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478" w:rsidRPr="00CA642B" w:rsidRDefault="00592478" w:rsidP="00592478">
      <w:pPr>
        <w:ind w:left="4962"/>
        <w:contextualSpacing/>
        <w:rPr>
          <w:b/>
        </w:rPr>
      </w:pPr>
      <w:r w:rsidRPr="00CA642B">
        <w:rPr>
          <w:b/>
        </w:rPr>
        <w:t>ЗАТВЕРДЖЕНО</w:t>
      </w:r>
    </w:p>
    <w:p w:rsidR="00592478" w:rsidRPr="00CA642B" w:rsidRDefault="00592478" w:rsidP="00592478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 w:rsidRPr="00CA642B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592478" w:rsidRPr="00F64EC7" w:rsidRDefault="00592478" w:rsidP="00592478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 w:rsidRPr="00CA642B">
        <w:rPr>
          <w:rFonts w:ascii="Times New Roman" w:hAnsi="Times New Roman"/>
          <w:sz w:val="28"/>
          <w:szCs w:val="28"/>
        </w:rPr>
        <w:t>управління Служби судової охорони у К</w:t>
      </w:r>
      <w:r>
        <w:rPr>
          <w:rFonts w:ascii="Times New Roman" w:hAnsi="Times New Roman"/>
          <w:sz w:val="28"/>
          <w:szCs w:val="28"/>
        </w:rPr>
        <w:t>іровоградській</w:t>
      </w:r>
      <w:r w:rsidRPr="00CA642B">
        <w:rPr>
          <w:rFonts w:ascii="Times New Roman" w:hAnsi="Times New Roman"/>
          <w:sz w:val="28"/>
          <w:szCs w:val="28"/>
        </w:rPr>
        <w:t xml:space="preserve"> області</w:t>
      </w:r>
      <w:r w:rsidRPr="00CA642B">
        <w:rPr>
          <w:rFonts w:ascii="Times New Roman" w:hAnsi="Times New Roman"/>
          <w:sz w:val="28"/>
          <w:szCs w:val="28"/>
        </w:rPr>
        <w:br/>
        <w:t>від</w:t>
      </w:r>
      <w:r>
        <w:rPr>
          <w:rFonts w:ascii="Times New Roman" w:hAnsi="Times New Roman"/>
          <w:sz w:val="28"/>
          <w:szCs w:val="28"/>
        </w:rPr>
        <w:t xml:space="preserve">  </w:t>
      </w:r>
      <w:r w:rsidR="00F64EC7">
        <w:rPr>
          <w:rFonts w:ascii="Times New Roman" w:hAnsi="Times New Roman"/>
          <w:sz w:val="28"/>
          <w:szCs w:val="28"/>
        </w:rPr>
        <w:t>2</w:t>
      </w:r>
      <w:r w:rsidR="00C46C22">
        <w:rPr>
          <w:rFonts w:ascii="Times New Roman" w:hAnsi="Times New Roman"/>
          <w:sz w:val="28"/>
          <w:szCs w:val="28"/>
        </w:rPr>
        <w:t>1</w:t>
      </w:r>
      <w:r w:rsidR="00F64EC7">
        <w:rPr>
          <w:rFonts w:ascii="Times New Roman" w:hAnsi="Times New Roman"/>
          <w:sz w:val="28"/>
          <w:szCs w:val="28"/>
        </w:rPr>
        <w:t>.05.2020</w:t>
      </w:r>
      <w:r w:rsidRPr="00F64EC7">
        <w:rPr>
          <w:rFonts w:ascii="Times New Roman" w:hAnsi="Times New Roman"/>
          <w:sz w:val="28"/>
          <w:szCs w:val="28"/>
        </w:rPr>
        <w:t xml:space="preserve">  № </w:t>
      </w:r>
      <w:r w:rsidR="00C46C22">
        <w:rPr>
          <w:rFonts w:ascii="Times New Roman" w:hAnsi="Times New Roman"/>
          <w:sz w:val="28"/>
          <w:szCs w:val="28"/>
        </w:rPr>
        <w:t>44</w:t>
      </w:r>
    </w:p>
    <w:p w:rsidR="00592478" w:rsidRPr="00CA642B" w:rsidRDefault="00592478" w:rsidP="00592478">
      <w:pPr>
        <w:contextualSpacing/>
        <w:jc w:val="center"/>
        <w:rPr>
          <w:b/>
        </w:rPr>
      </w:pPr>
    </w:p>
    <w:p w:rsidR="00592478" w:rsidRPr="00CA642B" w:rsidRDefault="00592478" w:rsidP="00592478">
      <w:pPr>
        <w:contextualSpacing/>
        <w:jc w:val="center"/>
        <w:rPr>
          <w:b/>
        </w:rPr>
      </w:pPr>
      <w:r w:rsidRPr="00CA642B">
        <w:rPr>
          <w:b/>
        </w:rPr>
        <w:t>УМОВИ</w:t>
      </w:r>
    </w:p>
    <w:p w:rsidR="00592478" w:rsidRPr="00CA642B" w:rsidRDefault="00592478" w:rsidP="00592478">
      <w:pPr>
        <w:contextualSpacing/>
        <w:jc w:val="center"/>
        <w:rPr>
          <w:b/>
        </w:rPr>
      </w:pPr>
      <w:r w:rsidRPr="00CA642B">
        <w:rPr>
          <w:b/>
        </w:rPr>
        <w:t xml:space="preserve">проведення конкурсу на зайняття вакантної посади </w:t>
      </w:r>
    </w:p>
    <w:p w:rsidR="00592478" w:rsidRPr="00CA642B" w:rsidRDefault="00592478" w:rsidP="00592478">
      <w:pPr>
        <w:contextualSpacing/>
        <w:jc w:val="center"/>
        <w:rPr>
          <w:b/>
        </w:rPr>
      </w:pPr>
      <w:r w:rsidRPr="00CA642B">
        <w:rPr>
          <w:b/>
        </w:rPr>
        <w:t xml:space="preserve"> провідного спеціаліста </w:t>
      </w:r>
      <w:r w:rsidRPr="00CA642B">
        <w:rPr>
          <w:b/>
          <w:szCs w:val="24"/>
        </w:rPr>
        <w:t xml:space="preserve">відділу по роботі з персоналом </w:t>
      </w:r>
      <w:r w:rsidRPr="00CA642B">
        <w:rPr>
          <w:b/>
        </w:rPr>
        <w:t>територіального управління Служби судової охорони у К</w:t>
      </w:r>
      <w:r>
        <w:rPr>
          <w:b/>
        </w:rPr>
        <w:t>іровоградській</w:t>
      </w:r>
      <w:r w:rsidRPr="00CA642B">
        <w:rPr>
          <w:b/>
        </w:rPr>
        <w:t xml:space="preserve"> області </w:t>
      </w:r>
    </w:p>
    <w:p w:rsidR="00592478" w:rsidRPr="00CA642B" w:rsidRDefault="00592478" w:rsidP="00592478">
      <w:pPr>
        <w:contextualSpacing/>
        <w:rPr>
          <w:b/>
        </w:rPr>
      </w:pPr>
    </w:p>
    <w:p w:rsidR="00592478" w:rsidRPr="00CA642B" w:rsidRDefault="00592478" w:rsidP="00592478">
      <w:pPr>
        <w:contextualSpacing/>
        <w:jc w:val="center"/>
        <w:rPr>
          <w:b/>
        </w:rPr>
      </w:pPr>
      <w:r w:rsidRPr="00CA642B">
        <w:rPr>
          <w:b/>
        </w:rPr>
        <w:t>Загальні умови</w:t>
      </w:r>
    </w:p>
    <w:p w:rsidR="00592478" w:rsidRPr="00AE4AF4" w:rsidRDefault="00592478" w:rsidP="00592478">
      <w:pPr>
        <w:contextualSpacing/>
        <w:jc w:val="center"/>
        <w:rPr>
          <w:b/>
          <w:sz w:val="20"/>
          <w:szCs w:val="20"/>
        </w:rPr>
      </w:pPr>
    </w:p>
    <w:p w:rsidR="00592478" w:rsidRPr="00CA642B" w:rsidRDefault="00592478" w:rsidP="00592478">
      <w:pPr>
        <w:ind w:firstLine="709"/>
        <w:contextualSpacing/>
        <w:jc w:val="both"/>
        <w:rPr>
          <w:b/>
        </w:rPr>
      </w:pPr>
      <w:r w:rsidRPr="00CA642B">
        <w:rPr>
          <w:b/>
        </w:rPr>
        <w:t xml:space="preserve">1. Основні повноваження провідного спеціаліста </w:t>
      </w:r>
      <w:r w:rsidRPr="00CA642B">
        <w:rPr>
          <w:b/>
          <w:szCs w:val="24"/>
        </w:rPr>
        <w:t xml:space="preserve">відділу по роботі з персоналом  </w:t>
      </w:r>
      <w:r w:rsidRPr="00CA642B">
        <w:rPr>
          <w:b/>
        </w:rPr>
        <w:t>територіального управління Служби судової охорони у К</w:t>
      </w:r>
      <w:r>
        <w:rPr>
          <w:b/>
        </w:rPr>
        <w:t>іровоградській</w:t>
      </w:r>
      <w:r w:rsidRPr="00CA642B">
        <w:rPr>
          <w:b/>
        </w:rPr>
        <w:t xml:space="preserve"> області:</w:t>
      </w:r>
    </w:p>
    <w:p w:rsidR="00592478" w:rsidRPr="00CA642B" w:rsidRDefault="00592478" w:rsidP="00592478">
      <w:pPr>
        <w:ind w:firstLine="709"/>
        <w:contextualSpacing/>
        <w:jc w:val="both"/>
      </w:pPr>
      <w:r w:rsidRPr="00CA642B">
        <w:t>1) виконує у межах повноважень покладені на відділ по роботі з персоналом територіального управління Служби судової охорони у К</w:t>
      </w:r>
      <w:r>
        <w:t>іровоградській</w:t>
      </w:r>
      <w:r w:rsidRPr="00CA642B">
        <w:t xml:space="preserve"> області завдання;</w:t>
      </w:r>
    </w:p>
    <w:p w:rsidR="00592478" w:rsidRPr="00CA642B" w:rsidRDefault="00592478" w:rsidP="00592478">
      <w:pPr>
        <w:ind w:firstLine="709"/>
        <w:contextualSpacing/>
        <w:jc w:val="both"/>
      </w:pPr>
      <w:r w:rsidRPr="00CA642B">
        <w:t>2) розробляє річний план роботи з персоналом, а також здійснює його реалізацію;</w:t>
      </w:r>
    </w:p>
    <w:p w:rsidR="00592478" w:rsidRPr="00CA642B" w:rsidRDefault="00592478" w:rsidP="00592478">
      <w:pPr>
        <w:ind w:firstLine="709"/>
        <w:contextualSpacing/>
        <w:jc w:val="both"/>
      </w:pPr>
      <w:r w:rsidRPr="00CA642B">
        <w:t xml:space="preserve">3) дотримується вимог нормативних актів з проходження служби, трудового законодавства; </w:t>
      </w:r>
    </w:p>
    <w:p w:rsidR="00592478" w:rsidRPr="00CA642B" w:rsidRDefault="00592478" w:rsidP="00592478">
      <w:pPr>
        <w:ind w:firstLine="709"/>
        <w:contextualSpacing/>
        <w:jc w:val="both"/>
      </w:pPr>
      <w:r w:rsidRPr="00CA642B">
        <w:t>4) бере участь у розробці проектів нормативних актів щодо діяльності територіального управління;</w:t>
      </w:r>
    </w:p>
    <w:p w:rsidR="00592478" w:rsidRPr="00CA642B" w:rsidRDefault="00592478" w:rsidP="00592478">
      <w:pPr>
        <w:ind w:firstLine="709"/>
        <w:contextualSpacing/>
        <w:jc w:val="both"/>
      </w:pPr>
      <w:r w:rsidRPr="00CA642B">
        <w:t>5) дотримується правил внутрішнього трудового розпорядку, трудової дисципліни.</w:t>
      </w:r>
    </w:p>
    <w:p w:rsidR="00592478" w:rsidRPr="00AE4AF4" w:rsidRDefault="00592478" w:rsidP="00592478">
      <w:pPr>
        <w:ind w:firstLine="709"/>
        <w:contextualSpacing/>
        <w:jc w:val="both"/>
        <w:rPr>
          <w:sz w:val="20"/>
          <w:szCs w:val="20"/>
        </w:rPr>
      </w:pPr>
    </w:p>
    <w:p w:rsidR="00592478" w:rsidRPr="00CA642B" w:rsidRDefault="00592478" w:rsidP="00592478">
      <w:pPr>
        <w:ind w:firstLine="709"/>
        <w:contextualSpacing/>
        <w:jc w:val="both"/>
        <w:rPr>
          <w:b/>
        </w:rPr>
      </w:pPr>
      <w:r w:rsidRPr="00CA642B">
        <w:rPr>
          <w:b/>
        </w:rPr>
        <w:t>2. Умови оплати праці:</w:t>
      </w:r>
    </w:p>
    <w:p w:rsidR="00592478" w:rsidRPr="00AE4AF4" w:rsidRDefault="00592478" w:rsidP="00592478">
      <w:pPr>
        <w:ind w:firstLine="709"/>
        <w:contextualSpacing/>
        <w:jc w:val="both"/>
      </w:pPr>
      <w:r w:rsidRPr="00CA642B">
        <w:t xml:space="preserve">1) посадовий оклад – </w:t>
      </w:r>
      <w:r w:rsidRPr="00CA642B">
        <w:rPr>
          <w:b/>
          <w:noProof/>
        </w:rPr>
        <w:t>5</w:t>
      </w:r>
      <w:r>
        <w:rPr>
          <w:b/>
          <w:noProof/>
        </w:rPr>
        <w:t>640</w:t>
      </w:r>
      <w:r w:rsidRPr="00CA642B">
        <w:rPr>
          <w:noProof/>
        </w:rPr>
        <w:t xml:space="preserve"> гривень відповідно до постанови Кабінету Міністрів України від 03 квітня 2019 року</w:t>
      </w:r>
      <w:r w:rsidRPr="00CA642B">
        <w:t xml:space="preserve"> № 289 «Про грошове забезпечення співробітників Служби судової охорони» та наказу Голови Служби судової охорони від </w:t>
      </w:r>
      <w:r>
        <w:t>27.12.2020</w:t>
      </w:r>
      <w:r w:rsidRPr="00AE4AF4">
        <w:t xml:space="preserve"> № 281 «Про установлення посадових окладів співробітників територіальних підрозділів (Територіальних управлінь) Служби судової охорони»;</w:t>
      </w:r>
    </w:p>
    <w:p w:rsidR="00592478" w:rsidRPr="00CA642B" w:rsidRDefault="00592478" w:rsidP="00592478">
      <w:pPr>
        <w:ind w:firstLine="709"/>
        <w:contextualSpacing/>
        <w:jc w:val="both"/>
      </w:pPr>
      <w:r w:rsidRPr="00CA642B">
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</w:r>
    </w:p>
    <w:p w:rsidR="00592478" w:rsidRPr="00AE4AF4" w:rsidRDefault="00592478" w:rsidP="00592478">
      <w:pPr>
        <w:ind w:firstLine="709"/>
        <w:contextualSpacing/>
        <w:jc w:val="both"/>
        <w:rPr>
          <w:rFonts w:eastAsia="Times New Roman"/>
          <w:b/>
          <w:sz w:val="20"/>
          <w:szCs w:val="20"/>
          <w:lang w:eastAsia="uk-UA"/>
        </w:rPr>
      </w:pPr>
    </w:p>
    <w:p w:rsidR="00592478" w:rsidRPr="00CA642B" w:rsidRDefault="00592478" w:rsidP="00592478">
      <w:pPr>
        <w:ind w:firstLine="709"/>
        <w:contextualSpacing/>
        <w:jc w:val="both"/>
        <w:rPr>
          <w:rFonts w:eastAsia="Times New Roman"/>
          <w:b/>
          <w:lang w:eastAsia="uk-UA"/>
        </w:rPr>
      </w:pPr>
      <w:r w:rsidRPr="00CA642B">
        <w:rPr>
          <w:rFonts w:eastAsia="Times New Roman"/>
          <w:b/>
          <w:lang w:eastAsia="uk-UA"/>
        </w:rPr>
        <w:t>3. Інформація про строковість чи безстроковість призначення на посаду:</w:t>
      </w:r>
    </w:p>
    <w:p w:rsidR="00592478" w:rsidRPr="00CA642B" w:rsidRDefault="00592478" w:rsidP="00592478">
      <w:pPr>
        <w:ind w:firstLine="709"/>
        <w:contextualSpacing/>
        <w:jc w:val="both"/>
        <w:rPr>
          <w:rFonts w:eastAsia="Times New Roman"/>
          <w:lang w:eastAsia="uk-UA"/>
        </w:rPr>
      </w:pPr>
      <w:r w:rsidRPr="00CA642B">
        <w:rPr>
          <w:rFonts w:eastAsia="Times New Roman"/>
          <w:lang w:eastAsia="uk-UA"/>
        </w:rPr>
        <w:t>безстроково.</w:t>
      </w:r>
    </w:p>
    <w:p w:rsidR="00592478" w:rsidRPr="00CA642B" w:rsidRDefault="00592478" w:rsidP="00592478">
      <w:pPr>
        <w:ind w:firstLine="709"/>
        <w:contextualSpacing/>
        <w:jc w:val="both"/>
        <w:rPr>
          <w:lang w:val="ru-RU"/>
        </w:rPr>
      </w:pPr>
      <w:r w:rsidRPr="00CA642B">
        <w:rPr>
          <w:b/>
        </w:rPr>
        <w:t>4. Перелік документів, необхідних для участі в конкурсі, та строк їх подання:</w:t>
      </w:r>
    </w:p>
    <w:p w:rsidR="00592478" w:rsidRPr="00CA642B" w:rsidRDefault="00592478" w:rsidP="00592478">
      <w:pPr>
        <w:ind w:firstLine="709"/>
        <w:contextualSpacing/>
        <w:jc w:val="both"/>
        <w:rPr>
          <w:lang w:val="ru-RU"/>
        </w:rPr>
      </w:pPr>
      <w:r w:rsidRPr="00CA642B">
        <w:lastRenderedPageBreak/>
        <w:t xml:space="preserve">1) письмова заява про участь у конкурсі, у якій також зазначається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592478" w:rsidRPr="00CA642B" w:rsidRDefault="00592478" w:rsidP="00592478">
      <w:pPr>
        <w:ind w:firstLine="709"/>
        <w:contextualSpacing/>
        <w:jc w:val="both"/>
        <w:rPr>
          <w:lang w:val="ru-RU"/>
        </w:rPr>
      </w:pPr>
      <w:r w:rsidRPr="00CA642B">
        <w:t xml:space="preserve">2) копія паспорта громадянина України; </w:t>
      </w:r>
    </w:p>
    <w:p w:rsidR="00592478" w:rsidRPr="00CA642B" w:rsidRDefault="00592478" w:rsidP="00592478">
      <w:pPr>
        <w:ind w:firstLine="709"/>
        <w:contextualSpacing/>
        <w:jc w:val="both"/>
        <w:rPr>
          <w:lang w:val="ru-RU"/>
        </w:rPr>
      </w:pPr>
      <w:r w:rsidRPr="00CA642B">
        <w:t xml:space="preserve">3) копії (копії) документа (документів) про освіту; </w:t>
      </w:r>
    </w:p>
    <w:p w:rsidR="00592478" w:rsidRPr="00CA642B" w:rsidRDefault="00592478" w:rsidP="00592478">
      <w:pPr>
        <w:ind w:firstLine="709"/>
        <w:contextualSpacing/>
        <w:jc w:val="both"/>
        <w:rPr>
          <w:lang w:val="ru-RU"/>
        </w:rPr>
      </w:pPr>
      <w:r w:rsidRPr="00CA642B">
        <w:t xml:space="preserve">4) заповнена особова картка визначеного зразка, автобіографія, фотокартка розміром 30 х 40 мм; </w:t>
      </w:r>
    </w:p>
    <w:p w:rsidR="00592478" w:rsidRPr="00CA642B" w:rsidRDefault="00592478" w:rsidP="00592478">
      <w:pPr>
        <w:ind w:firstLine="709"/>
        <w:contextualSpacing/>
        <w:jc w:val="both"/>
        <w:rPr>
          <w:lang w:val="ru-RU"/>
        </w:rPr>
      </w:pPr>
      <w:r w:rsidRPr="00CA642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592478" w:rsidRDefault="00592478" w:rsidP="00592478">
      <w:pPr>
        <w:ind w:firstLine="709"/>
        <w:contextualSpacing/>
        <w:jc w:val="both"/>
      </w:pPr>
      <w:r w:rsidRPr="00CA642B">
        <w:t>6) копія трудової книжки (за наявності),</w:t>
      </w:r>
    </w:p>
    <w:p w:rsidR="00592478" w:rsidRPr="00727A25" w:rsidRDefault="00592478" w:rsidP="00592478">
      <w:pPr>
        <w:ind w:firstLine="709"/>
        <w:contextualSpacing/>
        <w:jc w:val="both"/>
      </w:pPr>
      <w:r w:rsidRPr="00727A25">
        <w:t>7)</w:t>
      </w:r>
      <w:r>
        <w:t xml:space="preserve">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592478" w:rsidRPr="00CA642B" w:rsidRDefault="00592478" w:rsidP="00592478">
      <w:pPr>
        <w:ind w:firstLine="709"/>
        <w:contextualSpacing/>
        <w:jc w:val="both"/>
        <w:rPr>
          <w:lang w:val="ru-RU"/>
        </w:rPr>
      </w:pPr>
      <w:r w:rsidRPr="00CA642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592478" w:rsidRPr="00AE4AF4" w:rsidRDefault="00592478" w:rsidP="00592478">
      <w:pPr>
        <w:ind w:firstLine="709"/>
        <w:contextualSpacing/>
        <w:jc w:val="both"/>
        <w:rPr>
          <w:sz w:val="20"/>
          <w:szCs w:val="20"/>
        </w:rPr>
      </w:pPr>
    </w:p>
    <w:p w:rsidR="00592478" w:rsidRPr="00CA642B" w:rsidRDefault="00592478" w:rsidP="00592478">
      <w:pPr>
        <w:ind w:firstLine="709"/>
        <w:contextualSpacing/>
        <w:jc w:val="both"/>
        <w:rPr>
          <w:lang w:val="ru-RU"/>
        </w:rPr>
      </w:pPr>
      <w:r w:rsidRPr="00CA642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592478" w:rsidRPr="00EC2631" w:rsidRDefault="00592478" w:rsidP="00592478">
      <w:pPr>
        <w:ind w:firstLine="709"/>
        <w:contextualSpacing/>
        <w:jc w:val="both"/>
        <w:rPr>
          <w:sz w:val="20"/>
          <w:szCs w:val="20"/>
        </w:rPr>
      </w:pPr>
    </w:p>
    <w:p w:rsidR="00592478" w:rsidRPr="00AE4AF4" w:rsidRDefault="00592478" w:rsidP="00592478">
      <w:pPr>
        <w:ind w:firstLine="709"/>
        <w:contextualSpacing/>
        <w:jc w:val="both"/>
      </w:pPr>
      <w:r w:rsidRPr="00AE4AF4">
        <w:t xml:space="preserve">Документи приймаються з </w:t>
      </w:r>
      <w:r w:rsidRPr="00AE4AF4">
        <w:rPr>
          <w:b/>
        </w:rPr>
        <w:t>8</w:t>
      </w:r>
      <w:r w:rsidRPr="00AE4AF4">
        <w:t>.</w:t>
      </w:r>
      <w:r w:rsidRPr="00AE4AF4">
        <w:rPr>
          <w:b/>
        </w:rPr>
        <w:t>00 год</w:t>
      </w:r>
      <w:r w:rsidRPr="00F64EC7">
        <w:rPr>
          <w:b/>
        </w:rPr>
        <w:t>. 2</w:t>
      </w:r>
      <w:r w:rsidR="00F64EC7">
        <w:rPr>
          <w:b/>
        </w:rPr>
        <w:t>5</w:t>
      </w:r>
      <w:r w:rsidRPr="00F64EC7">
        <w:rPr>
          <w:b/>
        </w:rPr>
        <w:t xml:space="preserve"> </w:t>
      </w:r>
      <w:r w:rsidR="00F64EC7">
        <w:rPr>
          <w:b/>
        </w:rPr>
        <w:t>травня</w:t>
      </w:r>
      <w:r>
        <w:rPr>
          <w:b/>
          <w:color w:val="C00000"/>
        </w:rPr>
        <w:t xml:space="preserve"> </w:t>
      </w:r>
      <w:r w:rsidRPr="00AE4AF4">
        <w:rPr>
          <w:b/>
        </w:rPr>
        <w:t>до 16.30 год</w:t>
      </w:r>
      <w:r w:rsidR="00F64EC7">
        <w:rPr>
          <w:b/>
        </w:rPr>
        <w:t xml:space="preserve">. </w:t>
      </w:r>
      <w:r w:rsidR="00D233FE" w:rsidRPr="00D233FE">
        <w:rPr>
          <w:b/>
          <w:lang w:val="ru-RU"/>
        </w:rPr>
        <w:t>01</w:t>
      </w:r>
      <w:r w:rsidR="00D233FE">
        <w:rPr>
          <w:b/>
        </w:rPr>
        <w:t xml:space="preserve"> червня</w:t>
      </w:r>
      <w:r>
        <w:rPr>
          <w:b/>
          <w:color w:val="C00000"/>
        </w:rPr>
        <w:t xml:space="preserve"> </w:t>
      </w:r>
      <w:r w:rsidRPr="00AE4AF4">
        <w:rPr>
          <w:b/>
        </w:rPr>
        <w:t>2020 року</w:t>
      </w:r>
      <w:r w:rsidRPr="00AE4AF4">
        <w:t xml:space="preserve">, за адресою: </w:t>
      </w:r>
      <w:r w:rsidRPr="00AE4AF4">
        <w:rPr>
          <w:lang w:val="ru-RU"/>
        </w:rPr>
        <w:t>м</w:t>
      </w:r>
      <w:r w:rsidRPr="00AE4AF4">
        <w:t>. К</w:t>
      </w:r>
      <w:r>
        <w:t>ропивницький</w:t>
      </w:r>
      <w:r w:rsidRPr="00AE4AF4">
        <w:t xml:space="preserve">, вул. </w:t>
      </w:r>
      <w:r>
        <w:t>Чорновола</w:t>
      </w:r>
      <w:r w:rsidRPr="00AE4AF4">
        <w:t>, 13.</w:t>
      </w:r>
    </w:p>
    <w:p w:rsidR="00592478" w:rsidRPr="00EC2631" w:rsidRDefault="00592478" w:rsidP="00592478">
      <w:pPr>
        <w:ind w:firstLine="709"/>
        <w:contextualSpacing/>
        <w:jc w:val="both"/>
        <w:rPr>
          <w:sz w:val="20"/>
          <w:szCs w:val="20"/>
        </w:rPr>
      </w:pPr>
    </w:p>
    <w:p w:rsidR="00592478" w:rsidRPr="00CA642B" w:rsidRDefault="00592478" w:rsidP="00592478">
      <w:pPr>
        <w:ind w:firstLine="709"/>
        <w:contextualSpacing/>
        <w:jc w:val="both"/>
      </w:pPr>
      <w:r w:rsidRPr="000459A4">
        <w:t xml:space="preserve">На провідного спеціаліста </w:t>
      </w:r>
      <w:r w:rsidRPr="000459A4">
        <w:rPr>
          <w:szCs w:val="24"/>
        </w:rPr>
        <w:t>відділу по роботі з персоналом</w:t>
      </w:r>
      <w:r w:rsidRPr="00CA642B">
        <w:rPr>
          <w:b/>
          <w:szCs w:val="24"/>
        </w:rPr>
        <w:t xml:space="preserve"> </w:t>
      </w:r>
      <w:r w:rsidRPr="00CA642B">
        <w:t>територіального управління Служби судової охорони у К</w:t>
      </w:r>
      <w:r>
        <w:t>іровоградській</w:t>
      </w:r>
      <w:r w:rsidRPr="00CA642B">
        <w:t xml:space="preserve">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592478" w:rsidRPr="00727A25" w:rsidRDefault="00592478" w:rsidP="00592478">
      <w:pPr>
        <w:ind w:firstLine="709"/>
        <w:contextualSpacing/>
        <w:jc w:val="both"/>
        <w:rPr>
          <w:b/>
          <w:sz w:val="18"/>
          <w:szCs w:val="18"/>
        </w:rPr>
      </w:pPr>
    </w:p>
    <w:p w:rsidR="00592478" w:rsidRPr="00AE4AF4" w:rsidRDefault="00592478" w:rsidP="00592478">
      <w:pPr>
        <w:ind w:firstLine="709"/>
        <w:contextualSpacing/>
        <w:jc w:val="both"/>
      </w:pPr>
      <w:r w:rsidRPr="00CA642B">
        <w:rPr>
          <w:b/>
          <w:bCs/>
        </w:rPr>
        <w:t>5. Місце, дата та час початку проведення конкурсу:</w:t>
      </w:r>
      <w:r w:rsidRPr="00CA642B">
        <w:br/>
      </w:r>
      <w:r w:rsidRPr="00AE4AF4">
        <w:t>м. Кропивницький, вул. Чорновола, 13,</w:t>
      </w:r>
      <w:r>
        <w:t xml:space="preserve"> </w:t>
      </w:r>
      <w:r w:rsidR="00F64EC7" w:rsidRPr="00F64EC7">
        <w:rPr>
          <w:b/>
        </w:rPr>
        <w:t>02</w:t>
      </w:r>
      <w:r w:rsidR="00F64EC7">
        <w:t xml:space="preserve"> </w:t>
      </w:r>
      <w:r w:rsidRPr="00F64EC7">
        <w:rPr>
          <w:b/>
        </w:rPr>
        <w:t xml:space="preserve">червня </w:t>
      </w:r>
      <w:r w:rsidRPr="00AE4AF4">
        <w:rPr>
          <w:b/>
        </w:rPr>
        <w:t xml:space="preserve"> 2020 року</w:t>
      </w:r>
      <w:r w:rsidRPr="00AE4AF4">
        <w:t xml:space="preserve"> </w:t>
      </w:r>
      <w:r w:rsidRPr="00AE4AF4">
        <w:rPr>
          <w:b/>
        </w:rPr>
        <w:t>з 8 год. 30 хв</w:t>
      </w:r>
      <w:r w:rsidRPr="00AE4AF4">
        <w:t>.</w:t>
      </w:r>
    </w:p>
    <w:p w:rsidR="00592478" w:rsidRPr="00EC2631" w:rsidRDefault="00592478" w:rsidP="00592478">
      <w:pPr>
        <w:ind w:firstLine="709"/>
        <w:contextualSpacing/>
        <w:jc w:val="both"/>
        <w:rPr>
          <w:b/>
          <w:bCs/>
          <w:sz w:val="20"/>
          <w:szCs w:val="20"/>
        </w:rPr>
      </w:pPr>
    </w:p>
    <w:p w:rsidR="00592478" w:rsidRDefault="00592478" w:rsidP="00592478">
      <w:pPr>
        <w:ind w:firstLine="709"/>
        <w:contextualSpacing/>
        <w:jc w:val="both"/>
      </w:pPr>
      <w:r w:rsidRPr="00CA642B">
        <w:rPr>
          <w:b/>
          <w:bCs/>
        </w:rPr>
        <w:t>6. Прізвище, ім’я та по батькові, номер телефону та адреса</w:t>
      </w:r>
      <w:r w:rsidRPr="00CA642B">
        <w:br/>
      </w:r>
      <w:r w:rsidRPr="00CA642B">
        <w:rPr>
          <w:b/>
          <w:bCs/>
        </w:rPr>
        <w:t>електронної пошти особи, яка надає додаткову інформацію з питань</w:t>
      </w:r>
      <w:r w:rsidRPr="00CA642B">
        <w:br/>
      </w:r>
      <w:r w:rsidRPr="00CA642B">
        <w:rPr>
          <w:b/>
          <w:bCs/>
        </w:rPr>
        <w:t>проведення конкурсу:</w:t>
      </w:r>
      <w:r w:rsidRPr="00CA642B">
        <w:t xml:space="preserve"> </w:t>
      </w:r>
    </w:p>
    <w:p w:rsidR="00592478" w:rsidRPr="00EC2631" w:rsidRDefault="00592478" w:rsidP="00592478">
      <w:pPr>
        <w:ind w:firstLine="709"/>
        <w:contextualSpacing/>
        <w:jc w:val="both"/>
        <w:rPr>
          <w:color w:val="C00000"/>
        </w:rPr>
      </w:pPr>
      <w:proofErr w:type="spellStart"/>
      <w:r>
        <w:t>Іосіфов</w:t>
      </w:r>
      <w:proofErr w:type="spellEnd"/>
      <w:r>
        <w:t xml:space="preserve"> Олександр Павлович, 066 886-99-65, </w:t>
      </w:r>
      <w:hyperlink r:id="rId7" w:history="1">
        <w:r w:rsidRPr="00D769DF">
          <w:rPr>
            <w:rStyle w:val="a3"/>
            <w:lang w:val="en-US"/>
          </w:rPr>
          <w:t>kr</w:t>
        </w:r>
        <w:r w:rsidRPr="00D769DF">
          <w:rPr>
            <w:rStyle w:val="a3"/>
          </w:rPr>
          <w:t>@</w:t>
        </w:r>
        <w:proofErr w:type="spellStart"/>
        <w:r w:rsidRPr="00D769DF">
          <w:rPr>
            <w:rStyle w:val="a3"/>
          </w:rPr>
          <w:t>sso.court.gov.ua</w:t>
        </w:r>
        <w:proofErr w:type="spellEnd"/>
      </w:hyperlink>
      <w:r w:rsidRPr="00EC2631">
        <w:rPr>
          <w:color w:val="C00000"/>
        </w:rPr>
        <w:t>.</w:t>
      </w:r>
    </w:p>
    <w:p w:rsidR="00592478" w:rsidRDefault="00592478" w:rsidP="00592478">
      <w:pPr>
        <w:ind w:firstLine="851"/>
        <w:contextualSpacing/>
        <w:jc w:val="center"/>
        <w:rPr>
          <w:b/>
        </w:rPr>
      </w:pPr>
    </w:p>
    <w:p w:rsidR="00592478" w:rsidRDefault="00592478" w:rsidP="00592478">
      <w:pPr>
        <w:ind w:firstLine="851"/>
        <w:contextualSpacing/>
        <w:jc w:val="center"/>
        <w:rPr>
          <w:b/>
        </w:rPr>
      </w:pPr>
    </w:p>
    <w:tbl>
      <w:tblPr>
        <w:tblW w:w="976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4071"/>
        <w:gridCol w:w="5697"/>
      </w:tblGrid>
      <w:tr w:rsidR="00592478" w:rsidTr="00592478">
        <w:trPr>
          <w:trHeight w:val="408"/>
        </w:trPr>
        <w:tc>
          <w:tcPr>
            <w:tcW w:w="9768" w:type="dxa"/>
            <w:gridSpan w:val="2"/>
          </w:tcPr>
          <w:p w:rsidR="00592478" w:rsidRDefault="00592478" w:rsidP="00F93B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                                 Кваліфікаційні вимоги.</w:t>
            </w:r>
          </w:p>
        </w:tc>
      </w:tr>
      <w:tr w:rsidR="00592478" w:rsidTr="00592478">
        <w:trPr>
          <w:trHeight w:val="408"/>
        </w:trPr>
        <w:tc>
          <w:tcPr>
            <w:tcW w:w="4071" w:type="dxa"/>
          </w:tcPr>
          <w:p w:rsidR="00592478" w:rsidRDefault="00592478" w:rsidP="00F93B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Освіта</w:t>
            </w:r>
          </w:p>
        </w:tc>
        <w:tc>
          <w:tcPr>
            <w:tcW w:w="5697" w:type="dxa"/>
          </w:tcPr>
          <w:p w:rsidR="00592478" w:rsidRDefault="00592478" w:rsidP="0059247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Вища  освіта  в галузі знань «Воєнні науки, національна безпека, безпека державного кордону»,  «Право», «Цивільна безпека» за  ступенем вищої освіти спеціаліст, магістр.</w:t>
            </w:r>
          </w:p>
        </w:tc>
      </w:tr>
      <w:tr w:rsidR="00592478" w:rsidTr="00592478">
        <w:trPr>
          <w:trHeight w:val="408"/>
        </w:trPr>
        <w:tc>
          <w:tcPr>
            <w:tcW w:w="4071" w:type="dxa"/>
          </w:tcPr>
          <w:p w:rsidR="00592478" w:rsidRDefault="00592478" w:rsidP="00F93B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 Досвід роботи</w:t>
            </w:r>
          </w:p>
        </w:tc>
        <w:tc>
          <w:tcPr>
            <w:tcW w:w="5697" w:type="dxa"/>
          </w:tcPr>
          <w:p w:rsidR="00592478" w:rsidRDefault="00592478" w:rsidP="00F93B7E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Наявність військового (спеціального) звання середнього складу.</w:t>
            </w:r>
          </w:p>
          <w:p w:rsidR="00592478" w:rsidRPr="00CA642B" w:rsidRDefault="00592478" w:rsidP="00592478">
            <w:pPr>
              <w:contextualSpacing/>
              <w:jc w:val="both"/>
            </w:pPr>
            <w:r>
              <w:rPr>
                <w:rFonts w:eastAsia="Times New Roman"/>
                <w:color w:val="000000"/>
              </w:rPr>
              <w:t xml:space="preserve">Стаж служби в правоохоронних органах або військових формуваннях </w:t>
            </w:r>
            <w:r w:rsidR="00F64EC7">
              <w:t>7 років</w:t>
            </w:r>
            <w:r w:rsidRPr="00CA642B">
              <w:t xml:space="preserve"> (надати підтверджуючі документи);</w:t>
            </w:r>
          </w:p>
          <w:p w:rsidR="00592478" w:rsidRDefault="00592478" w:rsidP="00592478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92478" w:rsidTr="00592478">
        <w:trPr>
          <w:trHeight w:val="408"/>
        </w:trPr>
        <w:tc>
          <w:tcPr>
            <w:tcW w:w="4071" w:type="dxa"/>
          </w:tcPr>
          <w:p w:rsidR="00592478" w:rsidRPr="00CA642B" w:rsidRDefault="00592478" w:rsidP="00F93B7E">
            <w:pPr>
              <w:contextualSpacing/>
              <w:jc w:val="both"/>
            </w:pPr>
            <w:r w:rsidRPr="00CA642B">
              <w:t>3. Володіння державною</w:t>
            </w:r>
          </w:p>
          <w:p w:rsidR="00592478" w:rsidRPr="00CA642B" w:rsidRDefault="00592478" w:rsidP="00F93B7E">
            <w:pPr>
              <w:contextualSpacing/>
              <w:jc w:val="both"/>
            </w:pPr>
            <w:r w:rsidRPr="00CA642B">
              <w:t xml:space="preserve"> мовою</w:t>
            </w:r>
          </w:p>
        </w:tc>
        <w:tc>
          <w:tcPr>
            <w:tcW w:w="5697" w:type="dxa"/>
          </w:tcPr>
          <w:p w:rsidR="00592478" w:rsidRPr="00CA642B" w:rsidRDefault="00046CBF" w:rsidP="00046CBF">
            <w:pPr>
              <w:contextualSpacing/>
              <w:jc w:val="both"/>
            </w:pPr>
            <w:r>
              <w:t>В</w:t>
            </w:r>
            <w:r w:rsidR="00592478" w:rsidRPr="00CA642B">
              <w:t>ільне володіння державною мовою.</w:t>
            </w:r>
          </w:p>
        </w:tc>
      </w:tr>
    </w:tbl>
    <w:p w:rsidR="00592478" w:rsidRPr="00CA642B" w:rsidRDefault="00592478" w:rsidP="00592478">
      <w:pPr>
        <w:contextualSpacing/>
        <w:jc w:val="center"/>
        <w:rPr>
          <w:b/>
        </w:rPr>
      </w:pPr>
    </w:p>
    <w:p w:rsidR="00592478" w:rsidRPr="00CA642B" w:rsidRDefault="00592478" w:rsidP="00592478">
      <w:pPr>
        <w:contextualSpacing/>
        <w:jc w:val="center"/>
        <w:rPr>
          <w:b/>
        </w:rPr>
      </w:pPr>
      <w:r w:rsidRPr="00CA642B">
        <w:rPr>
          <w:b/>
        </w:rPr>
        <w:t>Вимоги до компетентності</w:t>
      </w:r>
    </w:p>
    <w:p w:rsidR="00592478" w:rsidRPr="00CA642B" w:rsidRDefault="00592478" w:rsidP="00592478">
      <w:pPr>
        <w:contextualSpacing/>
        <w:jc w:val="center"/>
        <w:rPr>
          <w:b/>
        </w:rPr>
      </w:pPr>
    </w:p>
    <w:tbl>
      <w:tblPr>
        <w:tblW w:w="9876" w:type="dxa"/>
        <w:tblLayout w:type="fixed"/>
        <w:tblLook w:val="0000" w:firstRow="0" w:lastRow="0" w:firstColumn="0" w:lastColumn="0" w:noHBand="0" w:noVBand="0"/>
      </w:tblPr>
      <w:tblGrid>
        <w:gridCol w:w="108"/>
        <w:gridCol w:w="3882"/>
        <w:gridCol w:w="126"/>
        <w:gridCol w:w="5652"/>
        <w:gridCol w:w="108"/>
      </w:tblGrid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4008" w:type="dxa"/>
            <w:gridSpan w:val="2"/>
          </w:tcPr>
          <w:p w:rsidR="00592478" w:rsidRPr="00CA642B" w:rsidRDefault="00592478" w:rsidP="00F93B7E">
            <w:pPr>
              <w:contextualSpacing/>
            </w:pPr>
            <w:r w:rsidRPr="00CA642B"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592478" w:rsidRPr="00CA642B" w:rsidRDefault="00592478" w:rsidP="00F93B7E">
            <w:pPr>
              <w:contextualSpacing/>
              <w:jc w:val="both"/>
            </w:pPr>
            <w:r w:rsidRPr="00CA642B">
              <w:t>встановлення цілей, пріоритетів та орієнтирів; стратегічне планування;</w:t>
            </w:r>
          </w:p>
          <w:p w:rsidR="00592478" w:rsidRPr="00CA642B" w:rsidRDefault="00592478" w:rsidP="00F93B7E">
            <w:pPr>
              <w:contextualSpacing/>
              <w:jc w:val="both"/>
            </w:pPr>
            <w:r w:rsidRPr="00CA642B">
              <w:t>багатофункціональність;</w:t>
            </w:r>
          </w:p>
          <w:p w:rsidR="00592478" w:rsidRPr="00CA642B" w:rsidRDefault="00592478" w:rsidP="00F93B7E">
            <w:pPr>
              <w:contextualSpacing/>
              <w:jc w:val="both"/>
            </w:pPr>
            <w:r w:rsidRPr="00CA642B">
              <w:t>ведення ділових переговорів;</w:t>
            </w:r>
          </w:p>
          <w:p w:rsidR="00592478" w:rsidRPr="00CA642B" w:rsidRDefault="00592478" w:rsidP="00F93B7E">
            <w:pPr>
              <w:contextualSpacing/>
              <w:jc w:val="both"/>
            </w:pPr>
            <w:r w:rsidRPr="00CA642B">
              <w:t>досягнення кінцевих результатів</w:t>
            </w:r>
          </w:p>
          <w:p w:rsidR="00592478" w:rsidRPr="00CA642B" w:rsidRDefault="00592478" w:rsidP="00F93B7E">
            <w:pPr>
              <w:contextualSpacing/>
              <w:jc w:val="both"/>
            </w:pPr>
          </w:p>
        </w:tc>
      </w:tr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4008" w:type="dxa"/>
            <w:gridSpan w:val="2"/>
          </w:tcPr>
          <w:p w:rsidR="00592478" w:rsidRPr="00CA642B" w:rsidRDefault="00592478" w:rsidP="00F93B7E">
            <w:pPr>
              <w:contextualSpacing/>
            </w:pPr>
            <w:r w:rsidRPr="00CA642B"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592478" w:rsidRPr="00CA642B" w:rsidRDefault="00592478" w:rsidP="00F93B7E">
            <w:pPr>
              <w:contextualSpacing/>
              <w:jc w:val="both"/>
            </w:pPr>
            <w:r w:rsidRPr="00CA642B">
              <w:t>здатність швидко приймати рішення та ефективно діяти в екстремальних ситуаціях</w:t>
            </w:r>
          </w:p>
          <w:p w:rsidR="00592478" w:rsidRPr="00CA642B" w:rsidRDefault="00592478" w:rsidP="00F93B7E">
            <w:pPr>
              <w:contextualSpacing/>
              <w:jc w:val="both"/>
            </w:pPr>
          </w:p>
        </w:tc>
      </w:tr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4008" w:type="dxa"/>
            <w:gridSpan w:val="2"/>
          </w:tcPr>
          <w:p w:rsidR="00592478" w:rsidRPr="00CA642B" w:rsidRDefault="00592478" w:rsidP="00F93B7E">
            <w:pPr>
              <w:contextualSpacing/>
            </w:pPr>
            <w:r w:rsidRPr="00CA642B"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592478" w:rsidRPr="00CA642B" w:rsidRDefault="00592478" w:rsidP="00F93B7E">
            <w:pPr>
              <w:contextualSpacing/>
              <w:jc w:val="both"/>
            </w:pPr>
            <w:r w:rsidRPr="00CA642B">
              <w:t>здатність систематизувати, узагальнювати інформацію; гнучкість; проникливість</w:t>
            </w:r>
          </w:p>
          <w:p w:rsidR="00592478" w:rsidRPr="00CA642B" w:rsidRDefault="00592478" w:rsidP="00F93B7E">
            <w:pPr>
              <w:contextualSpacing/>
              <w:jc w:val="both"/>
            </w:pPr>
          </w:p>
        </w:tc>
      </w:tr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4008" w:type="dxa"/>
            <w:gridSpan w:val="2"/>
          </w:tcPr>
          <w:p w:rsidR="00592478" w:rsidRPr="00CA642B" w:rsidRDefault="00592478" w:rsidP="00F93B7E">
            <w:pPr>
              <w:contextualSpacing/>
            </w:pPr>
            <w:r w:rsidRPr="00CA642B">
              <w:t>4. Управління організацією та персоналом</w:t>
            </w:r>
          </w:p>
          <w:p w:rsidR="00592478" w:rsidRPr="00CA642B" w:rsidRDefault="00592478" w:rsidP="00F93B7E">
            <w:pPr>
              <w:contextualSpacing/>
            </w:pPr>
          </w:p>
        </w:tc>
        <w:tc>
          <w:tcPr>
            <w:tcW w:w="5760" w:type="dxa"/>
            <w:gridSpan w:val="2"/>
          </w:tcPr>
          <w:p w:rsidR="00592478" w:rsidRPr="00CA642B" w:rsidRDefault="00592478" w:rsidP="00F93B7E">
            <w:pPr>
              <w:contextualSpacing/>
              <w:jc w:val="both"/>
            </w:pPr>
            <w:r w:rsidRPr="00CA642B">
              <w:t>організація роботи та контроль;</w:t>
            </w:r>
          </w:p>
          <w:p w:rsidR="00592478" w:rsidRPr="00CA642B" w:rsidRDefault="00592478" w:rsidP="00F93B7E">
            <w:pPr>
              <w:contextualSpacing/>
              <w:jc w:val="both"/>
            </w:pPr>
          </w:p>
        </w:tc>
      </w:tr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4008" w:type="dxa"/>
            <w:gridSpan w:val="2"/>
          </w:tcPr>
          <w:p w:rsidR="00592478" w:rsidRPr="00CA642B" w:rsidRDefault="00592478" w:rsidP="00F93B7E">
            <w:pPr>
              <w:contextualSpacing/>
            </w:pPr>
            <w:r w:rsidRPr="00CA642B"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592478" w:rsidRPr="00CA642B" w:rsidRDefault="00592478" w:rsidP="00F93B7E">
            <w:pPr>
              <w:contextualSpacing/>
              <w:jc w:val="both"/>
            </w:pPr>
            <w:r w:rsidRPr="00CA642B">
              <w:t>принциповість, рішучість і вимогливість під час прийняття рішень; системність;</w:t>
            </w:r>
          </w:p>
          <w:p w:rsidR="00592478" w:rsidRPr="00CA642B" w:rsidRDefault="00592478" w:rsidP="00F93B7E">
            <w:pPr>
              <w:contextualSpacing/>
              <w:jc w:val="both"/>
            </w:pPr>
            <w:r w:rsidRPr="00CA642B">
              <w:t>самоорганізація та саморозвиток;</w:t>
            </w:r>
          </w:p>
          <w:p w:rsidR="00592478" w:rsidRPr="00CA642B" w:rsidRDefault="00592478" w:rsidP="00F93B7E">
            <w:pPr>
              <w:contextualSpacing/>
              <w:jc w:val="both"/>
            </w:pPr>
            <w:r w:rsidRPr="00CA642B">
              <w:t>політична нейтральність</w:t>
            </w:r>
          </w:p>
          <w:p w:rsidR="00592478" w:rsidRPr="00CA642B" w:rsidRDefault="00592478" w:rsidP="00F93B7E">
            <w:pPr>
              <w:contextualSpacing/>
              <w:jc w:val="both"/>
            </w:pPr>
          </w:p>
        </w:tc>
      </w:tr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4008" w:type="dxa"/>
            <w:gridSpan w:val="2"/>
          </w:tcPr>
          <w:p w:rsidR="00592478" w:rsidRPr="00CA642B" w:rsidRDefault="00592478" w:rsidP="00F93B7E">
            <w:pPr>
              <w:contextualSpacing/>
            </w:pPr>
            <w:r w:rsidRPr="00CA642B"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592478" w:rsidRPr="00CA642B" w:rsidRDefault="00592478" w:rsidP="00F93B7E">
            <w:pPr>
              <w:contextualSpacing/>
              <w:jc w:val="both"/>
            </w:pPr>
            <w:r w:rsidRPr="00CA642B">
              <w:t>знання законодавства, яке регулює діяльність судових та правоохоронних органів;</w:t>
            </w:r>
          </w:p>
          <w:p w:rsidR="00592478" w:rsidRPr="00CA642B" w:rsidRDefault="00592478" w:rsidP="00F93B7E">
            <w:pPr>
              <w:contextualSpacing/>
              <w:jc w:val="both"/>
            </w:pPr>
            <w:r w:rsidRPr="00CA642B"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</w:t>
            </w:r>
          </w:p>
          <w:p w:rsidR="00592478" w:rsidRPr="00CA642B" w:rsidRDefault="00592478" w:rsidP="00F93B7E">
            <w:pPr>
              <w:contextualSpacing/>
              <w:jc w:val="both"/>
            </w:pPr>
          </w:p>
        </w:tc>
      </w:tr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4008" w:type="dxa"/>
            <w:gridSpan w:val="2"/>
          </w:tcPr>
          <w:p w:rsidR="00592478" w:rsidRPr="00CA642B" w:rsidRDefault="00592478" w:rsidP="00F93B7E">
            <w:pPr>
              <w:contextualSpacing/>
            </w:pPr>
            <w:r w:rsidRPr="00CA642B"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592478" w:rsidRPr="00CA642B" w:rsidRDefault="00592478" w:rsidP="00F93B7E">
            <w:pPr>
              <w:contextualSpacing/>
              <w:jc w:val="both"/>
            </w:pPr>
            <w:r w:rsidRPr="00CA642B">
              <w:t>знання основ законодавства про інформацію.</w:t>
            </w:r>
          </w:p>
        </w:tc>
      </w:tr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4008" w:type="dxa"/>
            <w:gridSpan w:val="2"/>
          </w:tcPr>
          <w:p w:rsidR="00592478" w:rsidRPr="00CA642B" w:rsidRDefault="00592478" w:rsidP="00F93B7E">
            <w:pPr>
              <w:contextualSpacing/>
            </w:pPr>
          </w:p>
        </w:tc>
        <w:tc>
          <w:tcPr>
            <w:tcW w:w="5760" w:type="dxa"/>
            <w:gridSpan w:val="2"/>
          </w:tcPr>
          <w:p w:rsidR="00592478" w:rsidRPr="00CA642B" w:rsidRDefault="00592478" w:rsidP="00F93B7E">
            <w:pPr>
              <w:contextualSpacing/>
              <w:jc w:val="both"/>
            </w:pPr>
          </w:p>
        </w:tc>
      </w:tr>
      <w:tr w:rsidR="00592478" w:rsidRPr="00CA642B" w:rsidTr="00046CBF">
        <w:trPr>
          <w:gridBefore w:val="1"/>
          <w:wBefore w:w="108" w:type="dxa"/>
          <w:trHeight w:val="408"/>
        </w:trPr>
        <w:tc>
          <w:tcPr>
            <w:tcW w:w="9768" w:type="dxa"/>
            <w:gridSpan w:val="4"/>
          </w:tcPr>
          <w:p w:rsidR="00592478" w:rsidRDefault="00592478" w:rsidP="00F93B7E">
            <w:pPr>
              <w:contextualSpacing/>
              <w:jc w:val="center"/>
              <w:rPr>
                <w:b/>
              </w:rPr>
            </w:pPr>
          </w:p>
          <w:p w:rsidR="00592478" w:rsidRPr="00CA642B" w:rsidRDefault="00592478" w:rsidP="00F93B7E">
            <w:pPr>
              <w:contextualSpacing/>
              <w:jc w:val="center"/>
              <w:rPr>
                <w:b/>
              </w:rPr>
            </w:pPr>
            <w:r w:rsidRPr="00CA642B">
              <w:rPr>
                <w:b/>
              </w:rPr>
              <w:t>Професійні знання</w:t>
            </w:r>
          </w:p>
          <w:p w:rsidR="00592478" w:rsidRPr="00CA642B" w:rsidRDefault="00592478" w:rsidP="00F93B7E">
            <w:pPr>
              <w:contextualSpacing/>
              <w:jc w:val="center"/>
              <w:rPr>
                <w:b/>
              </w:rPr>
            </w:pPr>
          </w:p>
        </w:tc>
      </w:tr>
      <w:tr w:rsidR="00C45811" w:rsidTr="00046C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8" w:type="dxa"/>
          <w:trHeight w:val="408"/>
        </w:trPr>
        <w:tc>
          <w:tcPr>
            <w:tcW w:w="3990" w:type="dxa"/>
            <w:gridSpan w:val="2"/>
          </w:tcPr>
          <w:p w:rsidR="00C45811" w:rsidRDefault="00C45811" w:rsidP="00F76035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 Знання законодавства</w:t>
            </w:r>
          </w:p>
        </w:tc>
        <w:tc>
          <w:tcPr>
            <w:tcW w:w="5778" w:type="dxa"/>
            <w:gridSpan w:val="2"/>
          </w:tcPr>
          <w:p w:rsidR="00C45811" w:rsidRDefault="00C45811" w:rsidP="00F76035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знання: Конституції України, законів України «Про судоустрій і статус суддів», «Про Національну поліцію», «Про запобігання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корупції».</w:t>
            </w:r>
          </w:p>
          <w:p w:rsidR="00C45811" w:rsidRDefault="00C45811" w:rsidP="00F76035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45811" w:rsidTr="00046C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</w:tblPrEx>
        <w:trPr>
          <w:gridAfter w:val="1"/>
          <w:wAfter w:w="108" w:type="dxa"/>
          <w:trHeight w:val="408"/>
        </w:trPr>
        <w:tc>
          <w:tcPr>
            <w:tcW w:w="3990" w:type="dxa"/>
            <w:gridSpan w:val="2"/>
          </w:tcPr>
          <w:p w:rsidR="00C45811" w:rsidRDefault="00C45811" w:rsidP="00F76035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2. Знання спеціального законодавства </w:t>
            </w:r>
          </w:p>
        </w:tc>
        <w:tc>
          <w:tcPr>
            <w:tcW w:w="5778" w:type="dxa"/>
            <w:gridSpan w:val="2"/>
          </w:tcPr>
          <w:p w:rsidR="00C45811" w:rsidRDefault="00C45811" w:rsidP="00F76035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88" w:right="96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знання: 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 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:rsidR="00C45811" w:rsidRDefault="00C45811" w:rsidP="00F76035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ind w:left="88" w:right="96" w:hanging="12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336EFA" w:rsidRDefault="00336EFA" w:rsidP="00336EFA">
      <w:pPr>
        <w:jc w:val="both"/>
        <w:rPr>
          <w:rFonts w:eastAsia="Times New Roman"/>
        </w:rPr>
      </w:pPr>
    </w:p>
    <w:p w:rsidR="00046CBF" w:rsidRDefault="00C55058" w:rsidP="00336EFA">
      <w:pPr>
        <w:jc w:val="both"/>
        <w:rPr>
          <w:rFonts w:eastAsia="Times New Roman"/>
        </w:rPr>
      </w:pPr>
      <w:r>
        <w:rPr>
          <w:rFonts w:eastAsia="Times New Roman"/>
          <w:color w:val="000000"/>
          <w:szCs w:val="24"/>
        </w:rPr>
        <w:t>*У разі коли особа, яка претендує на зайняття вакантної посади, здобула вищу  освіту  за  освітньо-кваліфікаційним  рівнем  спеціаліста  (повну  вищу освіту),  відповідно  до  підпункту  2  пункту  2  розділу  XV  «Прикінцеві  та перехідні  положення»  Закону  України  «Про  вищу  освіту»,  така  освіта прирівнюється до вищої освіти ступеня магістра.</w:t>
      </w:r>
    </w:p>
    <w:p w:rsidR="00046CBF" w:rsidRDefault="00046CBF" w:rsidP="00336EFA">
      <w:pPr>
        <w:jc w:val="both"/>
        <w:rPr>
          <w:rFonts w:eastAsia="Times New Roman"/>
        </w:rPr>
      </w:pPr>
    </w:p>
    <w:p w:rsidR="00046CBF" w:rsidRPr="00336EFA" w:rsidRDefault="00046CBF" w:rsidP="00336EFA">
      <w:pPr>
        <w:jc w:val="both"/>
        <w:rPr>
          <w:rFonts w:eastAsia="Times New Roman"/>
        </w:rPr>
      </w:pP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F64EC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 </w:t>
      </w:r>
      <w:r w:rsidR="00F64EC7">
        <w:rPr>
          <w:rFonts w:ascii="Times New Roman" w:hAnsi="Times New Roman"/>
          <w:sz w:val="28"/>
          <w:szCs w:val="28"/>
        </w:rPr>
        <w:t>2</w:t>
      </w:r>
      <w:r w:rsidR="00C46C22">
        <w:rPr>
          <w:rFonts w:ascii="Times New Roman" w:hAnsi="Times New Roman"/>
          <w:sz w:val="28"/>
          <w:szCs w:val="28"/>
        </w:rPr>
        <w:t>1</w:t>
      </w:r>
      <w:r w:rsidRPr="00F64EC7">
        <w:rPr>
          <w:rFonts w:ascii="Times New Roman" w:hAnsi="Times New Roman"/>
          <w:sz w:val="28"/>
          <w:szCs w:val="28"/>
        </w:rPr>
        <w:t xml:space="preserve">.05.2020  № </w:t>
      </w:r>
      <w:r w:rsidR="00C46C22">
        <w:rPr>
          <w:rFonts w:ascii="Times New Roman" w:hAnsi="Times New Roman"/>
          <w:sz w:val="28"/>
          <w:szCs w:val="28"/>
        </w:rPr>
        <w:t>44</w:t>
      </w:r>
    </w:p>
    <w:p w:rsidR="00AA28F4" w:rsidRPr="00E2480B" w:rsidRDefault="00AA28F4" w:rsidP="00AA28F4">
      <w:pPr>
        <w:jc w:val="center"/>
        <w:rPr>
          <w:b/>
          <w:color w:val="FF0000"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>контролера 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Терит</w:t>
      </w:r>
      <w:r w:rsidRPr="00003515">
        <w:rPr>
          <w:b/>
        </w:rPr>
        <w:t xml:space="preserve">оріального управління 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>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І категорії взводу охорони підрозділу охорони </w:t>
      </w:r>
      <w:r>
        <w:rPr>
          <w:b/>
        </w:rPr>
        <w:t>Терит</w:t>
      </w:r>
      <w:r w:rsidRPr="003A1394">
        <w:rPr>
          <w:b/>
        </w:rPr>
        <w:t>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</w:t>
      </w:r>
      <w:r>
        <w:rPr>
          <w:color w:val="000000"/>
        </w:rPr>
        <w:t>терит</w:t>
      </w:r>
      <w:r w:rsidRPr="00003515">
        <w:rPr>
          <w:color w:val="000000"/>
        </w:rPr>
        <w:t>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3260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tabs>
          <w:tab w:val="left" w:pos="5812"/>
        </w:tabs>
        <w:ind w:firstLine="851"/>
        <w:jc w:val="both"/>
      </w:pPr>
      <w:r>
        <w:t xml:space="preserve">2) грошове забезпечення – </w:t>
      </w:r>
      <w:r w:rsidRPr="00A40CDB">
        <w:t xml:space="preserve">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Default="00AA28F4" w:rsidP="00AA28F4">
      <w:pPr>
        <w:ind w:firstLine="851"/>
        <w:jc w:val="both"/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Default="00AA28F4" w:rsidP="00AA28F4">
      <w:pPr>
        <w:ind w:firstLine="851"/>
        <w:jc w:val="both"/>
      </w:pPr>
      <w:r>
        <w:t xml:space="preserve"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</w:t>
      </w:r>
      <w:r>
        <w:rPr>
          <w:rStyle w:val="rvts0"/>
        </w:rPr>
        <w:t>зокрема такі, що підтверджують її відповідність 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282AE5">
        <w:t>Докуме</w:t>
      </w:r>
      <w:r>
        <w:t xml:space="preserve">нти приймаються з  </w:t>
      </w:r>
      <w:r w:rsidRPr="00D233FE">
        <w:rPr>
          <w:b/>
        </w:rPr>
        <w:t xml:space="preserve">08.00 год. </w:t>
      </w:r>
      <w:r w:rsidR="00F64EC7" w:rsidRPr="00D233FE">
        <w:rPr>
          <w:b/>
        </w:rPr>
        <w:t>25</w:t>
      </w:r>
      <w:r w:rsidRPr="00D233FE">
        <w:rPr>
          <w:b/>
        </w:rPr>
        <w:t xml:space="preserve"> </w:t>
      </w:r>
      <w:r w:rsidR="00F64EC7" w:rsidRPr="00D233FE">
        <w:rPr>
          <w:b/>
        </w:rPr>
        <w:t>травня</w:t>
      </w:r>
      <w:r w:rsidRPr="00D233FE">
        <w:rPr>
          <w:b/>
        </w:rPr>
        <w:t xml:space="preserve"> до 16.30 год. </w:t>
      </w:r>
      <w:r w:rsidR="00D233FE" w:rsidRPr="00D233FE">
        <w:rPr>
          <w:b/>
          <w:lang w:val="ru-RU"/>
        </w:rPr>
        <w:t>01</w:t>
      </w:r>
      <w:r w:rsidR="00D233FE" w:rsidRPr="00D233FE">
        <w:rPr>
          <w:b/>
        </w:rPr>
        <w:t xml:space="preserve"> червня</w:t>
      </w:r>
      <w:r w:rsidR="00D233FE" w:rsidRPr="00D233FE">
        <w:rPr>
          <w:b/>
          <w:color w:val="C00000"/>
        </w:rPr>
        <w:t xml:space="preserve"> </w:t>
      </w:r>
      <w:r w:rsidRPr="00D233FE">
        <w:rPr>
          <w:b/>
        </w:rPr>
        <w:t>2020 року</w:t>
      </w:r>
      <w:r w:rsidRPr="009A6EE7">
        <w:t xml:space="preserve">, за адресою: </w:t>
      </w:r>
      <w:r w:rsidRPr="009A6EE7">
        <w:rPr>
          <w:lang w:val="ru-RU"/>
        </w:rPr>
        <w:t>м</w:t>
      </w:r>
      <w:r w:rsidRPr="009A6EE7">
        <w:t>. Кропивницький, вул. Чорновола, 13.</w:t>
      </w:r>
    </w:p>
    <w:p w:rsidR="00AA28F4" w:rsidRPr="00DE5CE0" w:rsidRDefault="00AA28F4" w:rsidP="00AA28F4">
      <w:pPr>
        <w:ind w:firstLine="851"/>
        <w:jc w:val="both"/>
      </w:pPr>
      <w:r w:rsidRPr="00727521">
        <w:t xml:space="preserve">На контролера І категорії взводу охорони підрозділу охорони </w:t>
      </w:r>
      <w:r>
        <w:t>Терит</w:t>
      </w:r>
      <w:r w:rsidRPr="00727521">
        <w:t>оріального управління</w:t>
      </w:r>
      <w:r>
        <w:t xml:space="preserve">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A28F4" w:rsidRPr="00D046AF" w:rsidTr="00E17CEE">
        <w:trPr>
          <w:trHeight w:val="408"/>
        </w:trPr>
        <w:tc>
          <w:tcPr>
            <w:tcW w:w="9639" w:type="dxa"/>
          </w:tcPr>
          <w:p w:rsidR="00AA28F4" w:rsidRDefault="00AA28F4" w:rsidP="00E17CEE">
            <w:pPr>
              <w:jc w:val="both"/>
              <w:rPr>
                <w:b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>5. Місце, дата та час початку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</w:pPr>
            <w:r w:rsidRPr="005559F0">
              <w:t>м</w:t>
            </w:r>
            <w:r w:rsidRPr="001A01B3">
              <w:t>. Кропив</w:t>
            </w:r>
            <w:r>
              <w:t>ницький, вул. Чорновола</w:t>
            </w:r>
            <w:r w:rsidRPr="009A6EE7">
              <w:t xml:space="preserve">, 13,  </w:t>
            </w:r>
            <w:r w:rsidR="00F64EC7">
              <w:t>02 червня</w:t>
            </w:r>
            <w:r w:rsidRPr="001A01B3">
              <w:t xml:space="preserve"> 2020 року з 08.30. 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lastRenderedPageBreak/>
              <w:t xml:space="preserve">6. Прізвище, </w:t>
            </w:r>
            <w:r>
              <w:rPr>
                <w:b/>
              </w:rPr>
              <w:t>ім</w:t>
            </w:r>
            <w:r w:rsidRPr="001A01B3">
              <w:rPr>
                <w:b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color w:val="FF0000"/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1A01B3">
              <w:t>, 0</w:t>
            </w:r>
            <w:r>
              <w:t>66</w:t>
            </w:r>
            <w:r w:rsidRPr="001A01B3">
              <w:t>-</w:t>
            </w:r>
            <w:r>
              <w:t>886</w:t>
            </w:r>
            <w:r w:rsidRPr="001A01B3">
              <w:t>-</w:t>
            </w:r>
            <w:r>
              <w:t>99</w:t>
            </w:r>
            <w:r w:rsidRPr="001A01B3">
              <w:t>-</w:t>
            </w:r>
            <w:r>
              <w:t>65</w:t>
            </w:r>
            <w:r w:rsidRPr="001A01B3">
              <w:t>,</w:t>
            </w:r>
            <w:r w:rsidRPr="001A01B3">
              <w:rPr>
                <w:color w:val="FF0000"/>
              </w:rPr>
              <w:t xml:space="preserve"> </w:t>
            </w:r>
            <w:hyperlink r:id="rId8" w:history="1">
              <w:r w:rsidRPr="001A01B3">
                <w:rPr>
                  <w:color w:val="0000FF"/>
                  <w:u w:val="single"/>
                  <w:lang w:val="en-US"/>
                </w:rPr>
                <w:t>kr</w:t>
              </w:r>
              <w:r w:rsidRPr="001A01B3">
                <w:rPr>
                  <w:color w:val="0000FF"/>
                  <w:u w:val="single"/>
                </w:rPr>
                <w:t>@</w:t>
              </w:r>
              <w:proofErr w:type="spellStart"/>
              <w:r w:rsidRPr="001A01B3">
                <w:rPr>
                  <w:color w:val="0000FF"/>
                  <w:u w:val="single"/>
                </w:rPr>
                <w:t>sso.court.gov.ua</w:t>
              </w:r>
              <w:proofErr w:type="spellEnd"/>
            </w:hyperlink>
          </w:p>
          <w:p w:rsidR="00AA28F4" w:rsidRPr="001A01B3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D046AF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П</w:t>
                  </w:r>
                  <w:r w:rsidRPr="00D046AF">
                    <w:t xml:space="preserve">овна </w:t>
                  </w:r>
                  <w:r>
                    <w:t xml:space="preserve">загальна </w:t>
                  </w:r>
                  <w:r w:rsidRPr="00D046AF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2</w:t>
                  </w:r>
                  <w:r w:rsidRPr="00D046AF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 xml:space="preserve">ідсутність офіцерського військового </w:t>
                  </w:r>
                </w:p>
                <w:p w:rsidR="00AA28F4" w:rsidRPr="00D046AF" w:rsidRDefault="00AA28F4" w:rsidP="00E17CEE">
                  <w:pPr>
                    <w:jc w:val="both"/>
                  </w:pPr>
                  <w:r w:rsidRPr="00D046AF">
                    <w:t>чи спеціального звання</w:t>
                  </w:r>
                  <w:r>
                    <w:t>, бажано стаж військової служби або служби в правоохоронних органах не менше 1 року.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D046AF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>ільне володіння державною мовою.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F0726" w:rsidRDefault="001F0726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Вимоги до компетентності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D046AF">
                    <w:t xml:space="preserve">исока мотивація та орієнтація на якісні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зміни в державі;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досягнення кінцевих результатів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D046AF">
                    <w:t>ирість та відкритість;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орієнтація на досягнення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ефективного результату діяльності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рівне ставлення та повага до колег.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r>
                    <w:t>З</w:t>
                  </w:r>
                  <w:r w:rsidRPr="00D046AF">
                    <w:t xml:space="preserve">датність систематизувати, </w:t>
                  </w:r>
                </w:p>
                <w:p w:rsidR="00AA28F4" w:rsidRPr="00D046AF" w:rsidRDefault="00AA28F4" w:rsidP="00E17CEE">
                  <w:r w:rsidRPr="00D046AF">
                    <w:t>узагальнювати інформацію;</w:t>
                  </w:r>
                </w:p>
                <w:p w:rsidR="00AA28F4" w:rsidRPr="00D046AF" w:rsidRDefault="00AA28F4" w:rsidP="00E17CEE">
                  <w:r w:rsidRPr="00D046AF">
                    <w:t>гнучкість;</w:t>
                  </w:r>
                </w:p>
                <w:p w:rsidR="00AA28F4" w:rsidRPr="00D046AF" w:rsidRDefault="00AA28F4" w:rsidP="00E17CEE">
                  <w:r w:rsidRPr="00D046AF">
                    <w:t>проникливість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D046AF">
                    <w:t>еупередженість та порядність;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самостійність, організованість, відповідальність;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умовах обмеженого часу;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стійкість до стресу, емоційних та фізичних навантажень;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вміння аргументовано висловлювати свою думку;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прагнення до розвитку та 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  <w:r w:rsidRPr="00D046AF">
                    <w:t>самовдосконалення.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</w:p>
                <w:p w:rsidR="00AA28F4" w:rsidRPr="00D046AF" w:rsidRDefault="00AA28F4" w:rsidP="00E17CEE">
                  <w:pPr>
                    <w:shd w:val="clear" w:color="auto" w:fill="FFFFFF"/>
                  </w:pP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D046AF" w:rsidRDefault="00AA28F4" w:rsidP="00E17CEE">
                  <w:pPr>
                    <w:ind w:left="171"/>
                  </w:pPr>
                  <w:r>
                    <w:t>З</w:t>
                  </w:r>
                  <w:r w:rsidRPr="00D046AF">
                    <w:t>нання</w:t>
                  </w:r>
                  <w:r>
                    <w:t>:</w:t>
                  </w:r>
                  <w:r w:rsidRPr="00D046AF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</w:t>
                  </w:r>
                  <w:r>
                    <w:t>; Положення про Службу судової охорони.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</w:tbl>
          <w:p w:rsidR="00AA28F4" w:rsidRPr="00D046AF" w:rsidRDefault="00AA28F4" w:rsidP="00E17CEE">
            <w:pPr>
              <w:ind w:firstLine="462"/>
              <w:jc w:val="both"/>
            </w:pPr>
          </w:p>
        </w:tc>
      </w:tr>
    </w:tbl>
    <w:p w:rsidR="00AA28F4" w:rsidRDefault="00AA28F4" w:rsidP="006E7BFA">
      <w:pPr>
        <w:jc w:val="both"/>
        <w:rPr>
          <w:rFonts w:eastAsia="Times New Roman"/>
        </w:rPr>
      </w:pP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F64EC7">
        <w:rPr>
          <w:rFonts w:ascii="Times New Roman" w:hAnsi="Times New Roman"/>
          <w:sz w:val="28"/>
          <w:szCs w:val="28"/>
        </w:rPr>
        <w:t>2</w:t>
      </w:r>
      <w:r w:rsidR="00C46C22">
        <w:rPr>
          <w:rFonts w:ascii="Times New Roman" w:hAnsi="Times New Roman"/>
          <w:sz w:val="28"/>
          <w:szCs w:val="28"/>
        </w:rPr>
        <w:t>1</w:t>
      </w:r>
      <w:r w:rsidRPr="00D47E87">
        <w:rPr>
          <w:rFonts w:ascii="Times New Roman" w:hAnsi="Times New Roman"/>
          <w:sz w:val="28"/>
          <w:szCs w:val="28"/>
        </w:rPr>
        <w:t xml:space="preserve">.05.2020  № </w:t>
      </w:r>
      <w:r w:rsidR="00C46C22">
        <w:rPr>
          <w:rFonts w:ascii="Times New Roman" w:hAnsi="Times New Roman"/>
          <w:sz w:val="28"/>
          <w:szCs w:val="28"/>
        </w:rPr>
        <w:t>44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r>
        <w:rPr>
          <w:b/>
        </w:rPr>
        <w:t>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 xml:space="preserve">Документи приймаються </w:t>
      </w:r>
      <w:bookmarkStart w:id="0" w:name="_GoBack"/>
      <w:r w:rsidRPr="00D233FE">
        <w:rPr>
          <w:b/>
        </w:rPr>
        <w:t xml:space="preserve">з  08.00 год. </w:t>
      </w:r>
      <w:r w:rsidR="00F64EC7" w:rsidRPr="00D233FE">
        <w:rPr>
          <w:b/>
        </w:rPr>
        <w:t>25</w:t>
      </w:r>
      <w:r w:rsidRPr="00D233FE">
        <w:rPr>
          <w:b/>
        </w:rPr>
        <w:t xml:space="preserve"> травня до 16.30 год. </w:t>
      </w:r>
      <w:r w:rsidR="00D233FE" w:rsidRPr="00D233FE">
        <w:rPr>
          <w:b/>
          <w:lang w:val="ru-RU"/>
        </w:rPr>
        <w:t>01</w:t>
      </w:r>
      <w:r w:rsidR="00D233FE" w:rsidRPr="00D233FE">
        <w:rPr>
          <w:b/>
        </w:rPr>
        <w:t xml:space="preserve"> червня</w:t>
      </w:r>
      <w:r w:rsidR="00D233FE" w:rsidRPr="00D233FE">
        <w:rPr>
          <w:b/>
          <w:color w:val="C00000"/>
        </w:rPr>
        <w:t xml:space="preserve"> </w:t>
      </w:r>
      <w:r w:rsidRPr="00D233FE">
        <w:rPr>
          <w:b/>
        </w:rPr>
        <w:t>2020 року</w:t>
      </w:r>
      <w:bookmarkEnd w:id="0"/>
      <w:r w:rsidRPr="00282AE5">
        <w:t xml:space="preserve">, за адресою: </w:t>
      </w:r>
      <w:r w:rsidRPr="00282AE5">
        <w:rPr>
          <w:lang w:val="ru-RU"/>
        </w:rPr>
        <w:t>м</w:t>
      </w:r>
      <w:r w:rsidRPr="00282AE5">
        <w:t>. Кропивницький, вул. Чорновола, 13.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Pr="009A6EE7">
              <w:t xml:space="preserve">,  </w:t>
            </w:r>
            <w:r w:rsidR="00F64EC7">
              <w:t>0</w:t>
            </w:r>
            <w:r w:rsidR="00E2480B">
              <w:t>2</w:t>
            </w:r>
            <w:r w:rsidR="00F64EC7">
              <w:t xml:space="preserve"> червня</w:t>
            </w:r>
            <w:r w:rsidRPr="009A6EE7">
              <w:t xml:space="preserve"> 2020</w:t>
            </w:r>
            <w:r w:rsidRPr="00C2783B">
              <w:t xml:space="preserve"> року з 08.30.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9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lastRenderedPageBreak/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2BCC"/>
    <w:rsid w:val="0004315B"/>
    <w:rsid w:val="00046CBF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0D3D"/>
    <w:rsid w:val="001C4FAA"/>
    <w:rsid w:val="001C75C4"/>
    <w:rsid w:val="001D01C5"/>
    <w:rsid w:val="001D11CE"/>
    <w:rsid w:val="001D2336"/>
    <w:rsid w:val="001D2D8D"/>
    <w:rsid w:val="001D622B"/>
    <w:rsid w:val="001D751F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2EAE"/>
    <w:rsid w:val="00213EC2"/>
    <w:rsid w:val="00214BEB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309E2"/>
    <w:rsid w:val="00333DE0"/>
    <w:rsid w:val="00336EFA"/>
    <w:rsid w:val="0033750A"/>
    <w:rsid w:val="00337C1D"/>
    <w:rsid w:val="00341100"/>
    <w:rsid w:val="00343C3F"/>
    <w:rsid w:val="00346C26"/>
    <w:rsid w:val="00347A23"/>
    <w:rsid w:val="00353811"/>
    <w:rsid w:val="00354FFE"/>
    <w:rsid w:val="003632D5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87B9D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2ABD"/>
    <w:rsid w:val="005544AD"/>
    <w:rsid w:val="005559F0"/>
    <w:rsid w:val="00555E3C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2478"/>
    <w:rsid w:val="00593D2E"/>
    <w:rsid w:val="0059653D"/>
    <w:rsid w:val="00596793"/>
    <w:rsid w:val="005A3577"/>
    <w:rsid w:val="005A6B99"/>
    <w:rsid w:val="005B36B7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4185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5E73"/>
    <w:rsid w:val="00747565"/>
    <w:rsid w:val="00751915"/>
    <w:rsid w:val="00751A8C"/>
    <w:rsid w:val="007577BD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2FF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3A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811"/>
    <w:rsid w:val="00C45DE3"/>
    <w:rsid w:val="00C46C22"/>
    <w:rsid w:val="00C51618"/>
    <w:rsid w:val="00C51E05"/>
    <w:rsid w:val="00C55058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33FE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07D27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4EC7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1">
    <w:name w:val="Обычный1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r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A25FAF-C493-4FB3-B8E0-C39A9ED0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2893</Words>
  <Characters>16492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Andrey</cp:lastModifiedBy>
  <cp:revision>4</cp:revision>
  <cp:lastPrinted>2020-05-06T07:47:00Z</cp:lastPrinted>
  <dcterms:created xsi:type="dcterms:W3CDTF">2020-05-25T06:23:00Z</dcterms:created>
  <dcterms:modified xsi:type="dcterms:W3CDTF">2020-05-25T07:44:00Z</dcterms:modified>
</cp:coreProperties>
</file>