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B5F7FB" w14:textId="77777777" w:rsidR="00545520" w:rsidRPr="00990834" w:rsidRDefault="00545520" w:rsidP="00545520">
      <w:pPr>
        <w:pStyle w:val="18"/>
        <w:jc w:val="center"/>
        <w:rPr>
          <w:rFonts w:ascii="Times New Roman" w:hAnsi="Times New Roman"/>
          <w:b/>
          <w:sz w:val="10"/>
          <w:szCs w:val="10"/>
        </w:rPr>
      </w:pPr>
    </w:p>
    <w:p w14:paraId="5BF6C734" w14:textId="77777777" w:rsidR="00990834" w:rsidRDefault="00990834" w:rsidP="00545520">
      <w:pPr>
        <w:suppressAutoHyphens/>
        <w:jc w:val="center"/>
        <w:rPr>
          <w:shd w:val="clear" w:color="auto" w:fill="FFFFFF"/>
        </w:rPr>
      </w:pPr>
    </w:p>
    <w:p w14:paraId="6B3321C0" w14:textId="4DD56F30" w:rsidR="00990834" w:rsidRPr="00990834" w:rsidRDefault="00990834" w:rsidP="00990834">
      <w:pPr>
        <w:jc w:val="both"/>
        <w:outlineLvl w:val="2"/>
        <w:rPr>
          <w:b/>
          <w:u w:val="single"/>
        </w:rPr>
      </w:pPr>
      <w:r>
        <w:rPr>
          <w:b/>
          <w:u w:val="single"/>
        </w:rPr>
        <w:t>Послуги з ремонту і технічного обслуговування персональних комп</w:t>
      </w:r>
      <w:r w:rsidRPr="00990834">
        <w:rPr>
          <w:b/>
          <w:u w:val="single"/>
          <w:lang w:val="ru-RU"/>
        </w:rPr>
        <w:t>’</w:t>
      </w:r>
      <w:r>
        <w:rPr>
          <w:b/>
          <w:u w:val="single"/>
          <w:lang w:val="ru-UA"/>
        </w:rPr>
        <w:t>ютерів їх складових та перефе</w:t>
      </w:r>
      <w:r>
        <w:rPr>
          <w:b/>
          <w:u w:val="single"/>
        </w:rPr>
        <w:t>рійного устаткування</w:t>
      </w:r>
    </w:p>
    <w:p w14:paraId="7DD1F2C0" w14:textId="7FB13514" w:rsidR="003531E6" w:rsidRPr="003531E6" w:rsidRDefault="00990834" w:rsidP="003531E6">
      <w:pPr>
        <w:spacing w:line="240" w:lineRule="atLeast"/>
        <w:rPr>
          <w:rFonts w:ascii="Arial" w:hAnsi="Arial" w:cs="Arial"/>
          <w:noProof w:val="0"/>
          <w:color w:val="6D6D6D"/>
          <w:sz w:val="21"/>
          <w:szCs w:val="21"/>
          <w:lang w:eastAsia="uk-UA"/>
        </w:rPr>
      </w:pPr>
      <w:r w:rsidRPr="001E3118">
        <w:t xml:space="preserve">Закупівля зареєстрована за ідентифікатором:        </w:t>
      </w:r>
      <w:hyperlink r:id="rId8" w:tgtFrame="_blank" w:tooltip="Оголошення на порталі Уповноваженого органу" w:history="1">
        <w:r w:rsidR="003531E6" w:rsidRPr="003531E6">
          <w:rPr>
            <w:rFonts w:ascii="Arial" w:hAnsi="Arial" w:cs="Arial"/>
            <w:noProof w:val="0"/>
            <w:color w:val="000000"/>
            <w:sz w:val="21"/>
            <w:szCs w:val="21"/>
            <w:bdr w:val="none" w:sz="0" w:space="0" w:color="auto" w:frame="1"/>
            <w:lang w:eastAsia="uk-UA"/>
          </w:rPr>
          <w:t>UA-2023-03-31-001185-a</w:t>
        </w:r>
      </w:hyperlink>
    </w:p>
    <w:p w14:paraId="23A2A462" w14:textId="32C8224A" w:rsidR="00990834" w:rsidRDefault="00990834" w:rsidP="00990834"/>
    <w:p w14:paraId="1531E6AB" w14:textId="77777777" w:rsidR="00990834" w:rsidRDefault="00990834" w:rsidP="00545520">
      <w:pPr>
        <w:suppressAutoHyphens/>
        <w:jc w:val="center"/>
        <w:rPr>
          <w:shd w:val="clear" w:color="auto" w:fill="FFFFFF"/>
        </w:rPr>
      </w:pPr>
    </w:p>
    <w:p w14:paraId="43E75814" w14:textId="5C81048A" w:rsidR="00545520" w:rsidRPr="00B32534" w:rsidRDefault="0011356B" w:rsidP="00B32534">
      <w:pPr>
        <w:suppressAutoHyphens/>
        <w:jc w:val="center"/>
        <w:rPr>
          <w:u w:val="single"/>
        </w:rPr>
      </w:pPr>
      <w:r w:rsidRPr="00990834">
        <w:rPr>
          <w:shd w:val="clear" w:color="auto" w:fill="FFFFFF"/>
        </w:rPr>
        <w:t xml:space="preserve">ДК 021:2015: </w:t>
      </w:r>
      <w:r w:rsidRPr="00990834">
        <w:t>50320000-4 Послуги з ремонту і технічного обслуговування персональних комп’ютерів</w:t>
      </w:r>
      <w:r w:rsidRPr="00990834">
        <w:rPr>
          <w:shd w:val="clear" w:color="auto" w:fill="FFFFFF"/>
        </w:rPr>
        <w:t xml:space="preserve"> (</w:t>
      </w:r>
      <w:r w:rsidRPr="00990834">
        <w:t>Послуги з ремонту і технічного обслуговування персональних комп’ютерів їх складових та</w:t>
      </w:r>
      <w:r w:rsidRPr="00990834">
        <w:rPr>
          <w:shd w:val="clear" w:color="auto" w:fill="FFFFFF"/>
        </w:rPr>
        <w:t xml:space="preserve"> периферійного устаткування) для місцевих загальних судів Кіровоградської області та Територіального управління ДСА України в Кіровоградській області</w:t>
      </w:r>
    </w:p>
    <w:p w14:paraId="1D2ADC45" w14:textId="68B27198" w:rsidR="00545520" w:rsidRPr="00990834" w:rsidRDefault="00545520" w:rsidP="00545520">
      <w:pPr>
        <w:ind w:right="-55" w:hanging="11"/>
        <w:jc w:val="both"/>
      </w:pPr>
      <w:r w:rsidRPr="00990834">
        <w:t xml:space="preserve">1. Місця поставки послуг: ТУ ДСА України в Кiровоградськiй областi, м. Кропивницький, вул. Велика Перспективна, буд. № 40 (8 поверх), місцеві загальні суди Кіровоградської області </w:t>
      </w:r>
    </w:p>
    <w:p w14:paraId="10511737" w14:textId="77777777" w:rsidR="00545520" w:rsidRPr="00990834" w:rsidRDefault="00545520" w:rsidP="00545520">
      <w:pPr>
        <w:jc w:val="both"/>
        <w:rPr>
          <w:b/>
          <w:spacing w:val="-2"/>
          <w:kern w:val="1"/>
          <w:lang w:eastAsia="zh-CN"/>
        </w:rPr>
      </w:pPr>
      <w:r w:rsidRPr="00990834">
        <w:rPr>
          <w:spacing w:val="-2"/>
          <w:kern w:val="1"/>
          <w:lang w:eastAsia="zh-CN"/>
        </w:rPr>
        <w:t xml:space="preserve">2. </w:t>
      </w:r>
      <w:r w:rsidRPr="00990834">
        <w:rPr>
          <w:shd w:val="clear" w:color="auto" w:fill="FFFFFF"/>
        </w:rPr>
        <w:t>Технічне обслуговування і ремонт офісної техніки (ремонт, технічне обслуговування комп’ютерів і периферійного устаткування, офісної техніки)</w:t>
      </w:r>
      <w:r w:rsidRPr="00990834">
        <w:rPr>
          <w:spacing w:val="-2"/>
          <w:kern w:val="1"/>
          <w:u w:val="single"/>
          <w:lang w:eastAsia="zh-CN"/>
        </w:rPr>
        <w:t xml:space="preserve"> повинен здійснюватися за адресою Виконавця.</w:t>
      </w:r>
    </w:p>
    <w:p w14:paraId="11F44BC9" w14:textId="77777777" w:rsidR="00545520" w:rsidRPr="00990834" w:rsidRDefault="00545520" w:rsidP="00545520">
      <w:pPr>
        <w:suppressAutoHyphens/>
        <w:jc w:val="both"/>
        <w:rPr>
          <w:spacing w:val="-2"/>
          <w:kern w:val="1"/>
          <w:lang w:eastAsia="zh-CN"/>
        </w:rPr>
      </w:pPr>
      <w:r w:rsidRPr="00990834">
        <w:rPr>
          <w:spacing w:val="-2"/>
          <w:kern w:val="1"/>
          <w:lang w:eastAsia="zh-CN"/>
        </w:rPr>
        <w:t xml:space="preserve">3. </w:t>
      </w:r>
      <w:r w:rsidRPr="00990834">
        <w:rPr>
          <w:shd w:val="clear" w:color="auto" w:fill="FFFFFF"/>
        </w:rPr>
        <w:t>Технічне обслуговування і ремонт офісної техніки (ремонт, технічне обслуговування комп’ютерів і периферійного устаткування, офісної техніки)</w:t>
      </w:r>
      <w:r w:rsidRPr="00990834">
        <w:rPr>
          <w:spacing w:val="-2"/>
          <w:kern w:val="1"/>
          <w:lang w:eastAsia="zh-CN"/>
        </w:rPr>
        <w:t xml:space="preserve"> включає в себе розбирання, чистку (очищення від пилу і бруду, заміна термопасти), заміна непрацюючих складових, складання та тестування, </w:t>
      </w:r>
      <w:r w:rsidRPr="00990834">
        <w:t>із обов’язковим пломбуванням техніки та дати ремонту/відновлення</w:t>
      </w:r>
      <w:r w:rsidRPr="00990834">
        <w:rPr>
          <w:spacing w:val="-2"/>
          <w:kern w:val="1"/>
          <w:lang w:eastAsia="zh-CN"/>
        </w:rPr>
        <w:t>.</w:t>
      </w:r>
    </w:p>
    <w:p w14:paraId="640C1756" w14:textId="77777777" w:rsidR="00545520" w:rsidRPr="00990834" w:rsidRDefault="00545520" w:rsidP="00545520">
      <w:pPr>
        <w:suppressAutoHyphens/>
        <w:jc w:val="both"/>
        <w:rPr>
          <w:spacing w:val="-2"/>
          <w:kern w:val="1"/>
          <w:lang w:eastAsia="zh-CN"/>
        </w:rPr>
      </w:pPr>
      <w:r w:rsidRPr="00990834">
        <w:rPr>
          <w:spacing w:val="-2"/>
          <w:kern w:val="1"/>
          <w:lang w:eastAsia="zh-CN"/>
        </w:rPr>
        <w:t>4. До принтерної, багатофункціональної (БФП) та копіювальної техніки надається тестова сторінка друку разом із заправленим або відремонтованим картриджем.</w:t>
      </w:r>
    </w:p>
    <w:p w14:paraId="3EE83CB9" w14:textId="77777777" w:rsidR="00545520" w:rsidRPr="00990834" w:rsidRDefault="00545520" w:rsidP="00545520">
      <w:pPr>
        <w:suppressAutoHyphens/>
        <w:jc w:val="both"/>
        <w:rPr>
          <w:spacing w:val="-2"/>
          <w:kern w:val="1"/>
          <w:lang w:eastAsia="zh-CN"/>
        </w:rPr>
      </w:pPr>
      <w:r w:rsidRPr="00990834">
        <w:rPr>
          <w:spacing w:val="-2"/>
          <w:kern w:val="1"/>
          <w:lang w:eastAsia="zh-CN"/>
        </w:rPr>
        <w:t xml:space="preserve">5. Виконавець гарантує працездатність </w:t>
      </w:r>
      <w:r w:rsidRPr="00990834">
        <w:rPr>
          <w:shd w:val="clear" w:color="auto" w:fill="FFFFFF"/>
        </w:rPr>
        <w:t>комп’ютерів, периферійного устаткування, офісної техніки</w:t>
      </w:r>
      <w:r w:rsidRPr="00990834">
        <w:rPr>
          <w:spacing w:val="-2"/>
          <w:kern w:val="1"/>
          <w:lang w:eastAsia="zh-CN"/>
        </w:rPr>
        <w:t xml:space="preserve"> та картриджів до неї після надання послуг. У разі виявлення недоліків по якості наданих послуг (збої в належній роботі техніки, якості друку) Виконавець повинен усунути їх за власний рахунок.</w:t>
      </w:r>
    </w:p>
    <w:p w14:paraId="6E6E500F" w14:textId="77777777" w:rsidR="00545520" w:rsidRPr="00990834" w:rsidRDefault="00545520" w:rsidP="00545520">
      <w:pPr>
        <w:suppressAutoHyphens/>
        <w:jc w:val="both"/>
        <w:rPr>
          <w:spacing w:val="-2"/>
          <w:kern w:val="1"/>
          <w:lang w:eastAsia="zh-CN"/>
        </w:rPr>
      </w:pPr>
      <w:r w:rsidRPr="00990834">
        <w:rPr>
          <w:spacing w:val="-2"/>
          <w:kern w:val="1"/>
          <w:lang w:eastAsia="zh-CN"/>
        </w:rPr>
        <w:t>6. Замовлення послуги здійснюється Замовником на електронну пошту Виконавця або за телефонограмою.</w:t>
      </w:r>
    </w:p>
    <w:p w14:paraId="19023AE6" w14:textId="77777777" w:rsidR="00545520" w:rsidRPr="00990834" w:rsidRDefault="00545520" w:rsidP="00545520">
      <w:pPr>
        <w:suppressAutoHyphens/>
        <w:jc w:val="both"/>
        <w:rPr>
          <w:spacing w:val="-2"/>
          <w:kern w:val="1"/>
          <w:lang w:eastAsia="zh-CN"/>
        </w:rPr>
      </w:pPr>
      <w:r w:rsidRPr="00990834">
        <w:rPr>
          <w:spacing w:val="-2"/>
          <w:kern w:val="1"/>
          <w:lang w:eastAsia="zh-CN"/>
        </w:rPr>
        <w:t>7. Надати копію діючого договору з організацією, яка має ліцензію на право провадження господарської діяльності з поводження з небезпечними відходами оприлюднену у відповідному ліцензійному реєстрі на офіційному веб-сайті органу ліцензування та/або на Порталі відкритих даних, для підтвердження дій Учасника, щодо утилізації одержаних в процесі роботи відпрацьованих матеріалів та інших відходів.</w:t>
      </w:r>
    </w:p>
    <w:p w14:paraId="059A4F51" w14:textId="77777777" w:rsidR="00545520" w:rsidRPr="00990834" w:rsidRDefault="00545520" w:rsidP="00545520">
      <w:pPr>
        <w:suppressAutoHyphens/>
        <w:jc w:val="both"/>
        <w:rPr>
          <w:spacing w:val="-2"/>
          <w:kern w:val="1"/>
          <w:lang w:eastAsia="zh-CN"/>
        </w:rPr>
      </w:pPr>
      <w:r w:rsidRPr="00990834">
        <w:rPr>
          <w:spacing w:val="-2"/>
          <w:kern w:val="1"/>
          <w:lang w:eastAsia="zh-CN"/>
        </w:rPr>
        <w:t xml:space="preserve">8. Транспортування </w:t>
      </w:r>
      <w:r w:rsidRPr="00990834">
        <w:rPr>
          <w:shd w:val="clear" w:color="auto" w:fill="FFFFFF"/>
        </w:rPr>
        <w:t>офісної техніки</w:t>
      </w:r>
      <w:r w:rsidRPr="00990834">
        <w:rPr>
          <w:spacing w:val="-2"/>
          <w:kern w:val="1"/>
          <w:lang w:eastAsia="zh-CN"/>
        </w:rPr>
        <w:t>: у разі надання послуги з т</w:t>
      </w:r>
      <w:r w:rsidRPr="00990834">
        <w:rPr>
          <w:shd w:val="clear" w:color="auto" w:fill="FFFFFF"/>
        </w:rPr>
        <w:t>ехнічного обслуговування і ремонту</w:t>
      </w:r>
      <w:r w:rsidRPr="00990834">
        <w:rPr>
          <w:spacing w:val="-2"/>
          <w:kern w:val="1"/>
          <w:lang w:eastAsia="zh-CN"/>
        </w:rPr>
        <w:t xml:space="preserve"> від 5 одиниць техніки і більше (за одну партію) від Замовника до місця проведення робіт і від місця проведення робіт до Замовника здійснює Виконавець за власний кошт. Виконавець несе відповідальність за якість матеріалів та технічних засобів.</w:t>
      </w:r>
    </w:p>
    <w:p w14:paraId="0BE18E07" w14:textId="77777777" w:rsidR="00545520" w:rsidRPr="00990834" w:rsidRDefault="00545520" w:rsidP="00545520">
      <w:pPr>
        <w:suppressAutoHyphens/>
        <w:jc w:val="both"/>
        <w:rPr>
          <w:spacing w:val="-2"/>
          <w:kern w:val="1"/>
          <w:lang w:eastAsia="zh-CN"/>
        </w:rPr>
      </w:pPr>
      <w:r w:rsidRPr="00990834">
        <w:rPr>
          <w:spacing w:val="-2"/>
          <w:kern w:val="1"/>
          <w:lang w:eastAsia="zh-CN"/>
        </w:rPr>
        <w:t>9. Відповідальність за виконання вимог екологічної безпеки та забезпечення вимог техніки безпеки при виконанні робіт несе Виконавець.</w:t>
      </w:r>
    </w:p>
    <w:p w14:paraId="67124D7A" w14:textId="45FBFB80" w:rsidR="00545520" w:rsidRPr="00990834" w:rsidRDefault="00545520" w:rsidP="00545520">
      <w:pPr>
        <w:suppressAutoHyphens/>
        <w:jc w:val="both"/>
      </w:pPr>
      <w:r w:rsidRPr="00990834">
        <w:t>10. Учасник визначає ціну на товар, послугу як</w:t>
      </w:r>
      <w:r w:rsidR="00F20CC3" w:rsidRPr="00990834">
        <w:t>у</w:t>
      </w:r>
      <w:r w:rsidRPr="00990834">
        <w:t xml:space="preserve"> він пропонує поставити за Договором, з урахуванням податків і зборів, що сплачуються або мають бути сплачені, а також витрат на транспортування, навантаження, розвантаження. До розрахунку ціни пропозиції не включаються будь-які витрати, понесені учасником у процесі здійснення процедури закупівлі та укладення договору про закупівлю.</w:t>
      </w:r>
    </w:p>
    <w:p w14:paraId="44331E3B" w14:textId="41DED02A" w:rsidR="00545520" w:rsidRDefault="00545520" w:rsidP="00545520">
      <w:pPr>
        <w:suppressAutoHyphens/>
        <w:jc w:val="both"/>
      </w:pPr>
      <w:r w:rsidRPr="00990834">
        <w:t xml:space="preserve">11. Залежно від фактичної потреби в </w:t>
      </w:r>
      <w:r w:rsidRPr="00990834">
        <w:rPr>
          <w:spacing w:val="-2"/>
          <w:kern w:val="1"/>
          <w:lang w:eastAsia="zh-CN"/>
        </w:rPr>
        <w:t>т</w:t>
      </w:r>
      <w:r w:rsidRPr="00990834">
        <w:rPr>
          <w:shd w:val="clear" w:color="auto" w:fill="FFFFFF"/>
        </w:rPr>
        <w:t>ехнічному обслуговуванні та ремонту</w:t>
      </w:r>
      <w:r w:rsidRPr="00990834">
        <w:t xml:space="preserve"> типу обладнання та його кількості, протягом періоду дії Договору з Виконавцем, Замовник залишає за собою право внес</w:t>
      </w:r>
      <w:r w:rsidR="00990834">
        <w:t>ти зміни до Специфікації.</w:t>
      </w:r>
    </w:p>
    <w:p w14:paraId="2A994075" w14:textId="0C0E3AF5" w:rsidR="00874662" w:rsidRPr="00D86F68" w:rsidRDefault="00990834" w:rsidP="00D86F68">
      <w:pPr>
        <w:ind w:firstLine="708"/>
        <w:jc w:val="both"/>
        <w:rPr>
          <w:rFonts w:eastAsia="Calibri"/>
          <w:lang w:eastAsia="en-US"/>
        </w:rPr>
      </w:pPr>
      <w:r>
        <w:rPr>
          <w:rFonts w:eastAsia="Calibri"/>
          <w:lang w:eastAsia="en-US"/>
        </w:rPr>
        <w:t>Р</w:t>
      </w:r>
      <w:r w:rsidRPr="001E3118">
        <w:rPr>
          <w:rStyle w:val="affc"/>
          <w:color w:val="3A3A3A"/>
          <w:shd w:val="clear" w:color="auto" w:fill="FFFFFF"/>
        </w:rPr>
        <w:t>озмір бюджетного призначення, очікуваної вартості предмета закупівлі. </w:t>
      </w:r>
      <w:r w:rsidRPr="001E3118">
        <w:rPr>
          <w:color w:val="3A3A3A"/>
          <w:shd w:val="clear" w:color="auto" w:fill="FFFFFF"/>
        </w:rPr>
        <w:t xml:space="preserve">Закупівля проводиться на очікувану вартість, яка визначена з урахуванням фактичних обсягів використання </w:t>
      </w:r>
      <w:r>
        <w:rPr>
          <w:color w:val="3A3A3A"/>
          <w:shd w:val="clear" w:color="auto" w:fill="FFFFFF"/>
        </w:rPr>
        <w:t>послуг</w:t>
      </w:r>
      <w:r w:rsidRPr="001E3118">
        <w:rPr>
          <w:color w:val="3A3A3A"/>
          <w:shd w:val="clear" w:color="auto" w:fill="FFFFFF"/>
        </w:rPr>
        <w:t xml:space="preserve"> місцевими загальними судами Кіровоградської області  у 2022 році та ринкових цін на даний вид </w:t>
      </w:r>
      <w:r>
        <w:rPr>
          <w:color w:val="3A3A3A"/>
          <w:shd w:val="clear" w:color="auto" w:fill="FFFFFF"/>
        </w:rPr>
        <w:t>послуг</w:t>
      </w:r>
      <w:r w:rsidRPr="001E3118">
        <w:rPr>
          <w:color w:val="3A3A3A"/>
          <w:shd w:val="clear" w:color="auto" w:fill="FFFFFF"/>
        </w:rPr>
        <w:t xml:space="preserve"> на момент оголошення закупівлі.</w:t>
      </w:r>
      <w:r w:rsidRPr="001E3118">
        <w:br/>
      </w:r>
      <w:r w:rsidRPr="001E3118">
        <w:rPr>
          <w:b/>
        </w:rPr>
        <w:t>/Розмір бюджетного призначення та/або очікувана вартість предмета закупівлі</w:t>
      </w:r>
      <w:r w:rsidRPr="001E3118">
        <w:t xml:space="preserve">: Державний бюджет України, </w:t>
      </w:r>
      <w:r>
        <w:t>200 000,00</w:t>
      </w:r>
      <w:r w:rsidRPr="001E3118">
        <w:t xml:space="preserve">  грн.з ПДВ./</w:t>
      </w:r>
      <w:bookmarkStart w:id="0" w:name="_GoBack"/>
      <w:bookmarkEnd w:id="0"/>
    </w:p>
    <w:sectPr w:rsidR="00874662" w:rsidRPr="00D86F68" w:rsidSect="00CD121C">
      <w:headerReference w:type="default" r:id="rId9"/>
      <w:pgSz w:w="11907" w:h="16840"/>
      <w:pgMar w:top="567" w:right="850" w:bottom="709" w:left="1701" w:header="0" w:footer="28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54B71F" w14:textId="77777777" w:rsidR="00302AA2" w:rsidRDefault="00302AA2">
      <w:r>
        <w:separator/>
      </w:r>
    </w:p>
  </w:endnote>
  <w:endnote w:type="continuationSeparator" w:id="0">
    <w:p w14:paraId="6A29DD08" w14:textId="77777777" w:rsidR="00302AA2" w:rsidRDefault="00302A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Liberation Sans">
    <w:charset w:val="CC"/>
    <w:family w:val="swiss"/>
    <w:pitch w:val="variable"/>
    <w:sig w:usb0="E0000AFF" w:usb1="500078FF" w:usb2="00000021" w:usb3="00000000" w:csb0="000001BF"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F1DC16" w14:textId="77777777" w:rsidR="00302AA2" w:rsidRDefault="00302AA2">
      <w:r>
        <w:separator/>
      </w:r>
    </w:p>
  </w:footnote>
  <w:footnote w:type="continuationSeparator" w:id="0">
    <w:p w14:paraId="654F993D" w14:textId="77777777" w:rsidR="00302AA2" w:rsidRDefault="00302AA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E81BD0" w14:textId="77777777" w:rsidR="0066468F" w:rsidRDefault="0066468F">
    <w:pPr>
      <w:tabs>
        <w:tab w:val="center" w:pos="4564"/>
        <w:tab w:val="right" w:pos="7977"/>
      </w:tabs>
      <w:autoSpaceDE w:val="0"/>
      <w:autoSpaceDN w:val="0"/>
      <w:rPr>
        <w:sz w:val="16"/>
        <w:szCs w:val="16"/>
        <w:lang w:val="ru-RU"/>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ECE0ED80"/>
    <w:lvl w:ilvl="0" w:tplc="3356BD32">
      <w:start w:val="3"/>
      <w:numFmt w:val="bullet"/>
      <w:lvlText w:val="-"/>
      <w:lvlJc w:val="left"/>
      <w:pPr>
        <w:ind w:left="1430" w:hanging="360"/>
      </w:pPr>
      <w:rPr>
        <w:rFonts w:ascii="Times New Roman" w:eastAsia="Times New Roman" w:hAnsi="Times New Roman" w:cs="Times New Roman" w:hint="default"/>
      </w:rPr>
    </w:lvl>
    <w:lvl w:ilvl="1" w:tplc="04190003">
      <w:start w:val="1"/>
      <w:numFmt w:val="bullet"/>
      <w:lvlText w:val="o"/>
      <w:lvlJc w:val="left"/>
      <w:pPr>
        <w:ind w:left="2150" w:hanging="360"/>
      </w:pPr>
      <w:rPr>
        <w:rFonts w:ascii="Courier New" w:hAnsi="Courier New" w:cs="Courier New" w:hint="default"/>
      </w:rPr>
    </w:lvl>
    <w:lvl w:ilvl="2" w:tplc="04190005">
      <w:start w:val="1"/>
      <w:numFmt w:val="bullet"/>
      <w:lvlText w:val=""/>
      <w:lvlJc w:val="left"/>
      <w:pPr>
        <w:ind w:left="2870" w:hanging="360"/>
      </w:pPr>
      <w:rPr>
        <w:rFonts w:ascii="Wingdings" w:hAnsi="Wingdings" w:hint="default"/>
      </w:rPr>
    </w:lvl>
    <w:lvl w:ilvl="3" w:tplc="04190001">
      <w:start w:val="1"/>
      <w:numFmt w:val="bullet"/>
      <w:lvlText w:val=""/>
      <w:lvlJc w:val="left"/>
      <w:pPr>
        <w:ind w:left="3590" w:hanging="360"/>
      </w:pPr>
      <w:rPr>
        <w:rFonts w:ascii="Symbol" w:hAnsi="Symbol" w:hint="default"/>
      </w:rPr>
    </w:lvl>
    <w:lvl w:ilvl="4" w:tplc="04190003">
      <w:start w:val="1"/>
      <w:numFmt w:val="bullet"/>
      <w:lvlText w:val="o"/>
      <w:lvlJc w:val="left"/>
      <w:pPr>
        <w:ind w:left="4310" w:hanging="360"/>
      </w:pPr>
      <w:rPr>
        <w:rFonts w:ascii="Courier New" w:hAnsi="Courier New" w:cs="Courier New" w:hint="default"/>
      </w:rPr>
    </w:lvl>
    <w:lvl w:ilvl="5" w:tplc="04190005">
      <w:start w:val="1"/>
      <w:numFmt w:val="bullet"/>
      <w:lvlText w:val=""/>
      <w:lvlJc w:val="left"/>
      <w:pPr>
        <w:ind w:left="5030" w:hanging="360"/>
      </w:pPr>
      <w:rPr>
        <w:rFonts w:ascii="Wingdings" w:hAnsi="Wingdings" w:hint="default"/>
      </w:rPr>
    </w:lvl>
    <w:lvl w:ilvl="6" w:tplc="04190001">
      <w:start w:val="1"/>
      <w:numFmt w:val="bullet"/>
      <w:lvlText w:val=""/>
      <w:lvlJc w:val="left"/>
      <w:pPr>
        <w:ind w:left="5750" w:hanging="360"/>
      </w:pPr>
      <w:rPr>
        <w:rFonts w:ascii="Symbol" w:hAnsi="Symbol" w:hint="default"/>
      </w:rPr>
    </w:lvl>
    <w:lvl w:ilvl="7" w:tplc="04190003">
      <w:start w:val="1"/>
      <w:numFmt w:val="bullet"/>
      <w:lvlText w:val="o"/>
      <w:lvlJc w:val="left"/>
      <w:pPr>
        <w:ind w:left="6470" w:hanging="360"/>
      </w:pPr>
      <w:rPr>
        <w:rFonts w:ascii="Courier New" w:hAnsi="Courier New" w:cs="Courier New" w:hint="default"/>
      </w:rPr>
    </w:lvl>
    <w:lvl w:ilvl="8" w:tplc="04190005">
      <w:start w:val="1"/>
      <w:numFmt w:val="bullet"/>
      <w:lvlText w:val=""/>
      <w:lvlJc w:val="left"/>
      <w:pPr>
        <w:ind w:left="7190" w:hanging="360"/>
      </w:pPr>
      <w:rPr>
        <w:rFonts w:ascii="Wingdings" w:hAnsi="Wingdings" w:hint="default"/>
      </w:rPr>
    </w:lvl>
  </w:abstractNum>
  <w:abstractNum w:abstractNumId="1" w15:restartNumberingAfterBreak="0">
    <w:nsid w:val="00000002"/>
    <w:multiLevelType w:val="hybridMultilevel"/>
    <w:tmpl w:val="CD6A161A"/>
    <w:lvl w:ilvl="0" w:tplc="3356BD32">
      <w:start w:val="3"/>
      <w:numFmt w:val="bullet"/>
      <w:lvlText w:val="-"/>
      <w:lvlJc w:val="left"/>
      <w:pPr>
        <w:ind w:left="1429" w:hanging="360"/>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0000003"/>
    <w:multiLevelType w:val="hybridMultilevel"/>
    <w:tmpl w:val="8684D9DC"/>
    <w:lvl w:ilvl="0" w:tplc="3356BD32">
      <w:start w:val="3"/>
      <w:numFmt w:val="bullet"/>
      <w:lvlText w:val="-"/>
      <w:lvlJc w:val="left"/>
      <w:pPr>
        <w:ind w:left="1065" w:hanging="360"/>
      </w:pPr>
      <w:rPr>
        <w:rFonts w:ascii="Times New Roman" w:eastAsia="Times New Roman" w:hAnsi="Times New Roman" w:cs="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3" w15:restartNumberingAfterBreak="0">
    <w:nsid w:val="00000004"/>
    <w:multiLevelType w:val="hybridMultilevel"/>
    <w:tmpl w:val="2E2E20EA"/>
    <w:lvl w:ilvl="0" w:tplc="2B2CBC78">
      <w:start w:val="7"/>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0000005"/>
    <w:multiLevelType w:val="hybridMultilevel"/>
    <w:tmpl w:val="1F1A995A"/>
    <w:lvl w:ilvl="0" w:tplc="3356BD32">
      <w:start w:val="3"/>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 w15:restartNumberingAfterBreak="0">
    <w:nsid w:val="00000006"/>
    <w:multiLevelType w:val="hybridMultilevel"/>
    <w:tmpl w:val="E64A5A44"/>
    <w:lvl w:ilvl="0" w:tplc="9E8612E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00000007"/>
    <w:multiLevelType w:val="hybridMultilevel"/>
    <w:tmpl w:val="AF1A2FBA"/>
    <w:lvl w:ilvl="0" w:tplc="0419000D">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00000008"/>
    <w:multiLevelType w:val="hybridMultilevel"/>
    <w:tmpl w:val="D9925E8A"/>
    <w:lvl w:ilvl="0" w:tplc="3356BD32">
      <w:start w:val="3"/>
      <w:numFmt w:val="bullet"/>
      <w:lvlText w:val="-"/>
      <w:lvlJc w:val="left"/>
      <w:pPr>
        <w:ind w:left="1065" w:hanging="360"/>
      </w:pPr>
      <w:rPr>
        <w:rFonts w:ascii="Times New Roman" w:eastAsia="Times New Roman" w:hAnsi="Times New Roman" w:cs="Times New Roman" w:hint="default"/>
      </w:rPr>
    </w:lvl>
    <w:lvl w:ilvl="1" w:tplc="04190003">
      <w:start w:val="1"/>
      <w:numFmt w:val="bullet"/>
      <w:lvlText w:val="o"/>
      <w:lvlJc w:val="left"/>
      <w:pPr>
        <w:ind w:left="1785" w:hanging="360"/>
      </w:pPr>
      <w:rPr>
        <w:rFonts w:ascii="Courier New" w:hAnsi="Courier New" w:cs="Courier New" w:hint="default"/>
      </w:rPr>
    </w:lvl>
    <w:lvl w:ilvl="2" w:tplc="04190005">
      <w:start w:val="1"/>
      <w:numFmt w:val="bullet"/>
      <w:lvlText w:val=""/>
      <w:lvlJc w:val="left"/>
      <w:pPr>
        <w:ind w:left="2505" w:hanging="360"/>
      </w:pPr>
      <w:rPr>
        <w:rFonts w:ascii="Wingdings" w:hAnsi="Wingdings" w:hint="default"/>
      </w:rPr>
    </w:lvl>
    <w:lvl w:ilvl="3" w:tplc="04190001">
      <w:start w:val="1"/>
      <w:numFmt w:val="bullet"/>
      <w:lvlText w:val=""/>
      <w:lvlJc w:val="left"/>
      <w:pPr>
        <w:ind w:left="3225" w:hanging="360"/>
      </w:pPr>
      <w:rPr>
        <w:rFonts w:ascii="Symbol" w:hAnsi="Symbol" w:hint="default"/>
      </w:rPr>
    </w:lvl>
    <w:lvl w:ilvl="4" w:tplc="04190003">
      <w:start w:val="1"/>
      <w:numFmt w:val="bullet"/>
      <w:lvlText w:val="o"/>
      <w:lvlJc w:val="left"/>
      <w:pPr>
        <w:ind w:left="3945" w:hanging="360"/>
      </w:pPr>
      <w:rPr>
        <w:rFonts w:ascii="Courier New" w:hAnsi="Courier New" w:cs="Courier New" w:hint="default"/>
      </w:rPr>
    </w:lvl>
    <w:lvl w:ilvl="5" w:tplc="04190005">
      <w:start w:val="1"/>
      <w:numFmt w:val="bullet"/>
      <w:lvlText w:val=""/>
      <w:lvlJc w:val="left"/>
      <w:pPr>
        <w:ind w:left="4665" w:hanging="360"/>
      </w:pPr>
      <w:rPr>
        <w:rFonts w:ascii="Wingdings" w:hAnsi="Wingdings" w:hint="default"/>
      </w:rPr>
    </w:lvl>
    <w:lvl w:ilvl="6" w:tplc="04190001">
      <w:start w:val="1"/>
      <w:numFmt w:val="bullet"/>
      <w:lvlText w:val=""/>
      <w:lvlJc w:val="left"/>
      <w:pPr>
        <w:ind w:left="5385" w:hanging="360"/>
      </w:pPr>
      <w:rPr>
        <w:rFonts w:ascii="Symbol" w:hAnsi="Symbol" w:hint="default"/>
      </w:rPr>
    </w:lvl>
    <w:lvl w:ilvl="7" w:tplc="04190003">
      <w:start w:val="1"/>
      <w:numFmt w:val="bullet"/>
      <w:lvlText w:val="o"/>
      <w:lvlJc w:val="left"/>
      <w:pPr>
        <w:ind w:left="6105" w:hanging="360"/>
      </w:pPr>
      <w:rPr>
        <w:rFonts w:ascii="Courier New" w:hAnsi="Courier New" w:cs="Courier New" w:hint="default"/>
      </w:rPr>
    </w:lvl>
    <w:lvl w:ilvl="8" w:tplc="04190005">
      <w:start w:val="1"/>
      <w:numFmt w:val="bullet"/>
      <w:lvlText w:val=""/>
      <w:lvlJc w:val="left"/>
      <w:pPr>
        <w:ind w:left="6825" w:hanging="360"/>
      </w:pPr>
      <w:rPr>
        <w:rFonts w:ascii="Wingdings" w:hAnsi="Wingdings" w:hint="default"/>
      </w:rPr>
    </w:lvl>
  </w:abstractNum>
  <w:abstractNum w:abstractNumId="8" w15:restartNumberingAfterBreak="0">
    <w:nsid w:val="00000009"/>
    <w:multiLevelType w:val="hybridMultilevel"/>
    <w:tmpl w:val="F6B07D26"/>
    <w:lvl w:ilvl="0" w:tplc="0B24C03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0000000A"/>
    <w:multiLevelType w:val="hybridMultilevel"/>
    <w:tmpl w:val="345AB972"/>
    <w:lvl w:ilvl="0" w:tplc="3356BD32">
      <w:start w:val="3"/>
      <w:numFmt w:val="bullet"/>
      <w:lvlText w:val="-"/>
      <w:lvlJc w:val="left"/>
      <w:pPr>
        <w:ind w:left="1429" w:hanging="360"/>
      </w:pPr>
      <w:rPr>
        <w:rFonts w:ascii="Times New Roman" w:eastAsia="Times New Roman" w:hAnsi="Times New Roman" w:cs="Times New Roman"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0" w15:restartNumberingAfterBreak="0">
    <w:nsid w:val="06BF7E2F"/>
    <w:multiLevelType w:val="multilevel"/>
    <w:tmpl w:val="6A3A9FE0"/>
    <w:lvl w:ilvl="0">
      <w:start w:val="8"/>
      <w:numFmt w:val="decimal"/>
      <w:lvlText w:val="%1."/>
      <w:lvlJc w:val="left"/>
      <w:pPr>
        <w:ind w:left="540" w:hanging="540"/>
      </w:pPr>
      <w:rPr>
        <w:rFonts w:hint="default"/>
      </w:rPr>
    </w:lvl>
    <w:lvl w:ilvl="1">
      <w:start w:val="3"/>
      <w:numFmt w:val="decimal"/>
      <w:lvlText w:val="%1.%2."/>
      <w:lvlJc w:val="left"/>
      <w:pPr>
        <w:ind w:left="823"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1" w15:restartNumberingAfterBreak="0">
    <w:nsid w:val="0D441902"/>
    <w:multiLevelType w:val="hybridMultilevel"/>
    <w:tmpl w:val="A9827B7A"/>
    <w:lvl w:ilvl="0" w:tplc="3732C088">
      <w:start w:val="1"/>
      <w:numFmt w:val="decimal"/>
      <w:lvlText w:val="%1."/>
      <w:lvlJc w:val="left"/>
      <w:pPr>
        <w:ind w:left="720" w:hanging="360"/>
      </w:pPr>
      <w:rPr>
        <w:rFonts w:cs="Times New Roman"/>
        <w:b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12" w15:restartNumberingAfterBreak="0">
    <w:nsid w:val="11FF1B2F"/>
    <w:multiLevelType w:val="multilevel"/>
    <w:tmpl w:val="059A4062"/>
    <w:lvl w:ilvl="0">
      <w:start w:val="7"/>
      <w:numFmt w:val="decimal"/>
      <w:lvlText w:val="%1."/>
      <w:lvlJc w:val="left"/>
      <w:pPr>
        <w:ind w:left="360" w:hanging="360"/>
      </w:pPr>
    </w:lvl>
    <w:lvl w:ilvl="1">
      <w:start w:val="3"/>
      <w:numFmt w:val="decimal"/>
      <w:lvlText w:val="7.%2."/>
      <w:lvlJc w:val="left"/>
      <w:pPr>
        <w:ind w:left="2771" w:hanging="360"/>
      </w:pPr>
      <w:rPr>
        <w:b w:val="0"/>
      </w:rPr>
    </w:lvl>
    <w:lvl w:ilvl="2">
      <w:start w:val="1"/>
      <w:numFmt w:val="decimal"/>
      <w:lvlText w:val="7.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12B30965"/>
    <w:multiLevelType w:val="multilevel"/>
    <w:tmpl w:val="52D4F7CC"/>
    <w:lvl w:ilvl="0">
      <w:start w:val="10"/>
      <w:numFmt w:val="decimal"/>
      <w:lvlText w:val="%1."/>
      <w:lvlJc w:val="left"/>
      <w:pPr>
        <w:ind w:left="480" w:hanging="480"/>
      </w:pPr>
      <w:rPr>
        <w:rFonts w:hint="default"/>
      </w:rPr>
    </w:lvl>
    <w:lvl w:ilvl="1">
      <w:start w:val="1"/>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ED715B"/>
    <w:multiLevelType w:val="multilevel"/>
    <w:tmpl w:val="25DA9092"/>
    <w:lvl w:ilvl="0">
      <w:start w:val="11"/>
      <w:numFmt w:val="decimal"/>
      <w:lvlText w:val="%1."/>
      <w:lvlJc w:val="left"/>
      <w:pPr>
        <w:ind w:left="525" w:hanging="525"/>
      </w:pPr>
    </w:lvl>
    <w:lvl w:ilvl="1">
      <w:start w:val="1"/>
      <w:numFmt w:val="decimal"/>
      <w:lvlText w:val="%1.%2."/>
      <w:lvlJc w:val="left"/>
      <w:pPr>
        <w:ind w:left="5438" w:hanging="720"/>
      </w:pPr>
    </w:lvl>
    <w:lvl w:ilvl="2">
      <w:start w:val="1"/>
      <w:numFmt w:val="decimal"/>
      <w:lvlText w:val="%1.%2.%3."/>
      <w:lvlJc w:val="left"/>
      <w:pPr>
        <w:ind w:left="10156" w:hanging="720"/>
      </w:pPr>
    </w:lvl>
    <w:lvl w:ilvl="3">
      <w:start w:val="1"/>
      <w:numFmt w:val="decimal"/>
      <w:lvlText w:val="%1.%2.%3.%4."/>
      <w:lvlJc w:val="left"/>
      <w:pPr>
        <w:ind w:left="15234" w:hanging="1080"/>
      </w:pPr>
    </w:lvl>
    <w:lvl w:ilvl="4">
      <w:start w:val="1"/>
      <w:numFmt w:val="decimal"/>
      <w:lvlText w:val="%1.%2.%3.%4.%5."/>
      <w:lvlJc w:val="left"/>
      <w:pPr>
        <w:ind w:left="19952" w:hanging="1080"/>
      </w:pPr>
    </w:lvl>
    <w:lvl w:ilvl="5">
      <w:start w:val="1"/>
      <w:numFmt w:val="decimal"/>
      <w:lvlText w:val="%1.%2.%3.%4.%5.%6."/>
      <w:lvlJc w:val="left"/>
      <w:pPr>
        <w:ind w:left="25030" w:hanging="1440"/>
      </w:pPr>
    </w:lvl>
    <w:lvl w:ilvl="6">
      <w:start w:val="1"/>
      <w:numFmt w:val="decimal"/>
      <w:lvlText w:val="%1.%2.%3.%4.%5.%6.%7."/>
      <w:lvlJc w:val="left"/>
      <w:pPr>
        <w:ind w:left="29748" w:hanging="1440"/>
      </w:pPr>
    </w:lvl>
    <w:lvl w:ilvl="7">
      <w:start w:val="1"/>
      <w:numFmt w:val="decimal"/>
      <w:lvlText w:val="%1.%2.%3.%4.%5.%6.%7.%8."/>
      <w:lvlJc w:val="left"/>
      <w:pPr>
        <w:ind w:left="-30710" w:hanging="1800"/>
      </w:pPr>
    </w:lvl>
    <w:lvl w:ilvl="8">
      <w:start w:val="1"/>
      <w:numFmt w:val="decimal"/>
      <w:lvlText w:val="%1.%2.%3.%4.%5.%6.%7.%8.%9."/>
      <w:lvlJc w:val="left"/>
      <w:pPr>
        <w:ind w:left="-25992" w:hanging="1800"/>
      </w:pPr>
    </w:lvl>
  </w:abstractNum>
  <w:abstractNum w:abstractNumId="15" w15:restartNumberingAfterBreak="0">
    <w:nsid w:val="1D0C1AFE"/>
    <w:multiLevelType w:val="multilevel"/>
    <w:tmpl w:val="71AA209C"/>
    <w:lvl w:ilvl="0">
      <w:start w:val="10"/>
      <w:numFmt w:val="decimal"/>
      <w:lvlText w:val="%1."/>
      <w:lvlJc w:val="left"/>
      <w:pPr>
        <w:ind w:left="390" w:hanging="390"/>
      </w:pPr>
    </w:lvl>
    <w:lvl w:ilvl="1">
      <w:start w:val="1"/>
      <w:numFmt w:val="decimal"/>
      <w:lvlText w:val="%1.%2."/>
      <w:lvlJc w:val="left"/>
      <w:pPr>
        <w:ind w:left="1288" w:hanging="719"/>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6" w15:restartNumberingAfterBreak="0">
    <w:nsid w:val="21C94615"/>
    <w:multiLevelType w:val="multilevel"/>
    <w:tmpl w:val="C0947108"/>
    <w:lvl w:ilvl="0">
      <w:start w:val="6"/>
      <w:numFmt w:val="decimal"/>
      <w:lvlText w:val="%1."/>
      <w:lvlJc w:val="left"/>
      <w:pPr>
        <w:ind w:left="360" w:hanging="360"/>
      </w:pPr>
    </w:lvl>
    <w:lvl w:ilvl="1">
      <w:start w:val="2"/>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23E4162D"/>
    <w:multiLevelType w:val="multilevel"/>
    <w:tmpl w:val="006C770E"/>
    <w:lvl w:ilvl="0">
      <w:start w:val="9"/>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18" w15:restartNumberingAfterBreak="0">
    <w:nsid w:val="265C4F61"/>
    <w:multiLevelType w:val="multilevel"/>
    <w:tmpl w:val="97D2E0F2"/>
    <w:lvl w:ilvl="0">
      <w:start w:val="9"/>
      <w:numFmt w:val="decimal"/>
      <w:lvlText w:val="%1."/>
      <w:lvlJc w:val="left"/>
      <w:pPr>
        <w:ind w:left="4613" w:hanging="360"/>
      </w:pPr>
      <w:rPr>
        <w:rFonts w:hint="default"/>
        <w:i w:val="0"/>
      </w:rPr>
    </w:lvl>
    <w:lvl w:ilvl="1">
      <w:start w:val="1"/>
      <w:numFmt w:val="lowerLetter"/>
      <w:lvlText w:val="%2."/>
      <w:lvlJc w:val="left"/>
      <w:pPr>
        <w:ind w:left="4908" w:hanging="360"/>
      </w:pPr>
      <w:rPr>
        <w:rFonts w:hint="default"/>
      </w:rPr>
    </w:lvl>
    <w:lvl w:ilvl="2">
      <w:start w:val="1"/>
      <w:numFmt w:val="lowerRoman"/>
      <w:lvlText w:val="%3."/>
      <w:lvlJc w:val="right"/>
      <w:pPr>
        <w:ind w:left="5628" w:hanging="180"/>
      </w:pPr>
      <w:rPr>
        <w:rFonts w:hint="default"/>
      </w:rPr>
    </w:lvl>
    <w:lvl w:ilvl="3">
      <w:start w:val="1"/>
      <w:numFmt w:val="decimal"/>
      <w:lvlText w:val="%4."/>
      <w:lvlJc w:val="left"/>
      <w:pPr>
        <w:ind w:left="6348" w:hanging="360"/>
      </w:pPr>
      <w:rPr>
        <w:rFonts w:hint="default"/>
      </w:rPr>
    </w:lvl>
    <w:lvl w:ilvl="4">
      <w:start w:val="1"/>
      <w:numFmt w:val="lowerLetter"/>
      <w:lvlText w:val="%5."/>
      <w:lvlJc w:val="left"/>
      <w:pPr>
        <w:ind w:left="7068" w:hanging="360"/>
      </w:pPr>
      <w:rPr>
        <w:rFonts w:hint="default"/>
      </w:rPr>
    </w:lvl>
    <w:lvl w:ilvl="5">
      <w:start w:val="1"/>
      <w:numFmt w:val="lowerRoman"/>
      <w:lvlText w:val="%6."/>
      <w:lvlJc w:val="right"/>
      <w:pPr>
        <w:ind w:left="7788" w:hanging="180"/>
      </w:pPr>
      <w:rPr>
        <w:rFonts w:hint="default"/>
      </w:rPr>
    </w:lvl>
    <w:lvl w:ilvl="6">
      <w:start w:val="1"/>
      <w:numFmt w:val="decimal"/>
      <w:lvlText w:val="%7."/>
      <w:lvlJc w:val="left"/>
      <w:pPr>
        <w:ind w:left="8508" w:hanging="360"/>
      </w:pPr>
      <w:rPr>
        <w:rFonts w:hint="default"/>
      </w:rPr>
    </w:lvl>
    <w:lvl w:ilvl="7">
      <w:start w:val="1"/>
      <w:numFmt w:val="lowerLetter"/>
      <w:lvlText w:val="%8."/>
      <w:lvlJc w:val="left"/>
      <w:pPr>
        <w:ind w:left="9228" w:hanging="360"/>
      </w:pPr>
      <w:rPr>
        <w:rFonts w:hint="default"/>
      </w:rPr>
    </w:lvl>
    <w:lvl w:ilvl="8">
      <w:start w:val="1"/>
      <w:numFmt w:val="lowerRoman"/>
      <w:lvlText w:val="%9."/>
      <w:lvlJc w:val="right"/>
      <w:pPr>
        <w:ind w:left="9948" w:hanging="180"/>
      </w:pPr>
      <w:rPr>
        <w:rFonts w:hint="default"/>
      </w:rPr>
    </w:lvl>
  </w:abstractNum>
  <w:abstractNum w:abstractNumId="19" w15:restartNumberingAfterBreak="0">
    <w:nsid w:val="271872E8"/>
    <w:multiLevelType w:val="multilevel"/>
    <w:tmpl w:val="2E968932"/>
    <w:lvl w:ilvl="0">
      <w:start w:val="7"/>
      <w:numFmt w:val="decimal"/>
      <w:lvlText w:val="%1."/>
      <w:lvlJc w:val="left"/>
      <w:pPr>
        <w:ind w:left="360" w:hanging="360"/>
      </w:pPr>
      <w:rPr>
        <w:rFonts w:hint="default"/>
      </w:rPr>
    </w:lvl>
    <w:lvl w:ilvl="1">
      <w:start w:val="1"/>
      <w:numFmt w:val="decimal"/>
      <w:lvlText w:val="6.%2."/>
      <w:lvlJc w:val="left"/>
      <w:pPr>
        <w:ind w:left="360" w:hanging="36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916643D"/>
    <w:multiLevelType w:val="multilevel"/>
    <w:tmpl w:val="94642C0E"/>
    <w:lvl w:ilvl="0">
      <w:start w:val="8"/>
      <w:numFmt w:val="decimal"/>
      <w:lvlText w:val="%1."/>
      <w:lvlJc w:val="left"/>
      <w:pPr>
        <w:ind w:left="7023" w:hanging="360"/>
      </w:pPr>
    </w:lvl>
    <w:lvl w:ilvl="1">
      <w:start w:val="1"/>
      <w:numFmt w:val="decimal"/>
      <w:lvlText w:val="8.%2."/>
      <w:lvlJc w:val="left"/>
      <w:pPr>
        <w:ind w:left="360" w:hanging="360"/>
      </w:pPr>
      <w:rPr>
        <w:b w:val="0"/>
      </w:rPr>
    </w:lvl>
    <w:lvl w:ilvl="2">
      <w:start w:val="1"/>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29B94604"/>
    <w:multiLevelType w:val="hybridMultilevel"/>
    <w:tmpl w:val="87041850"/>
    <w:lvl w:ilvl="0" w:tplc="2C4012A4">
      <w:start w:val="1"/>
      <w:numFmt w:val="bullet"/>
      <w:lvlText w:val="-"/>
      <w:lvlJc w:val="left"/>
      <w:pPr>
        <w:tabs>
          <w:tab w:val="num" w:pos="720"/>
        </w:tabs>
        <w:ind w:left="720" w:hanging="360"/>
      </w:pPr>
      <w:rPr>
        <w:rFonts w:ascii="Times New Roman" w:eastAsia="Times New Roman" w:hAnsi="Times New Roman" w:hint="default"/>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22" w15:restartNumberingAfterBreak="0">
    <w:nsid w:val="2B466770"/>
    <w:multiLevelType w:val="multilevel"/>
    <w:tmpl w:val="FC70156C"/>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23" w15:restartNumberingAfterBreak="0">
    <w:nsid w:val="2CBF5AE9"/>
    <w:multiLevelType w:val="multilevel"/>
    <w:tmpl w:val="E132E8E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4.%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3191512A"/>
    <w:multiLevelType w:val="singleLevel"/>
    <w:tmpl w:val="1EF625E2"/>
    <w:lvl w:ilvl="0">
      <w:start w:val="1"/>
      <w:numFmt w:val="decimal"/>
      <w:lvlText w:val="1.%1."/>
      <w:legacy w:legacy="1" w:legacySpace="0" w:legacyIndent="552"/>
      <w:lvlJc w:val="left"/>
      <w:pPr>
        <w:ind w:left="0" w:firstLine="0"/>
      </w:pPr>
      <w:rPr>
        <w:rFonts w:ascii="Times New Roman" w:hAnsi="Times New Roman" w:cs="Times New Roman" w:hint="default"/>
      </w:rPr>
    </w:lvl>
  </w:abstractNum>
  <w:abstractNum w:abstractNumId="25" w15:restartNumberingAfterBreak="0">
    <w:nsid w:val="351C4215"/>
    <w:multiLevelType w:val="multilevel"/>
    <w:tmpl w:val="9F60CD6C"/>
    <w:lvl w:ilvl="0">
      <w:start w:val="7"/>
      <w:numFmt w:val="decimal"/>
      <w:lvlText w:val="%1."/>
      <w:lvlJc w:val="left"/>
      <w:pPr>
        <w:ind w:left="360" w:hanging="360"/>
      </w:pPr>
    </w:lvl>
    <w:lvl w:ilvl="1">
      <w:start w:val="1"/>
      <w:numFmt w:val="decimal"/>
      <w:lvlText w:val="7.%2."/>
      <w:lvlJc w:val="left"/>
      <w:pPr>
        <w:ind w:left="6173" w:hanging="360"/>
      </w:pPr>
      <w:rPr>
        <w:b w:val="0"/>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6" w15:restartNumberingAfterBreak="0">
    <w:nsid w:val="44245F88"/>
    <w:multiLevelType w:val="multilevel"/>
    <w:tmpl w:val="1F2062AE"/>
    <w:lvl w:ilvl="0">
      <w:start w:val="11"/>
      <w:numFmt w:val="decimal"/>
      <w:lvlText w:val="%1."/>
      <w:lvlJc w:val="left"/>
      <w:pPr>
        <w:ind w:left="360" w:hanging="360"/>
      </w:pPr>
      <w:rPr>
        <w:rFonts w:hint="default"/>
      </w:rPr>
    </w:lvl>
    <w:lvl w:ilvl="1">
      <w:start w:val="1"/>
      <w:numFmt w:val="decimal"/>
      <w:lvlText w:val="%1.%2."/>
      <w:lvlJc w:val="left"/>
      <w:pPr>
        <w:ind w:left="644" w:hanging="359"/>
      </w:pPr>
      <w:rPr>
        <w:rFonts w:hint="default"/>
        <w:b w:val="0"/>
      </w:rPr>
    </w:lvl>
    <w:lvl w:ilvl="2">
      <w:start w:val="1"/>
      <w:numFmt w:val="decimal"/>
      <w:lvlText w:val="%1.%2.%3."/>
      <w:lvlJc w:val="left"/>
      <w:pPr>
        <w:ind w:left="1288" w:hanging="719"/>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7" w15:restartNumberingAfterBreak="0">
    <w:nsid w:val="471E08F5"/>
    <w:multiLevelType w:val="multilevel"/>
    <w:tmpl w:val="C1A451BC"/>
    <w:lvl w:ilvl="0">
      <w:start w:val="6"/>
      <w:numFmt w:val="decimal"/>
      <w:lvlText w:val="%1."/>
      <w:lvlJc w:val="left"/>
      <w:pPr>
        <w:ind w:left="1636" w:hanging="360"/>
      </w:pPr>
      <w:rPr>
        <w:rFonts w:hint="default"/>
        <w:color w:val="000000"/>
      </w:rPr>
    </w:lvl>
    <w:lvl w:ilvl="1">
      <w:start w:val="4"/>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28" w15:restartNumberingAfterBreak="0">
    <w:nsid w:val="4DA920B3"/>
    <w:multiLevelType w:val="multilevel"/>
    <w:tmpl w:val="76EEFA96"/>
    <w:lvl w:ilvl="0">
      <w:start w:val="1"/>
      <w:numFmt w:val="decimal"/>
      <w:lvlText w:val="%1."/>
      <w:lvlJc w:val="left"/>
      <w:pPr>
        <w:ind w:left="720" w:hanging="360"/>
      </w:pPr>
      <w:rPr>
        <w:b/>
      </w:rPr>
    </w:lvl>
    <w:lvl w:ilvl="1">
      <w:start w:val="1"/>
      <w:numFmt w:val="bullet"/>
      <w:lvlText w:val="-"/>
      <w:lvlJc w:val="left"/>
      <w:pPr>
        <w:ind w:left="942" w:hanging="375"/>
      </w:pPr>
      <w:rPr>
        <w:rFonts w:ascii="Times New Roman" w:eastAsia="Times New Roman" w:hAnsi="Times New Roman" w:cs="Times New Roman"/>
      </w:rPr>
    </w:lvl>
    <w:lvl w:ilvl="2">
      <w:start w:val="1"/>
      <w:numFmt w:val="decimal"/>
      <w:lvlText w:val="%1.-.%3"/>
      <w:lvlJc w:val="left"/>
      <w:pPr>
        <w:ind w:left="1494" w:hanging="720"/>
      </w:pPr>
    </w:lvl>
    <w:lvl w:ilvl="3">
      <w:start w:val="1"/>
      <w:numFmt w:val="decimal"/>
      <w:lvlText w:val="%1.-.%3.%4"/>
      <w:lvlJc w:val="left"/>
      <w:pPr>
        <w:ind w:left="1701" w:hanging="720"/>
      </w:pPr>
    </w:lvl>
    <w:lvl w:ilvl="4">
      <w:start w:val="1"/>
      <w:numFmt w:val="decimal"/>
      <w:lvlText w:val="%1.-.%3.%4.%5"/>
      <w:lvlJc w:val="left"/>
      <w:pPr>
        <w:ind w:left="2268" w:hanging="1080"/>
      </w:pPr>
    </w:lvl>
    <w:lvl w:ilvl="5">
      <w:start w:val="1"/>
      <w:numFmt w:val="decimal"/>
      <w:lvlText w:val="%1.-.%3.%4.%5.%6"/>
      <w:lvlJc w:val="left"/>
      <w:pPr>
        <w:ind w:left="2475" w:hanging="1080"/>
      </w:pPr>
    </w:lvl>
    <w:lvl w:ilvl="6">
      <w:start w:val="1"/>
      <w:numFmt w:val="decimal"/>
      <w:lvlText w:val="%1.-.%3.%4.%5.%6.%7"/>
      <w:lvlJc w:val="left"/>
      <w:pPr>
        <w:ind w:left="3042" w:hanging="1440"/>
      </w:pPr>
    </w:lvl>
    <w:lvl w:ilvl="7">
      <w:start w:val="1"/>
      <w:numFmt w:val="decimal"/>
      <w:lvlText w:val="%1.-.%3.%4.%5.%6.%7.%8"/>
      <w:lvlJc w:val="left"/>
      <w:pPr>
        <w:ind w:left="3249" w:hanging="1440"/>
      </w:pPr>
    </w:lvl>
    <w:lvl w:ilvl="8">
      <w:start w:val="1"/>
      <w:numFmt w:val="decimal"/>
      <w:lvlText w:val="%1.-.%3.%4.%5.%6.%7.%8.%9"/>
      <w:lvlJc w:val="left"/>
      <w:pPr>
        <w:ind w:left="3456" w:hanging="1439"/>
      </w:pPr>
    </w:lvl>
  </w:abstractNum>
  <w:abstractNum w:abstractNumId="29" w15:restartNumberingAfterBreak="0">
    <w:nsid w:val="5059248C"/>
    <w:multiLevelType w:val="hybridMultilevel"/>
    <w:tmpl w:val="4DE81156"/>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54447234"/>
    <w:multiLevelType w:val="multilevel"/>
    <w:tmpl w:val="0C9E81CA"/>
    <w:lvl w:ilvl="0">
      <w:start w:val="8"/>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2346" w:hanging="720"/>
      </w:pPr>
      <w:rPr>
        <w:rFonts w:hint="default"/>
      </w:rPr>
    </w:lvl>
    <w:lvl w:ilvl="3">
      <w:start w:val="1"/>
      <w:numFmt w:val="decimal"/>
      <w:lvlText w:val="%1.%2.%3.%4."/>
      <w:lvlJc w:val="left"/>
      <w:pPr>
        <w:ind w:left="18159" w:hanging="720"/>
      </w:pPr>
      <w:rPr>
        <w:rFonts w:hint="default"/>
      </w:rPr>
    </w:lvl>
    <w:lvl w:ilvl="4">
      <w:start w:val="1"/>
      <w:numFmt w:val="decimal"/>
      <w:lvlText w:val="%1.%2.%3.%4.%5."/>
      <w:lvlJc w:val="left"/>
      <w:pPr>
        <w:ind w:left="24332" w:hanging="1080"/>
      </w:pPr>
      <w:rPr>
        <w:rFonts w:hint="default"/>
      </w:rPr>
    </w:lvl>
    <w:lvl w:ilvl="5">
      <w:start w:val="1"/>
      <w:numFmt w:val="decimal"/>
      <w:lvlText w:val="%1.%2.%3.%4.%5.%6."/>
      <w:lvlJc w:val="left"/>
      <w:pPr>
        <w:ind w:left="30145" w:hanging="1080"/>
      </w:pPr>
      <w:rPr>
        <w:rFonts w:hint="default"/>
      </w:rPr>
    </w:lvl>
    <w:lvl w:ilvl="6">
      <w:start w:val="1"/>
      <w:numFmt w:val="decimal"/>
      <w:lvlText w:val="%1.%2.%3.%4.%5.%6.%7."/>
      <w:lvlJc w:val="left"/>
      <w:pPr>
        <w:ind w:left="-29218" w:hanging="1440"/>
      </w:pPr>
      <w:rPr>
        <w:rFonts w:hint="default"/>
      </w:rPr>
    </w:lvl>
    <w:lvl w:ilvl="7">
      <w:start w:val="1"/>
      <w:numFmt w:val="decimal"/>
      <w:lvlText w:val="%1.%2.%3.%4.%5.%6.%7.%8."/>
      <w:lvlJc w:val="left"/>
      <w:pPr>
        <w:ind w:left="-23405" w:hanging="1440"/>
      </w:pPr>
      <w:rPr>
        <w:rFonts w:hint="default"/>
      </w:rPr>
    </w:lvl>
    <w:lvl w:ilvl="8">
      <w:start w:val="1"/>
      <w:numFmt w:val="decimal"/>
      <w:lvlText w:val="%1.%2.%3.%4.%5.%6.%7.%8.%9."/>
      <w:lvlJc w:val="left"/>
      <w:pPr>
        <w:ind w:left="-17232" w:hanging="1800"/>
      </w:pPr>
      <w:rPr>
        <w:rFonts w:hint="default"/>
      </w:rPr>
    </w:lvl>
  </w:abstractNum>
  <w:abstractNum w:abstractNumId="31" w15:restartNumberingAfterBreak="0">
    <w:nsid w:val="570A6E1A"/>
    <w:multiLevelType w:val="multilevel"/>
    <w:tmpl w:val="53B47CFE"/>
    <w:lvl w:ilvl="0">
      <w:start w:val="8"/>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10"/>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2" w15:restartNumberingAfterBreak="0">
    <w:nsid w:val="5AE546C4"/>
    <w:multiLevelType w:val="multilevel"/>
    <w:tmpl w:val="371A4300"/>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3.%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3" w15:restartNumberingAfterBreak="0">
    <w:nsid w:val="640D1DA5"/>
    <w:multiLevelType w:val="hybridMultilevel"/>
    <w:tmpl w:val="9E8841A8"/>
    <w:lvl w:ilvl="0" w:tplc="19F8C5B4">
      <w:start w:val="1"/>
      <w:numFmt w:val="decimal"/>
      <w:lvlText w:val="%1."/>
      <w:lvlJc w:val="left"/>
      <w:pPr>
        <w:ind w:left="360" w:hanging="360"/>
      </w:pPr>
      <w:rPr>
        <w:b/>
      </w:rPr>
    </w:lvl>
    <w:lvl w:ilvl="1" w:tplc="04220019">
      <w:start w:val="1"/>
      <w:numFmt w:val="lowerLetter"/>
      <w:lvlText w:val="%2."/>
      <w:lvlJc w:val="left"/>
      <w:pPr>
        <w:ind w:left="938" w:hanging="360"/>
      </w:pPr>
    </w:lvl>
    <w:lvl w:ilvl="2" w:tplc="0422001B">
      <w:start w:val="1"/>
      <w:numFmt w:val="lowerRoman"/>
      <w:lvlText w:val="%3."/>
      <w:lvlJc w:val="right"/>
      <w:pPr>
        <w:ind w:left="1658" w:hanging="180"/>
      </w:pPr>
    </w:lvl>
    <w:lvl w:ilvl="3" w:tplc="0422000F">
      <w:start w:val="1"/>
      <w:numFmt w:val="decimal"/>
      <w:lvlText w:val="%4."/>
      <w:lvlJc w:val="left"/>
      <w:pPr>
        <w:ind w:left="2378" w:hanging="360"/>
      </w:pPr>
    </w:lvl>
    <w:lvl w:ilvl="4" w:tplc="04220019">
      <w:start w:val="1"/>
      <w:numFmt w:val="lowerLetter"/>
      <w:lvlText w:val="%5."/>
      <w:lvlJc w:val="left"/>
      <w:pPr>
        <w:ind w:left="3098" w:hanging="360"/>
      </w:pPr>
    </w:lvl>
    <w:lvl w:ilvl="5" w:tplc="0422001B">
      <w:start w:val="1"/>
      <w:numFmt w:val="lowerRoman"/>
      <w:lvlText w:val="%6."/>
      <w:lvlJc w:val="right"/>
      <w:pPr>
        <w:ind w:left="3818" w:hanging="180"/>
      </w:pPr>
    </w:lvl>
    <w:lvl w:ilvl="6" w:tplc="0422000F">
      <w:start w:val="1"/>
      <w:numFmt w:val="decimal"/>
      <w:lvlText w:val="%7."/>
      <w:lvlJc w:val="left"/>
      <w:pPr>
        <w:ind w:left="4538" w:hanging="360"/>
      </w:pPr>
    </w:lvl>
    <w:lvl w:ilvl="7" w:tplc="04220019">
      <w:start w:val="1"/>
      <w:numFmt w:val="lowerLetter"/>
      <w:lvlText w:val="%8."/>
      <w:lvlJc w:val="left"/>
      <w:pPr>
        <w:ind w:left="5258" w:hanging="360"/>
      </w:pPr>
    </w:lvl>
    <w:lvl w:ilvl="8" w:tplc="0422001B">
      <w:start w:val="1"/>
      <w:numFmt w:val="lowerRoman"/>
      <w:lvlText w:val="%9."/>
      <w:lvlJc w:val="right"/>
      <w:pPr>
        <w:ind w:left="5978" w:hanging="180"/>
      </w:pPr>
    </w:lvl>
  </w:abstractNum>
  <w:abstractNum w:abstractNumId="34" w15:restartNumberingAfterBreak="0">
    <w:nsid w:val="699B2650"/>
    <w:multiLevelType w:val="multilevel"/>
    <w:tmpl w:val="12081AC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6B9E5BE6"/>
    <w:multiLevelType w:val="multilevel"/>
    <w:tmpl w:val="E00CEAD2"/>
    <w:lvl w:ilvl="0">
      <w:start w:val="1"/>
      <w:numFmt w:val="decimal"/>
      <w:lvlText w:val="%1."/>
      <w:lvlJc w:val="left"/>
      <w:pPr>
        <w:ind w:left="1080" w:hanging="360"/>
      </w:pPr>
    </w:lvl>
    <w:lvl w:ilvl="1">
      <w:start w:val="1"/>
      <w:numFmt w:val="decimal"/>
      <w:isLgl/>
      <w:lvlText w:val="%1.%2."/>
      <w:lvlJc w:val="left"/>
      <w:pPr>
        <w:ind w:left="1130" w:hanging="420"/>
      </w:pPr>
      <w:rPr>
        <w:rFonts w:eastAsia="Times New Roman"/>
        <w:b w:val="0"/>
        <w:color w:val="auto"/>
      </w:rPr>
    </w:lvl>
    <w:lvl w:ilvl="2">
      <w:start w:val="1"/>
      <w:numFmt w:val="decimal"/>
      <w:isLgl/>
      <w:lvlText w:val="%1.%2.%3."/>
      <w:lvlJc w:val="left"/>
      <w:pPr>
        <w:ind w:left="1440" w:hanging="720"/>
      </w:pPr>
      <w:rPr>
        <w:rFonts w:eastAsia="Times New Roman"/>
      </w:rPr>
    </w:lvl>
    <w:lvl w:ilvl="3">
      <w:start w:val="1"/>
      <w:numFmt w:val="decimal"/>
      <w:isLgl/>
      <w:lvlText w:val="%1.%2.%3.%4."/>
      <w:lvlJc w:val="left"/>
      <w:pPr>
        <w:ind w:left="1440" w:hanging="720"/>
      </w:pPr>
      <w:rPr>
        <w:rFonts w:eastAsia="Times New Roman"/>
      </w:rPr>
    </w:lvl>
    <w:lvl w:ilvl="4">
      <w:start w:val="1"/>
      <w:numFmt w:val="decimal"/>
      <w:isLgl/>
      <w:lvlText w:val="%1.%2.%3.%4.%5."/>
      <w:lvlJc w:val="left"/>
      <w:pPr>
        <w:ind w:left="1800" w:hanging="1080"/>
      </w:pPr>
      <w:rPr>
        <w:rFonts w:eastAsia="Times New Roman"/>
      </w:rPr>
    </w:lvl>
    <w:lvl w:ilvl="5">
      <w:start w:val="1"/>
      <w:numFmt w:val="decimal"/>
      <w:isLgl/>
      <w:lvlText w:val="%1.%2.%3.%4.%5.%6."/>
      <w:lvlJc w:val="left"/>
      <w:pPr>
        <w:ind w:left="1800" w:hanging="1080"/>
      </w:pPr>
      <w:rPr>
        <w:rFonts w:eastAsia="Times New Roman"/>
      </w:rPr>
    </w:lvl>
    <w:lvl w:ilvl="6">
      <w:start w:val="1"/>
      <w:numFmt w:val="decimal"/>
      <w:isLgl/>
      <w:lvlText w:val="%1.%2.%3.%4.%5.%6.%7."/>
      <w:lvlJc w:val="left"/>
      <w:pPr>
        <w:ind w:left="2160" w:hanging="1440"/>
      </w:pPr>
      <w:rPr>
        <w:rFonts w:eastAsia="Times New Roman"/>
      </w:rPr>
    </w:lvl>
    <w:lvl w:ilvl="7">
      <w:start w:val="1"/>
      <w:numFmt w:val="decimal"/>
      <w:isLgl/>
      <w:lvlText w:val="%1.%2.%3.%4.%5.%6.%7.%8."/>
      <w:lvlJc w:val="left"/>
      <w:pPr>
        <w:ind w:left="2160" w:hanging="1440"/>
      </w:pPr>
      <w:rPr>
        <w:rFonts w:eastAsia="Times New Roman"/>
      </w:rPr>
    </w:lvl>
    <w:lvl w:ilvl="8">
      <w:start w:val="1"/>
      <w:numFmt w:val="decimal"/>
      <w:isLgl/>
      <w:lvlText w:val="%1.%2.%3.%4.%5.%6.%7.%8.%9."/>
      <w:lvlJc w:val="left"/>
      <w:pPr>
        <w:ind w:left="2520" w:hanging="1800"/>
      </w:pPr>
      <w:rPr>
        <w:rFonts w:eastAsia="Times New Roman"/>
      </w:rPr>
    </w:lvl>
  </w:abstractNum>
  <w:abstractNum w:abstractNumId="36" w15:restartNumberingAfterBreak="0">
    <w:nsid w:val="6E49408A"/>
    <w:multiLevelType w:val="multilevel"/>
    <w:tmpl w:val="84D21500"/>
    <w:lvl w:ilvl="0">
      <w:start w:val="4"/>
      <w:numFmt w:val="decimal"/>
      <w:lvlText w:val="%1."/>
      <w:lvlJc w:val="left"/>
      <w:pPr>
        <w:ind w:left="360" w:hanging="360"/>
      </w:pPr>
    </w:lvl>
    <w:lvl w:ilvl="1">
      <w:start w:val="1"/>
      <w:numFmt w:val="decimal"/>
      <w:lvlText w:val="4.%2."/>
      <w:lvlJc w:val="left"/>
      <w:pPr>
        <w:ind w:left="433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73584CEE"/>
    <w:multiLevelType w:val="multilevel"/>
    <w:tmpl w:val="1FCADC88"/>
    <w:lvl w:ilvl="0">
      <w:start w:val="3"/>
      <w:numFmt w:val="decimal"/>
      <w:lvlText w:val="6.%1."/>
      <w:lvlJc w:val="left"/>
      <w:pPr>
        <w:ind w:left="4188" w:hanging="360"/>
      </w:pPr>
      <w:rPr>
        <w:lang w:val="ru-RU"/>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753E10B8"/>
    <w:multiLevelType w:val="multilevel"/>
    <w:tmpl w:val="4A04CBA0"/>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39" w15:restartNumberingAfterBreak="0">
    <w:nsid w:val="7969080E"/>
    <w:multiLevelType w:val="multilevel"/>
    <w:tmpl w:val="C1A451BC"/>
    <w:lvl w:ilvl="0">
      <w:start w:val="6"/>
      <w:numFmt w:val="decimal"/>
      <w:lvlText w:val="%1."/>
      <w:lvlJc w:val="left"/>
      <w:pPr>
        <w:ind w:left="1636" w:hanging="360"/>
      </w:pPr>
      <w:rPr>
        <w:rFonts w:hint="default"/>
        <w:color w:val="000000"/>
      </w:rPr>
    </w:lvl>
    <w:lvl w:ilvl="1">
      <w:start w:val="4"/>
      <w:numFmt w:val="decimal"/>
      <w:isLgl/>
      <w:lvlText w:val="%1.%2."/>
      <w:lvlJc w:val="left"/>
      <w:pPr>
        <w:ind w:left="1636" w:hanging="360"/>
      </w:pPr>
      <w:rPr>
        <w:rFonts w:hint="default"/>
      </w:rPr>
    </w:lvl>
    <w:lvl w:ilvl="2">
      <w:start w:val="1"/>
      <w:numFmt w:val="decimal"/>
      <w:isLgl/>
      <w:lvlText w:val="%1.%2.%3."/>
      <w:lvlJc w:val="left"/>
      <w:pPr>
        <w:ind w:left="1996" w:hanging="720"/>
      </w:pPr>
      <w:rPr>
        <w:rFonts w:hint="default"/>
      </w:rPr>
    </w:lvl>
    <w:lvl w:ilvl="3">
      <w:start w:val="1"/>
      <w:numFmt w:val="decimal"/>
      <w:isLgl/>
      <w:lvlText w:val="%1.%2.%3.%4."/>
      <w:lvlJc w:val="left"/>
      <w:pPr>
        <w:ind w:left="1996" w:hanging="720"/>
      </w:pPr>
      <w:rPr>
        <w:rFonts w:hint="default"/>
      </w:rPr>
    </w:lvl>
    <w:lvl w:ilvl="4">
      <w:start w:val="1"/>
      <w:numFmt w:val="decimal"/>
      <w:isLgl/>
      <w:lvlText w:val="%1.%2.%3.%4.%5."/>
      <w:lvlJc w:val="left"/>
      <w:pPr>
        <w:ind w:left="2356" w:hanging="1080"/>
      </w:pPr>
      <w:rPr>
        <w:rFonts w:hint="default"/>
      </w:rPr>
    </w:lvl>
    <w:lvl w:ilvl="5">
      <w:start w:val="1"/>
      <w:numFmt w:val="decimal"/>
      <w:isLgl/>
      <w:lvlText w:val="%1.%2.%3.%4.%5.%6."/>
      <w:lvlJc w:val="left"/>
      <w:pPr>
        <w:ind w:left="2356" w:hanging="1080"/>
      </w:pPr>
      <w:rPr>
        <w:rFonts w:hint="default"/>
      </w:rPr>
    </w:lvl>
    <w:lvl w:ilvl="6">
      <w:start w:val="1"/>
      <w:numFmt w:val="decimal"/>
      <w:isLgl/>
      <w:lvlText w:val="%1.%2.%3.%4.%5.%6.%7."/>
      <w:lvlJc w:val="left"/>
      <w:pPr>
        <w:ind w:left="2716" w:hanging="1440"/>
      </w:pPr>
      <w:rPr>
        <w:rFonts w:hint="default"/>
      </w:rPr>
    </w:lvl>
    <w:lvl w:ilvl="7">
      <w:start w:val="1"/>
      <w:numFmt w:val="decimal"/>
      <w:isLgl/>
      <w:lvlText w:val="%1.%2.%3.%4.%5.%6.%7.%8."/>
      <w:lvlJc w:val="left"/>
      <w:pPr>
        <w:ind w:left="2716" w:hanging="1440"/>
      </w:pPr>
      <w:rPr>
        <w:rFonts w:hint="default"/>
      </w:rPr>
    </w:lvl>
    <w:lvl w:ilvl="8">
      <w:start w:val="1"/>
      <w:numFmt w:val="decimal"/>
      <w:isLgl/>
      <w:lvlText w:val="%1.%2.%3.%4.%5.%6.%7.%8.%9."/>
      <w:lvlJc w:val="left"/>
      <w:pPr>
        <w:ind w:left="3076" w:hanging="1800"/>
      </w:pPr>
      <w:rPr>
        <w:rFonts w:hint="default"/>
      </w:rPr>
    </w:lvl>
  </w:abstractNum>
  <w:abstractNum w:abstractNumId="40" w15:restartNumberingAfterBreak="0">
    <w:nsid w:val="7A571CA1"/>
    <w:multiLevelType w:val="multilevel"/>
    <w:tmpl w:val="F6C44EF2"/>
    <w:lvl w:ilvl="0">
      <w:start w:val="6"/>
      <w:numFmt w:val="decimal"/>
      <w:lvlText w:val="%1."/>
      <w:lvlJc w:val="left"/>
      <w:pPr>
        <w:ind w:left="360" w:hanging="360"/>
      </w:pPr>
      <w:rPr>
        <w:rFonts w:hint="default"/>
        <w:color w:val="auto"/>
      </w:rPr>
    </w:lvl>
    <w:lvl w:ilvl="1">
      <w:start w:val="5"/>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41" w15:restartNumberingAfterBreak="0">
    <w:nsid w:val="7AE91A22"/>
    <w:multiLevelType w:val="multilevel"/>
    <w:tmpl w:val="60727066"/>
    <w:lvl w:ilvl="0">
      <w:start w:val="8"/>
      <w:numFmt w:val="decimal"/>
      <w:lvlText w:val="%1."/>
      <w:lvlJc w:val="left"/>
      <w:pPr>
        <w:ind w:left="540" w:hanging="540"/>
      </w:pPr>
      <w:rPr>
        <w:rFonts w:hint="default"/>
      </w:rPr>
    </w:lvl>
    <w:lvl w:ilvl="1">
      <w:start w:val="4"/>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2" w15:restartNumberingAfterBreak="0">
    <w:nsid w:val="7E2A5E24"/>
    <w:multiLevelType w:val="multilevel"/>
    <w:tmpl w:val="EFAE9FE4"/>
    <w:lvl w:ilvl="0">
      <w:start w:val="1"/>
      <w:numFmt w:val="decimal"/>
      <w:lvlText w:val="%1."/>
      <w:lvlJc w:val="left"/>
      <w:pPr>
        <w:ind w:left="4406"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8"/>
  </w:num>
  <w:num w:numId="2">
    <w:abstractNumId w:val="20"/>
  </w:num>
  <w:num w:numId="3">
    <w:abstractNumId w:val="26"/>
  </w:num>
  <w:num w:numId="4">
    <w:abstractNumId w:val="16"/>
  </w:num>
  <w:num w:numId="5">
    <w:abstractNumId w:val="28"/>
  </w:num>
  <w:num w:numId="6">
    <w:abstractNumId w:val="36"/>
  </w:num>
  <w:num w:numId="7">
    <w:abstractNumId w:val="37"/>
  </w:num>
  <w:num w:numId="8">
    <w:abstractNumId w:val="34"/>
  </w:num>
  <w:num w:numId="9">
    <w:abstractNumId w:val="14"/>
  </w:num>
  <w:num w:numId="10">
    <w:abstractNumId w:val="32"/>
  </w:num>
  <w:num w:numId="11">
    <w:abstractNumId w:val="38"/>
  </w:num>
  <w:num w:numId="12">
    <w:abstractNumId w:val="23"/>
  </w:num>
  <w:num w:numId="13">
    <w:abstractNumId w:val="19"/>
  </w:num>
  <w:num w:numId="14">
    <w:abstractNumId w:val="15"/>
  </w:num>
  <w:num w:numId="15">
    <w:abstractNumId w:val="25"/>
  </w:num>
  <w:num w:numId="16">
    <w:abstractNumId w:val="12"/>
  </w:num>
  <w:num w:numId="17">
    <w:abstractNumId w:val="22"/>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9"/>
  </w:num>
  <w:num w:numId="20">
    <w:abstractNumId w:val="27"/>
  </w:num>
  <w:num w:numId="21">
    <w:abstractNumId w:val="40"/>
  </w:num>
  <w:num w:numId="22">
    <w:abstractNumId w:val="31"/>
  </w:num>
  <w:num w:numId="23">
    <w:abstractNumId w:val="10"/>
  </w:num>
  <w:num w:numId="24">
    <w:abstractNumId w:val="41"/>
  </w:num>
  <w:num w:numId="25">
    <w:abstractNumId w:val="30"/>
  </w:num>
  <w:num w:numId="26">
    <w:abstractNumId w:val="17"/>
  </w:num>
  <w:num w:numId="27">
    <w:abstractNumId w:val="13"/>
  </w:num>
  <w:num w:numId="28">
    <w:abstractNumId w:val="8"/>
  </w:num>
  <w:num w:numId="29">
    <w:abstractNumId w:val="3"/>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num>
  <w:num w:numId="32">
    <w:abstractNumId w:val="4"/>
  </w:num>
  <w:num w:numId="33">
    <w:abstractNumId w:val="9"/>
  </w:num>
  <w:num w:numId="34">
    <w:abstractNumId w:val="2"/>
  </w:num>
  <w:num w:numId="35">
    <w:abstractNumId w:val="7"/>
  </w:num>
  <w:num w:numId="36">
    <w:abstractNumId w:val="1"/>
  </w:num>
  <w:num w:numId="37">
    <w:abstractNumId w:val="5"/>
  </w:num>
  <w:num w:numId="38">
    <w:abstractNumId w:val="6"/>
  </w:num>
  <w:num w:numId="3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num>
  <w:num w:numId="41">
    <w:abstractNumId w:val="11"/>
  </w:num>
  <w:num w:numId="42">
    <w:abstractNumId w:val="21"/>
  </w:num>
  <w:num w:numId="43">
    <w:abstractNumId w:val="24"/>
    <w:lvlOverride w:ilvl="0">
      <w:startOverride w:val="1"/>
    </w:lvlOverride>
  </w:num>
  <w:num w:numId="44">
    <w:abstractNumId w:val="2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A9"/>
    <w:rsid w:val="00002872"/>
    <w:rsid w:val="00006701"/>
    <w:rsid w:val="0001525A"/>
    <w:rsid w:val="00022DFC"/>
    <w:rsid w:val="0003525B"/>
    <w:rsid w:val="00064C77"/>
    <w:rsid w:val="00091BEE"/>
    <w:rsid w:val="000A581C"/>
    <w:rsid w:val="000B2DA4"/>
    <w:rsid w:val="000D2762"/>
    <w:rsid w:val="000D39A8"/>
    <w:rsid w:val="000F65A0"/>
    <w:rsid w:val="000F6A41"/>
    <w:rsid w:val="00103CBF"/>
    <w:rsid w:val="00106002"/>
    <w:rsid w:val="0011356B"/>
    <w:rsid w:val="00116338"/>
    <w:rsid w:val="001167DB"/>
    <w:rsid w:val="0013106B"/>
    <w:rsid w:val="001433AE"/>
    <w:rsid w:val="00154D6B"/>
    <w:rsid w:val="00172D23"/>
    <w:rsid w:val="00175125"/>
    <w:rsid w:val="00177231"/>
    <w:rsid w:val="00185BD3"/>
    <w:rsid w:val="001935BC"/>
    <w:rsid w:val="00195E5F"/>
    <w:rsid w:val="001A3C57"/>
    <w:rsid w:val="001B4E8E"/>
    <w:rsid w:val="001C0466"/>
    <w:rsid w:val="001D001E"/>
    <w:rsid w:val="001E65F9"/>
    <w:rsid w:val="001F4446"/>
    <w:rsid w:val="001F5A90"/>
    <w:rsid w:val="001F7169"/>
    <w:rsid w:val="002037AA"/>
    <w:rsid w:val="002108E3"/>
    <w:rsid w:val="00223439"/>
    <w:rsid w:val="00224BEE"/>
    <w:rsid w:val="00225317"/>
    <w:rsid w:val="00244B8C"/>
    <w:rsid w:val="00245FBE"/>
    <w:rsid w:val="002552A9"/>
    <w:rsid w:val="00257D1C"/>
    <w:rsid w:val="002713E8"/>
    <w:rsid w:val="00271544"/>
    <w:rsid w:val="0028252C"/>
    <w:rsid w:val="002B3C1B"/>
    <w:rsid w:val="002B5E4D"/>
    <w:rsid w:val="002C3743"/>
    <w:rsid w:val="002C3BBF"/>
    <w:rsid w:val="002E56F5"/>
    <w:rsid w:val="002F08B3"/>
    <w:rsid w:val="002F369C"/>
    <w:rsid w:val="002F4F5B"/>
    <w:rsid w:val="00302AA2"/>
    <w:rsid w:val="00306EB1"/>
    <w:rsid w:val="00316797"/>
    <w:rsid w:val="0031714C"/>
    <w:rsid w:val="003311A0"/>
    <w:rsid w:val="00335E44"/>
    <w:rsid w:val="003531E6"/>
    <w:rsid w:val="00366B9D"/>
    <w:rsid w:val="00371832"/>
    <w:rsid w:val="00387876"/>
    <w:rsid w:val="00395396"/>
    <w:rsid w:val="003A2235"/>
    <w:rsid w:val="003A6C08"/>
    <w:rsid w:val="003B733C"/>
    <w:rsid w:val="003C42AB"/>
    <w:rsid w:val="003D0BDA"/>
    <w:rsid w:val="003D7646"/>
    <w:rsid w:val="003E1C15"/>
    <w:rsid w:val="003E6AF6"/>
    <w:rsid w:val="003F5368"/>
    <w:rsid w:val="00401A04"/>
    <w:rsid w:val="0041167A"/>
    <w:rsid w:val="00416D4E"/>
    <w:rsid w:val="004236CB"/>
    <w:rsid w:val="004243F3"/>
    <w:rsid w:val="00427FD5"/>
    <w:rsid w:val="00430098"/>
    <w:rsid w:val="00430C11"/>
    <w:rsid w:val="00435C05"/>
    <w:rsid w:val="00444F13"/>
    <w:rsid w:val="004469E6"/>
    <w:rsid w:val="00454582"/>
    <w:rsid w:val="00456EFA"/>
    <w:rsid w:val="00460AD1"/>
    <w:rsid w:val="004637DE"/>
    <w:rsid w:val="0046689E"/>
    <w:rsid w:val="0048596C"/>
    <w:rsid w:val="00490006"/>
    <w:rsid w:val="0049256B"/>
    <w:rsid w:val="004C7005"/>
    <w:rsid w:val="004D1D7F"/>
    <w:rsid w:val="004E06A5"/>
    <w:rsid w:val="004E2D9B"/>
    <w:rsid w:val="004E72A0"/>
    <w:rsid w:val="00500150"/>
    <w:rsid w:val="00512207"/>
    <w:rsid w:val="005168EC"/>
    <w:rsid w:val="005202E5"/>
    <w:rsid w:val="0052273D"/>
    <w:rsid w:val="005404A2"/>
    <w:rsid w:val="00545520"/>
    <w:rsid w:val="005552B6"/>
    <w:rsid w:val="00557C77"/>
    <w:rsid w:val="00572609"/>
    <w:rsid w:val="0058497E"/>
    <w:rsid w:val="00594472"/>
    <w:rsid w:val="005A0BAF"/>
    <w:rsid w:val="005B5486"/>
    <w:rsid w:val="005B70DD"/>
    <w:rsid w:val="005C48F1"/>
    <w:rsid w:val="005D2D85"/>
    <w:rsid w:val="005D4FFE"/>
    <w:rsid w:val="005D7D4A"/>
    <w:rsid w:val="006008C0"/>
    <w:rsid w:val="00603E96"/>
    <w:rsid w:val="00610847"/>
    <w:rsid w:val="00624789"/>
    <w:rsid w:val="0063192F"/>
    <w:rsid w:val="00640128"/>
    <w:rsid w:val="006547EC"/>
    <w:rsid w:val="006568AF"/>
    <w:rsid w:val="00661957"/>
    <w:rsid w:val="0066468F"/>
    <w:rsid w:val="006844BC"/>
    <w:rsid w:val="0069295B"/>
    <w:rsid w:val="006D285F"/>
    <w:rsid w:val="006E1011"/>
    <w:rsid w:val="006F6666"/>
    <w:rsid w:val="00707654"/>
    <w:rsid w:val="00720ABB"/>
    <w:rsid w:val="0073770B"/>
    <w:rsid w:val="007463D7"/>
    <w:rsid w:val="00751BE5"/>
    <w:rsid w:val="00782464"/>
    <w:rsid w:val="007840FD"/>
    <w:rsid w:val="007856B1"/>
    <w:rsid w:val="007A0940"/>
    <w:rsid w:val="007B0B4F"/>
    <w:rsid w:val="007B3C18"/>
    <w:rsid w:val="007B3C4B"/>
    <w:rsid w:val="007C2C3E"/>
    <w:rsid w:val="007C7CD5"/>
    <w:rsid w:val="007E3AC5"/>
    <w:rsid w:val="007F3AA9"/>
    <w:rsid w:val="008066EC"/>
    <w:rsid w:val="00821439"/>
    <w:rsid w:val="00822773"/>
    <w:rsid w:val="00823FD6"/>
    <w:rsid w:val="00842A60"/>
    <w:rsid w:val="008531D3"/>
    <w:rsid w:val="00860275"/>
    <w:rsid w:val="008626C9"/>
    <w:rsid w:val="00872471"/>
    <w:rsid w:val="008724D4"/>
    <w:rsid w:val="00874662"/>
    <w:rsid w:val="00885AF5"/>
    <w:rsid w:val="00893B65"/>
    <w:rsid w:val="008A4C96"/>
    <w:rsid w:val="008B74C0"/>
    <w:rsid w:val="008D7F43"/>
    <w:rsid w:val="008F3890"/>
    <w:rsid w:val="00912FF5"/>
    <w:rsid w:val="009279E2"/>
    <w:rsid w:val="009321F8"/>
    <w:rsid w:val="009325EB"/>
    <w:rsid w:val="00932F5D"/>
    <w:rsid w:val="009338C5"/>
    <w:rsid w:val="00937A64"/>
    <w:rsid w:val="009514DA"/>
    <w:rsid w:val="00970888"/>
    <w:rsid w:val="009729B2"/>
    <w:rsid w:val="009739D9"/>
    <w:rsid w:val="00981CD5"/>
    <w:rsid w:val="009877CC"/>
    <w:rsid w:val="00990834"/>
    <w:rsid w:val="009A1C93"/>
    <w:rsid w:val="009A680A"/>
    <w:rsid w:val="009D0073"/>
    <w:rsid w:val="009D132C"/>
    <w:rsid w:val="00A026AB"/>
    <w:rsid w:val="00A136E4"/>
    <w:rsid w:val="00A23F88"/>
    <w:rsid w:val="00A40298"/>
    <w:rsid w:val="00A53721"/>
    <w:rsid w:val="00A636F4"/>
    <w:rsid w:val="00A71930"/>
    <w:rsid w:val="00A84115"/>
    <w:rsid w:val="00AB0F9F"/>
    <w:rsid w:val="00AB42F4"/>
    <w:rsid w:val="00AC0F4F"/>
    <w:rsid w:val="00AD6F97"/>
    <w:rsid w:val="00AD7FD3"/>
    <w:rsid w:val="00AE0AD6"/>
    <w:rsid w:val="00AF5780"/>
    <w:rsid w:val="00AF6AEB"/>
    <w:rsid w:val="00B13AD2"/>
    <w:rsid w:val="00B23279"/>
    <w:rsid w:val="00B32534"/>
    <w:rsid w:val="00B34BD1"/>
    <w:rsid w:val="00B52C1C"/>
    <w:rsid w:val="00B5448A"/>
    <w:rsid w:val="00B6621A"/>
    <w:rsid w:val="00B84EDA"/>
    <w:rsid w:val="00B94A6A"/>
    <w:rsid w:val="00BA5133"/>
    <w:rsid w:val="00BB6C2B"/>
    <w:rsid w:val="00BC5B37"/>
    <w:rsid w:val="00BC6C4C"/>
    <w:rsid w:val="00BF5995"/>
    <w:rsid w:val="00C018D1"/>
    <w:rsid w:val="00C13540"/>
    <w:rsid w:val="00C162CC"/>
    <w:rsid w:val="00C2796C"/>
    <w:rsid w:val="00C36C44"/>
    <w:rsid w:val="00C41CC1"/>
    <w:rsid w:val="00C7490C"/>
    <w:rsid w:val="00C82356"/>
    <w:rsid w:val="00C85378"/>
    <w:rsid w:val="00CA700C"/>
    <w:rsid w:val="00CB3543"/>
    <w:rsid w:val="00CC072F"/>
    <w:rsid w:val="00CD121C"/>
    <w:rsid w:val="00CD239F"/>
    <w:rsid w:val="00CD5C29"/>
    <w:rsid w:val="00CE0EDE"/>
    <w:rsid w:val="00CE30D8"/>
    <w:rsid w:val="00CF2F5C"/>
    <w:rsid w:val="00D003C4"/>
    <w:rsid w:val="00D07DAF"/>
    <w:rsid w:val="00D1111C"/>
    <w:rsid w:val="00D21D70"/>
    <w:rsid w:val="00D26777"/>
    <w:rsid w:val="00D61599"/>
    <w:rsid w:val="00D66B68"/>
    <w:rsid w:val="00D85577"/>
    <w:rsid w:val="00D85D10"/>
    <w:rsid w:val="00D85D41"/>
    <w:rsid w:val="00D86F68"/>
    <w:rsid w:val="00D905E0"/>
    <w:rsid w:val="00DA1450"/>
    <w:rsid w:val="00DB144B"/>
    <w:rsid w:val="00DD112B"/>
    <w:rsid w:val="00E0027E"/>
    <w:rsid w:val="00E02EB1"/>
    <w:rsid w:val="00E04C82"/>
    <w:rsid w:val="00E154B3"/>
    <w:rsid w:val="00E26991"/>
    <w:rsid w:val="00E325F3"/>
    <w:rsid w:val="00E434F0"/>
    <w:rsid w:val="00E47D43"/>
    <w:rsid w:val="00E66322"/>
    <w:rsid w:val="00E86872"/>
    <w:rsid w:val="00EC2497"/>
    <w:rsid w:val="00EC2AD4"/>
    <w:rsid w:val="00EC72D0"/>
    <w:rsid w:val="00EC7D0E"/>
    <w:rsid w:val="00ED6DB0"/>
    <w:rsid w:val="00EE32E6"/>
    <w:rsid w:val="00EF6CFF"/>
    <w:rsid w:val="00F20CC3"/>
    <w:rsid w:val="00F21D83"/>
    <w:rsid w:val="00F258B6"/>
    <w:rsid w:val="00F2786B"/>
    <w:rsid w:val="00F46469"/>
    <w:rsid w:val="00F52FF2"/>
    <w:rsid w:val="00F54272"/>
    <w:rsid w:val="00F56195"/>
    <w:rsid w:val="00F61C1D"/>
    <w:rsid w:val="00F77E0F"/>
    <w:rsid w:val="00F92D8A"/>
    <w:rsid w:val="00F93584"/>
    <w:rsid w:val="00F95DF3"/>
    <w:rsid w:val="00F97F53"/>
    <w:rsid w:val="00FA2433"/>
    <w:rsid w:val="00FE0D17"/>
    <w:rsid w:val="00FE79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EC20"/>
  <w15:docId w15:val="{7B4F276B-48D3-4BAC-B874-2819BF7E52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11C"/>
    <w:rPr>
      <w:noProof/>
    </w:rPr>
  </w:style>
  <w:style w:type="paragraph" w:styleId="1">
    <w:name w:val="heading 1"/>
    <w:basedOn w:val="a"/>
    <w:next w:val="a"/>
    <w:link w:val="10"/>
    <w:qFormat/>
    <w:rsid w:val="00DF38CA"/>
    <w:pPr>
      <w:keepNext/>
      <w:outlineLvl w:val="0"/>
    </w:pPr>
    <w:rPr>
      <w:sz w:val="28"/>
      <w:szCs w:val="20"/>
    </w:rPr>
  </w:style>
  <w:style w:type="paragraph" w:styleId="2">
    <w:name w:val="heading 2"/>
    <w:basedOn w:val="a"/>
    <w:next w:val="a"/>
    <w:link w:val="20"/>
    <w:unhideWhenUsed/>
    <w:qFormat/>
    <w:rsid w:val="00DF38CA"/>
    <w:pPr>
      <w:keepNext/>
      <w:outlineLvl w:val="1"/>
    </w:pPr>
    <w:rPr>
      <w:sz w:val="25"/>
      <w:szCs w:val="20"/>
    </w:rPr>
  </w:style>
  <w:style w:type="paragraph" w:styleId="3">
    <w:name w:val="heading 3"/>
    <w:basedOn w:val="a"/>
    <w:link w:val="30"/>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link w:val="50"/>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link w:val="a7"/>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8">
    <w:name w:val="page number"/>
    <w:basedOn w:val="a0"/>
    <w:rsid w:val="00A2251F"/>
  </w:style>
  <w:style w:type="paragraph" w:styleId="a9">
    <w:name w:val="footer"/>
    <w:basedOn w:val="a"/>
    <w:link w:val="aa"/>
    <w:rsid w:val="00A2251F"/>
    <w:pPr>
      <w:tabs>
        <w:tab w:val="center" w:pos="4677"/>
        <w:tab w:val="right" w:pos="9355"/>
      </w:tabs>
    </w:pPr>
  </w:style>
  <w:style w:type="character" w:customStyle="1" w:styleId="aa">
    <w:name w:val="Нижній колонтитул Знак"/>
    <w:basedOn w:val="a0"/>
    <w:link w:val="a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ий текст з від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b">
    <w:name w:val="Body Text"/>
    <w:basedOn w:val="a"/>
    <w:link w:val="ac"/>
    <w:unhideWhenUsed/>
    <w:rsid w:val="00A2251F"/>
    <w:pPr>
      <w:spacing w:after="120"/>
    </w:pPr>
    <w:rPr>
      <w:lang w:val="ru-RU"/>
    </w:rPr>
  </w:style>
  <w:style w:type="character" w:customStyle="1" w:styleId="ac">
    <w:name w:val="Основний текст Знак"/>
    <w:basedOn w:val="a0"/>
    <w:link w:val="ab"/>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d"/>
    <w:uiPriority w:val="11"/>
    <w:qFormat/>
    <w:pPr>
      <w:spacing w:after="60"/>
      <w:jc w:val="center"/>
    </w:pPr>
    <w:rPr>
      <w:rFonts w:ascii="Arial" w:eastAsia="Arial" w:hAnsi="Arial" w:cs="Arial"/>
    </w:rPr>
  </w:style>
  <w:style w:type="character" w:customStyle="1" w:styleId="ad">
    <w:name w:val="Підзаголовок Знак"/>
    <w:basedOn w:val="a0"/>
    <w:link w:val="a4"/>
    <w:rsid w:val="00A2251F"/>
    <w:rPr>
      <w:rFonts w:ascii="Arial" w:eastAsia="Times New Roman" w:hAnsi="Arial" w:cs="Times New Roman"/>
      <w:sz w:val="24"/>
      <w:szCs w:val="24"/>
      <w:lang w:val="uk-UA" w:eastAsia="ru-RU"/>
    </w:rPr>
  </w:style>
  <w:style w:type="paragraph" w:styleId="ae">
    <w:name w:val="Balloon Text"/>
    <w:basedOn w:val="a"/>
    <w:link w:val="af"/>
    <w:unhideWhenUsed/>
    <w:rsid w:val="007E127C"/>
    <w:rPr>
      <w:rFonts w:ascii="Tahoma" w:hAnsi="Tahoma" w:cs="Tahoma"/>
      <w:sz w:val="16"/>
      <w:szCs w:val="16"/>
    </w:rPr>
  </w:style>
  <w:style w:type="character" w:customStyle="1" w:styleId="af">
    <w:name w:val="Текст у виносці Знак"/>
    <w:basedOn w:val="a0"/>
    <w:link w:val="ae"/>
    <w:rsid w:val="007E127C"/>
    <w:rPr>
      <w:rFonts w:ascii="Tahoma" w:eastAsia="Times New Roman" w:hAnsi="Tahoma" w:cs="Tahoma"/>
      <w:sz w:val="16"/>
      <w:szCs w:val="16"/>
      <w:lang w:val="uk-UA" w:eastAsia="ru-RU"/>
    </w:rPr>
  </w:style>
  <w:style w:type="paragraph" w:styleId="af0">
    <w:name w:val="header"/>
    <w:aliases w:val="Header Char"/>
    <w:basedOn w:val="a"/>
    <w:link w:val="af1"/>
    <w:unhideWhenUsed/>
    <w:rsid w:val="00E500F0"/>
    <w:pPr>
      <w:tabs>
        <w:tab w:val="center" w:pos="4677"/>
        <w:tab w:val="right" w:pos="9355"/>
      </w:tabs>
    </w:pPr>
  </w:style>
  <w:style w:type="character" w:customStyle="1" w:styleId="af1">
    <w:name w:val="Верхній колонтитул Знак"/>
    <w:aliases w:val="Header Char Знак"/>
    <w:basedOn w:val="a0"/>
    <w:link w:val="af0"/>
    <w:rsid w:val="00E500F0"/>
    <w:rPr>
      <w:rFonts w:ascii="Times New Roman" w:eastAsia="Times New Roman" w:hAnsi="Times New Roman" w:cs="Times New Roman"/>
      <w:sz w:val="24"/>
      <w:szCs w:val="24"/>
      <w:lang w:val="uk-UA" w:eastAsia="ru-RU"/>
    </w:rPr>
  </w:style>
  <w:style w:type="table" w:styleId="af2">
    <w:name w:val="Table Grid"/>
    <w:basedOn w:val="a1"/>
    <w:uiPriority w:val="59"/>
    <w:rsid w:val="008A6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3">
    <w:name w:val="annotation reference"/>
    <w:basedOn w:val="a0"/>
    <w:semiHidden/>
    <w:unhideWhenUsed/>
    <w:rsid w:val="00A5252D"/>
    <w:rPr>
      <w:sz w:val="16"/>
      <w:szCs w:val="16"/>
    </w:rPr>
  </w:style>
  <w:style w:type="paragraph" w:styleId="af4">
    <w:name w:val="annotation text"/>
    <w:basedOn w:val="a"/>
    <w:link w:val="af5"/>
    <w:semiHidden/>
    <w:unhideWhenUsed/>
    <w:rsid w:val="00A5252D"/>
    <w:rPr>
      <w:sz w:val="20"/>
      <w:szCs w:val="20"/>
    </w:rPr>
  </w:style>
  <w:style w:type="character" w:customStyle="1" w:styleId="af5">
    <w:name w:val="Текст примітки Знак"/>
    <w:basedOn w:val="a0"/>
    <w:link w:val="af4"/>
    <w:semiHidden/>
    <w:rsid w:val="00A5252D"/>
    <w:rPr>
      <w:rFonts w:ascii="Times New Roman" w:eastAsia="Times New Roman" w:hAnsi="Times New Roman" w:cs="Times New Roman"/>
      <w:sz w:val="20"/>
      <w:szCs w:val="20"/>
      <w:lang w:val="uk-UA" w:eastAsia="ru-RU"/>
    </w:rPr>
  </w:style>
  <w:style w:type="paragraph" w:styleId="af6">
    <w:name w:val="annotation subject"/>
    <w:basedOn w:val="af4"/>
    <w:next w:val="af4"/>
    <w:link w:val="af7"/>
    <w:semiHidden/>
    <w:unhideWhenUsed/>
    <w:rsid w:val="00A5252D"/>
    <w:rPr>
      <w:b/>
      <w:bCs/>
    </w:rPr>
  </w:style>
  <w:style w:type="character" w:customStyle="1" w:styleId="af7">
    <w:name w:val="Тема примітки Знак"/>
    <w:basedOn w:val="af5"/>
    <w:link w:val="af6"/>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и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9">
    <w:name w:val="Body Text Indent"/>
    <w:basedOn w:val="a"/>
    <w:link w:val="afa"/>
    <w:rsid w:val="00DF38CA"/>
    <w:pPr>
      <w:spacing w:after="120"/>
      <w:ind w:left="283"/>
    </w:pPr>
    <w:rPr>
      <w:sz w:val="28"/>
      <w:szCs w:val="20"/>
    </w:rPr>
  </w:style>
  <w:style w:type="character" w:customStyle="1" w:styleId="afa">
    <w:name w:val="Основний текст з відступом Знак"/>
    <w:basedOn w:val="a0"/>
    <w:link w:val="af9"/>
    <w:rsid w:val="00DF38CA"/>
    <w:rPr>
      <w:rFonts w:ascii="Times New Roman" w:eastAsia="Times New Roman" w:hAnsi="Times New Roman" w:cs="Times New Roman"/>
      <w:sz w:val="28"/>
      <w:szCs w:val="20"/>
      <w:lang w:val="uk-UA" w:eastAsia="ru-RU"/>
    </w:rPr>
  </w:style>
  <w:style w:type="paragraph" w:styleId="afb">
    <w:name w:val="footnote text"/>
    <w:basedOn w:val="a"/>
    <w:link w:val="afc"/>
    <w:rsid w:val="00DF38CA"/>
    <w:rPr>
      <w:sz w:val="20"/>
      <w:szCs w:val="20"/>
      <w:lang w:val="en-AU" w:eastAsia="en-US"/>
    </w:rPr>
  </w:style>
  <w:style w:type="character" w:customStyle="1" w:styleId="afc">
    <w:name w:val="Текст виноски Знак"/>
    <w:basedOn w:val="a0"/>
    <w:link w:val="afb"/>
    <w:rsid w:val="00DF38CA"/>
    <w:rPr>
      <w:rFonts w:ascii="Times New Roman" w:eastAsia="Times New Roman" w:hAnsi="Times New Roman" w:cs="Times New Roman"/>
      <w:sz w:val="20"/>
      <w:szCs w:val="20"/>
      <w:lang w:val="en-AU"/>
    </w:rPr>
  </w:style>
  <w:style w:type="character" w:styleId="afd">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2"/>
    <w:rsid w:val="00DF38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нак Знак6"/>
    <w:semiHidden/>
    <w:locked/>
    <w:rsid w:val="00DF38CA"/>
    <w:rPr>
      <w:rFonts w:eastAsia="Calibri"/>
      <w:lang w:val="en-AU" w:eastAsia="en-US" w:bidi="ar-SA"/>
    </w:rPr>
  </w:style>
  <w:style w:type="paragraph" w:customStyle="1" w:styleId="afe">
    <w:name w:val="_Обычный_текст_таблицы"/>
    <w:basedOn w:val="a"/>
    <w:rsid w:val="00DF38CA"/>
    <w:pPr>
      <w:keepNext/>
      <w:spacing w:before="40" w:after="40"/>
    </w:pPr>
    <w:rPr>
      <w:rFonts w:ascii="Courier New" w:hAnsi="Courier New"/>
      <w:sz w:val="18"/>
      <w:szCs w:val="20"/>
    </w:rPr>
  </w:style>
  <w:style w:type="paragraph" w:customStyle="1" w:styleId="aff">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0">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uiPriority w:val="99"/>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ий HTML Знак"/>
    <w:basedOn w:val="a0"/>
    <w:link w:val="HTML"/>
    <w:uiPriority w:val="99"/>
    <w:rsid w:val="00DF38CA"/>
    <w:rPr>
      <w:rFonts w:ascii="Times New Roman" w:eastAsia="Times New Roman" w:hAnsi="Times New Roman" w:cs="Times New Roman"/>
      <w:sz w:val="24"/>
      <w:szCs w:val="24"/>
      <w:lang w:eastAsia="ru-RU"/>
    </w:rPr>
  </w:style>
  <w:style w:type="paragraph" w:styleId="aff1">
    <w:name w:val="List Paragraph"/>
    <w:aliases w:val="Number Bullets,Chapter10,List Paragraph,Список уровня 2,название табл/рис,Bullet Number,Bullet 1,Use Case List Paragraph,lp1,lp11,List Paragraph11,Elenco Normale,заголовок 1.1"/>
    <w:basedOn w:val="a"/>
    <w:link w:val="aff2"/>
    <w:uiPriority w:val="34"/>
    <w:qFormat/>
    <w:rsid w:val="00DF38CA"/>
    <w:pPr>
      <w:ind w:left="720"/>
      <w:contextualSpacing/>
    </w:pPr>
    <w:rPr>
      <w:lang w:val="ru-RU"/>
    </w:rPr>
  </w:style>
  <w:style w:type="paragraph" w:styleId="aff3">
    <w:name w:val="Revision"/>
    <w:hidden/>
    <w:uiPriority w:val="99"/>
    <w:semiHidden/>
    <w:rsid w:val="00DF38CA"/>
    <w:rPr>
      <w:sz w:val="20"/>
      <w:szCs w:val="20"/>
    </w:rPr>
  </w:style>
  <w:style w:type="character" w:styleId="aff4">
    <w:name w:val="Hyperlink"/>
    <w:uiPriority w:val="99"/>
    <w:unhideWhenUsed/>
    <w:rsid w:val="00DF38CA"/>
    <w:rPr>
      <w:color w:val="0000FF"/>
      <w:u w:val="single"/>
    </w:rPr>
  </w:style>
  <w:style w:type="character" w:styleId="aff5">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6">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и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ий текст з відступом 3 Знак"/>
    <w:basedOn w:val="a0"/>
    <w:link w:val="33"/>
    <w:rsid w:val="00DF38CA"/>
    <w:rPr>
      <w:rFonts w:ascii="Times New Roman" w:eastAsia="Times New Roman" w:hAnsi="Times New Roman" w:cs="Times New Roman"/>
      <w:sz w:val="16"/>
      <w:szCs w:val="16"/>
      <w:lang w:eastAsia="ru-RU"/>
    </w:rPr>
  </w:style>
  <w:style w:type="paragraph" w:customStyle="1" w:styleId="aff7">
    <w:name w:val="Знак Знак Знак Знак Знак Знак"/>
    <w:basedOn w:val="a"/>
    <w:rsid w:val="00DF38CA"/>
    <w:rPr>
      <w:rFonts w:ascii="Verdana" w:hAnsi="Verdana" w:cs="Verdana"/>
      <w:sz w:val="20"/>
      <w:szCs w:val="20"/>
      <w:lang w:val="en-US" w:eastAsia="en-US"/>
    </w:rPr>
  </w:style>
  <w:style w:type="paragraph" w:styleId="aff8">
    <w:name w:val="Block Text"/>
    <w:basedOn w:val="a"/>
    <w:rsid w:val="00DF38CA"/>
    <w:pPr>
      <w:ind w:left="-567" w:right="-1050"/>
      <w:jc w:val="both"/>
    </w:pPr>
    <w:rPr>
      <w:sz w:val="28"/>
      <w:lang w:eastAsia="en-US"/>
    </w:rPr>
  </w:style>
  <w:style w:type="paragraph" w:styleId="aff9">
    <w:name w:val="Normal (Web)"/>
    <w:basedOn w:val="a"/>
    <w:link w:val="affa"/>
    <w:rsid w:val="00DF38CA"/>
    <w:pPr>
      <w:spacing w:before="100" w:beforeAutospacing="1" w:after="100" w:afterAutospacing="1"/>
    </w:pPr>
    <w:rPr>
      <w:lang w:val="ru-RU"/>
    </w:rPr>
  </w:style>
  <w:style w:type="paragraph" w:customStyle="1" w:styleId="affb">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c">
    <w:name w:val="Strong"/>
    <w:uiPriority w:val="22"/>
    <w:qFormat/>
    <w:rsid w:val="00DF38CA"/>
    <w:rPr>
      <w:b/>
      <w:bCs/>
    </w:rPr>
  </w:style>
  <w:style w:type="paragraph" w:customStyle="1" w:styleId="51">
    <w:name w:val="Знак Знак Знак5"/>
    <w:basedOn w:val="a"/>
    <w:rsid w:val="00DF38CA"/>
    <w:rPr>
      <w:rFonts w:ascii="Verdana" w:hAnsi="Verdana" w:cs="Verdana"/>
      <w:sz w:val="20"/>
      <w:szCs w:val="20"/>
      <w:lang w:val="en-US" w:eastAsia="en-US"/>
    </w:rPr>
  </w:style>
  <w:style w:type="paragraph" w:customStyle="1" w:styleId="affd">
    <w:name w:val="Знак"/>
    <w:basedOn w:val="a"/>
    <w:rsid w:val="00DF38CA"/>
    <w:rPr>
      <w:rFonts w:ascii="Verdana" w:hAnsi="Verdana" w:cs="Verdana"/>
      <w:sz w:val="20"/>
      <w:szCs w:val="20"/>
      <w:lang w:val="en-US" w:eastAsia="en-US"/>
    </w:rPr>
  </w:style>
  <w:style w:type="paragraph" w:customStyle="1" w:styleId="affe">
    <w:name w:val="Знак Знак Знак Знак"/>
    <w:basedOn w:val="a"/>
    <w:rsid w:val="00DF38CA"/>
    <w:rPr>
      <w:rFonts w:ascii="Verdana" w:hAnsi="Verdana" w:cs="Verdana"/>
      <w:sz w:val="20"/>
      <w:szCs w:val="20"/>
      <w:lang w:val="en-US" w:eastAsia="en-US"/>
    </w:rPr>
  </w:style>
  <w:style w:type="paragraph" w:customStyle="1" w:styleId="afff">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b"/>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f0">
    <w:name w:val="List"/>
    <w:basedOn w:val="ab"/>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1">
    <w:name w:val="Содержимое таблицы"/>
    <w:basedOn w:val="a"/>
    <w:rsid w:val="00DF38CA"/>
    <w:pPr>
      <w:suppressLineNumbers/>
      <w:suppressAutoHyphens/>
    </w:pPr>
    <w:rPr>
      <w:lang w:val="ru-RU" w:eastAsia="ar-SA"/>
    </w:rPr>
  </w:style>
  <w:style w:type="paragraph" w:customStyle="1" w:styleId="afff2">
    <w:name w:val="Заголовок таблицы"/>
    <w:basedOn w:val="afff1"/>
    <w:rsid w:val="00DF38CA"/>
    <w:pPr>
      <w:jc w:val="center"/>
    </w:pPr>
    <w:rPr>
      <w:b/>
      <w:bCs/>
    </w:rPr>
  </w:style>
  <w:style w:type="paragraph" w:customStyle="1" w:styleId="afff3">
    <w:name w:val="Содержимое врезки"/>
    <w:basedOn w:val="ab"/>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4">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5">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6">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2">
    <w:name w:val="Абзац списку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1"/>
    <w:uiPriority w:val="34"/>
    <w:qFormat/>
    <w:rsid w:val="00194E7A"/>
    <w:rPr>
      <w:rFonts w:ascii="Times New Roman" w:eastAsia="Times New Roman" w:hAnsi="Times New Roman" w:cs="Times New Roman"/>
      <w:noProof/>
      <w:sz w:val="24"/>
      <w:szCs w:val="24"/>
      <w:lang w:eastAsia="ru-RU"/>
    </w:r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15" w:type="dxa"/>
        <w:right w:w="115"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07" w:type="dxa"/>
        <w:right w:w="107"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07" w:type="dxa"/>
        <w:right w:w="107"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CellMar>
        <w:left w:w="115" w:type="dxa"/>
        <w:right w:w="115" w:type="dxa"/>
      </w:tblCellMar>
    </w:tblPr>
  </w:style>
  <w:style w:type="table" w:customStyle="1" w:styleId="affff9">
    <w:basedOn w:val="TableNormal"/>
    <w:tblPr>
      <w:tblStyleRowBandSize w:val="1"/>
      <w:tblStyleColBandSize w:val="1"/>
      <w:tblCellMar>
        <w:left w:w="115" w:type="dxa"/>
        <w:right w:w="115" w:type="dxa"/>
      </w:tblCellMar>
    </w:tblPr>
  </w:style>
  <w:style w:type="table" w:customStyle="1" w:styleId="affffa">
    <w:basedOn w:val="TableNormal"/>
    <w:tblPr>
      <w:tblStyleRowBandSize w:val="1"/>
      <w:tblStyleColBandSize w:val="1"/>
    </w:tblPr>
  </w:style>
  <w:style w:type="table" w:customStyle="1" w:styleId="affffb">
    <w:basedOn w:val="TableNormal"/>
    <w:tblPr>
      <w:tblStyleRowBandSize w:val="1"/>
      <w:tblStyleColBandSize w:val="1"/>
      <w:tblCellMar>
        <w:left w:w="107" w:type="dxa"/>
        <w:right w:w="107" w:type="dxa"/>
      </w:tblCellMar>
    </w:tblPr>
  </w:style>
  <w:style w:type="table" w:customStyle="1" w:styleId="affffc">
    <w:basedOn w:val="TableNormal"/>
    <w:tblPr>
      <w:tblStyleRowBandSize w:val="1"/>
      <w:tblStyleColBandSize w:val="1"/>
      <w:tblCellMar>
        <w:left w:w="115"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d">
    <w:name w:val="Plain Text"/>
    <w:basedOn w:val="a"/>
    <w:link w:val="affffe"/>
    <w:rsid w:val="00172D23"/>
    <w:pPr>
      <w:suppressAutoHyphens/>
      <w:spacing w:line="100" w:lineRule="atLeast"/>
    </w:pPr>
    <w:rPr>
      <w:rFonts w:ascii="Courier New" w:hAnsi="Courier New"/>
      <w:noProof w:val="0"/>
      <w:color w:val="00000A"/>
      <w:sz w:val="20"/>
      <w:szCs w:val="20"/>
      <w:lang w:val="ru-RU"/>
    </w:rPr>
  </w:style>
  <w:style w:type="character" w:customStyle="1" w:styleId="affffe">
    <w:name w:val="Текст Знак"/>
    <w:basedOn w:val="a0"/>
    <w:link w:val="affffd"/>
    <w:rsid w:val="00172D23"/>
    <w:rPr>
      <w:rFonts w:ascii="Courier New" w:hAnsi="Courier New"/>
      <w:color w:val="00000A"/>
      <w:sz w:val="20"/>
      <w:szCs w:val="20"/>
      <w:lang w:val="ru-RU"/>
    </w:rPr>
  </w:style>
  <w:style w:type="paragraph" w:customStyle="1" w:styleId="rvps2">
    <w:name w:val="rvps2"/>
    <w:basedOn w:val="a"/>
    <w:rsid w:val="00E325F3"/>
    <w:pPr>
      <w:spacing w:before="100" w:beforeAutospacing="1" w:after="100" w:afterAutospacing="1"/>
    </w:pPr>
    <w:rPr>
      <w:noProof w:val="0"/>
      <w:lang w:eastAsia="uk-UA"/>
    </w:rPr>
  </w:style>
  <w:style w:type="paragraph" w:customStyle="1" w:styleId="Default">
    <w:name w:val="Default"/>
    <w:rsid w:val="00E325F3"/>
    <w:pPr>
      <w:autoSpaceDE w:val="0"/>
      <w:autoSpaceDN w:val="0"/>
      <w:adjustRightInd w:val="0"/>
    </w:pPr>
    <w:rPr>
      <w:rFonts w:eastAsiaTheme="minorHAnsi"/>
      <w:color w:val="000000"/>
      <w:lang w:eastAsia="en-US"/>
    </w:rPr>
  </w:style>
  <w:style w:type="character" w:customStyle="1" w:styleId="affa">
    <w:name w:val="Звичайний (веб) Знак"/>
    <w:link w:val="aff9"/>
    <w:rsid w:val="00932F5D"/>
    <w:rPr>
      <w:noProof/>
      <w:lang w:val="ru-RU"/>
    </w:rPr>
  </w:style>
  <w:style w:type="character" w:customStyle="1" w:styleId="grame">
    <w:name w:val="grame"/>
    <w:rsid w:val="00932F5D"/>
    <w:rPr>
      <w:rFonts w:cs="Times New Roman"/>
    </w:rPr>
  </w:style>
  <w:style w:type="character" w:customStyle="1" w:styleId="a7">
    <w:name w:val="Без інтервалів Знак"/>
    <w:link w:val="a6"/>
    <w:uiPriority w:val="1"/>
    <w:rsid w:val="00932F5D"/>
  </w:style>
  <w:style w:type="paragraph" w:customStyle="1" w:styleId="afffff">
    <w:name w:val="Òåêñò"/>
    <w:rsid w:val="00932F5D"/>
    <w:pPr>
      <w:widowControl w:val="0"/>
      <w:spacing w:line="210" w:lineRule="atLeast"/>
      <w:ind w:firstLine="454"/>
      <w:jc w:val="both"/>
    </w:pPr>
    <w:rPr>
      <w:color w:val="000000"/>
      <w:sz w:val="20"/>
      <w:szCs w:val="20"/>
      <w:lang w:val="en-US"/>
    </w:rPr>
  </w:style>
  <w:style w:type="paragraph" w:customStyle="1" w:styleId="36">
    <w:name w:val="Ïîäçàã3"/>
    <w:basedOn w:val="a"/>
    <w:rsid w:val="00932F5D"/>
    <w:pPr>
      <w:widowControl w:val="0"/>
      <w:spacing w:before="113" w:after="57" w:line="210" w:lineRule="atLeast"/>
      <w:jc w:val="center"/>
    </w:pPr>
    <w:rPr>
      <w:b/>
      <w:noProof w:val="0"/>
      <w:sz w:val="20"/>
      <w:szCs w:val="20"/>
      <w:lang w:val="en-US"/>
    </w:rPr>
  </w:style>
  <w:style w:type="paragraph" w:customStyle="1" w:styleId="a1Legal">
    <w:name w:val="a1Legal"/>
    <w:basedOn w:val="a"/>
    <w:rsid w:val="00932F5D"/>
    <w:pPr>
      <w:tabs>
        <w:tab w:val="left" w:pos="720"/>
        <w:tab w:val="left" w:pos="1440"/>
      </w:tabs>
      <w:overflowPunct w:val="0"/>
      <w:autoSpaceDE w:val="0"/>
      <w:autoSpaceDN w:val="0"/>
      <w:adjustRightInd w:val="0"/>
      <w:ind w:left="2160" w:hanging="2160"/>
    </w:pPr>
    <w:rPr>
      <w:noProof w:val="0"/>
      <w:szCs w:val="20"/>
      <w:lang w:val="en-US"/>
    </w:rPr>
  </w:style>
  <w:style w:type="paragraph" w:customStyle="1" w:styleId="1d">
    <w:name w:val="Основной текст1"/>
    <w:rsid w:val="00932F5D"/>
    <w:pPr>
      <w:snapToGrid w:val="0"/>
      <w:ind w:firstLine="170"/>
      <w:jc w:val="both"/>
    </w:pPr>
    <w:rPr>
      <w:color w:val="000000"/>
      <w:sz w:val="22"/>
      <w:szCs w:val="20"/>
      <w:lang w:val="ru-RU"/>
    </w:rPr>
  </w:style>
  <w:style w:type="paragraph" w:customStyle="1" w:styleId="Dogovor">
    <w:name w:val="Dogovor"/>
    <w:rsid w:val="00932F5D"/>
    <w:pPr>
      <w:keepNext/>
      <w:pageBreakBefore/>
      <w:widowControl w:val="0"/>
      <w:spacing w:before="170"/>
      <w:jc w:val="center"/>
    </w:pPr>
    <w:rPr>
      <w:b/>
      <w:color w:val="000000"/>
      <w:sz w:val="22"/>
      <w:szCs w:val="20"/>
      <w:lang w:val="ru-RU"/>
    </w:rPr>
  </w:style>
  <w:style w:type="paragraph" w:customStyle="1" w:styleId="CharChar">
    <w:name w:val="Char Знак Знак Char Знак Знак Знак Знак Знак Знак Знак Знак Знак Знак Знак Знак"/>
    <w:basedOn w:val="a"/>
    <w:rsid w:val="00932F5D"/>
    <w:rPr>
      <w:rFonts w:ascii="Verdana" w:hAnsi="Verdana" w:cs="Verdana"/>
      <w:noProof w:val="0"/>
      <w:sz w:val="20"/>
      <w:szCs w:val="20"/>
      <w:lang w:val="en-US" w:eastAsia="en-US"/>
    </w:rPr>
  </w:style>
  <w:style w:type="character" w:customStyle="1" w:styleId="b-checkboxcheckbox-fake">
    <w:name w:val="b-checkbox__checkbox-fake"/>
    <w:basedOn w:val="a0"/>
    <w:rsid w:val="00932F5D"/>
  </w:style>
  <w:style w:type="character" w:customStyle="1" w:styleId="shorttext">
    <w:name w:val="short_text"/>
    <w:basedOn w:val="a0"/>
    <w:rsid w:val="00932F5D"/>
  </w:style>
  <w:style w:type="character" w:customStyle="1" w:styleId="50">
    <w:name w:val="Заголовок 5 Знак"/>
    <w:basedOn w:val="a0"/>
    <w:link w:val="5"/>
    <w:rsid w:val="00932F5D"/>
    <w:rPr>
      <w:b/>
      <w:noProof/>
      <w:sz w:val="22"/>
      <w:szCs w:val="22"/>
    </w:rPr>
  </w:style>
  <w:style w:type="paragraph" w:customStyle="1" w:styleId="xl72">
    <w:name w:val="xl72"/>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3">
    <w:name w:val="xl73"/>
    <w:basedOn w:val="a"/>
    <w:rsid w:val="00490006"/>
    <w:pPr>
      <w:shd w:val="clear" w:color="000000" w:fill="FFFFFF"/>
      <w:spacing w:before="100" w:beforeAutospacing="1" w:after="100" w:afterAutospacing="1"/>
      <w:jc w:val="right"/>
    </w:pPr>
    <w:rPr>
      <w:noProof w:val="0"/>
      <w:sz w:val="20"/>
      <w:szCs w:val="20"/>
      <w:lang w:val="ru-RU"/>
    </w:rPr>
  </w:style>
  <w:style w:type="paragraph" w:customStyle="1" w:styleId="xl74">
    <w:name w:val="xl74"/>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5">
    <w:name w:val="xl75"/>
    <w:basedOn w:val="a"/>
    <w:rsid w:val="00490006"/>
    <w:pPr>
      <w:pBdr>
        <w:top w:val="single" w:sz="4" w:space="0" w:color="auto"/>
        <w:left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6">
    <w:name w:val="xl76"/>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7">
    <w:name w:val="xl77"/>
    <w:basedOn w:val="a"/>
    <w:rsid w:val="00490006"/>
    <w:pPr>
      <w:pBdr>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8">
    <w:name w:val="xl78"/>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79">
    <w:name w:val="xl7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0">
    <w:name w:val="xl8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1">
    <w:name w:val="xl81"/>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2">
    <w:name w:val="xl82"/>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3">
    <w:name w:val="xl83"/>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noProof w:val="0"/>
      <w:sz w:val="20"/>
      <w:szCs w:val="20"/>
      <w:lang w:val="ru-RU"/>
    </w:rPr>
  </w:style>
  <w:style w:type="paragraph" w:customStyle="1" w:styleId="xl84">
    <w:name w:val="xl84"/>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5">
    <w:name w:val="xl85"/>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6">
    <w:name w:val="xl86"/>
    <w:basedOn w:val="a"/>
    <w:rsid w:val="00490006"/>
    <w:pPr>
      <w:pBdr>
        <w:left w:val="single" w:sz="4"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87">
    <w:name w:val="xl87"/>
    <w:basedOn w:val="a"/>
    <w:rsid w:val="00490006"/>
    <w:pPr>
      <w:shd w:val="clear" w:color="000000" w:fill="FFFFFF"/>
      <w:spacing w:before="100" w:beforeAutospacing="1" w:after="100" w:afterAutospacing="1"/>
      <w:jc w:val="right"/>
    </w:pPr>
    <w:rPr>
      <w:b/>
      <w:bCs/>
      <w:noProof w:val="0"/>
      <w:lang w:val="ru-RU"/>
    </w:rPr>
  </w:style>
  <w:style w:type="paragraph" w:customStyle="1" w:styleId="xl88">
    <w:name w:val="xl88"/>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89">
    <w:name w:val="xl89"/>
    <w:basedOn w:val="a"/>
    <w:rsid w:val="00490006"/>
    <w:pPr>
      <w:shd w:val="clear" w:color="000000" w:fill="FFFFFF"/>
      <w:spacing w:before="100" w:beforeAutospacing="1" w:after="100" w:afterAutospacing="1"/>
      <w:jc w:val="center"/>
    </w:pPr>
    <w:rPr>
      <w:noProof w:val="0"/>
      <w:sz w:val="20"/>
      <w:szCs w:val="20"/>
      <w:lang w:val="ru-RU"/>
    </w:rPr>
  </w:style>
  <w:style w:type="paragraph" w:customStyle="1" w:styleId="xl90">
    <w:name w:val="xl90"/>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1">
    <w:name w:val="xl91"/>
    <w:basedOn w:val="a"/>
    <w:rsid w:val="0049000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2">
    <w:name w:val="xl92"/>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3">
    <w:name w:val="xl93"/>
    <w:basedOn w:val="a"/>
    <w:rsid w:val="00490006"/>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94">
    <w:name w:val="xl94"/>
    <w:basedOn w:val="a"/>
    <w:rsid w:val="00490006"/>
    <w:pPr>
      <w:pBdr>
        <w:top w:val="single" w:sz="8" w:space="0" w:color="auto"/>
        <w:left w:val="single" w:sz="8" w:space="0" w:color="auto"/>
      </w:pBdr>
      <w:spacing w:before="100" w:beforeAutospacing="1" w:after="100" w:afterAutospacing="1"/>
      <w:textAlignment w:val="center"/>
    </w:pPr>
    <w:rPr>
      <w:noProof w:val="0"/>
      <w:sz w:val="20"/>
      <w:szCs w:val="20"/>
      <w:lang w:val="ru-RU"/>
    </w:rPr>
  </w:style>
  <w:style w:type="paragraph" w:customStyle="1" w:styleId="xl95">
    <w:name w:val="xl95"/>
    <w:basedOn w:val="a"/>
    <w:rsid w:val="00490006"/>
    <w:pPr>
      <w:pBdr>
        <w:top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6">
    <w:name w:val="xl96"/>
    <w:basedOn w:val="a"/>
    <w:rsid w:val="00490006"/>
    <w:pPr>
      <w:pBdr>
        <w:left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97">
    <w:name w:val="xl97"/>
    <w:basedOn w:val="a"/>
    <w:rsid w:val="00490006"/>
    <w:pPr>
      <w:pBdr>
        <w:bottom w:val="single" w:sz="8" w:space="0" w:color="auto"/>
        <w:right w:val="single" w:sz="8" w:space="0" w:color="000000"/>
      </w:pBdr>
      <w:spacing w:before="100" w:beforeAutospacing="1" w:after="100" w:afterAutospacing="1"/>
      <w:textAlignment w:val="center"/>
    </w:pPr>
    <w:rPr>
      <w:noProof w:val="0"/>
      <w:sz w:val="20"/>
      <w:szCs w:val="20"/>
      <w:lang w:val="ru-RU"/>
    </w:rPr>
  </w:style>
  <w:style w:type="paragraph" w:customStyle="1" w:styleId="xl98">
    <w:name w:val="xl98"/>
    <w:basedOn w:val="a"/>
    <w:rsid w:val="00490006"/>
    <w:pPr>
      <w:pBdr>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99">
    <w:name w:val="xl99"/>
    <w:basedOn w:val="a"/>
    <w:rsid w:val="00490006"/>
    <w:pPr>
      <w:pBdr>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0">
    <w:name w:val="xl100"/>
    <w:basedOn w:val="a"/>
    <w:rsid w:val="00490006"/>
    <w:pPr>
      <w:pBdr>
        <w:top w:val="single" w:sz="8" w:space="0" w:color="auto"/>
        <w:left w:val="single" w:sz="8" w:space="0" w:color="auto"/>
      </w:pBdr>
      <w:spacing w:before="100" w:beforeAutospacing="1" w:after="100" w:afterAutospacing="1"/>
      <w:jc w:val="center"/>
      <w:textAlignment w:val="center"/>
    </w:pPr>
    <w:rPr>
      <w:noProof w:val="0"/>
      <w:sz w:val="20"/>
      <w:szCs w:val="20"/>
      <w:lang w:val="ru-RU"/>
    </w:rPr>
  </w:style>
  <w:style w:type="paragraph" w:customStyle="1" w:styleId="xl101">
    <w:name w:val="xl101"/>
    <w:basedOn w:val="a"/>
    <w:rsid w:val="00490006"/>
    <w:pPr>
      <w:pBdr>
        <w:top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2">
    <w:name w:val="xl102"/>
    <w:basedOn w:val="a"/>
    <w:rsid w:val="00490006"/>
    <w:pPr>
      <w:pBdr>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3">
    <w:name w:val="xl103"/>
    <w:basedOn w:val="a"/>
    <w:rsid w:val="00490006"/>
    <w:pPr>
      <w:pBdr>
        <w:left w:val="single" w:sz="8" w:space="0" w:color="auto"/>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04">
    <w:name w:val="xl104"/>
    <w:basedOn w:val="a"/>
    <w:rsid w:val="00490006"/>
    <w:pPr>
      <w:pBdr>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05">
    <w:name w:val="xl105"/>
    <w:basedOn w:val="a"/>
    <w:rsid w:val="00490006"/>
    <w:pPr>
      <w:spacing w:before="100" w:beforeAutospacing="1" w:after="100" w:afterAutospacing="1"/>
      <w:jc w:val="center"/>
      <w:textAlignment w:val="center"/>
    </w:pPr>
    <w:rPr>
      <w:noProof w:val="0"/>
      <w:sz w:val="20"/>
      <w:szCs w:val="20"/>
      <w:lang w:val="ru-RU"/>
    </w:rPr>
  </w:style>
  <w:style w:type="paragraph" w:customStyle="1" w:styleId="xl106">
    <w:name w:val="xl106"/>
    <w:basedOn w:val="a"/>
    <w:rsid w:val="00490006"/>
    <w:pPr>
      <w:pBdr>
        <w:top w:val="single" w:sz="8" w:space="0" w:color="auto"/>
        <w:right w:val="single" w:sz="8" w:space="0" w:color="000000"/>
      </w:pBdr>
      <w:spacing w:before="100" w:beforeAutospacing="1" w:after="100" w:afterAutospacing="1"/>
      <w:jc w:val="center"/>
      <w:textAlignment w:val="center"/>
    </w:pPr>
    <w:rPr>
      <w:noProof w:val="0"/>
      <w:sz w:val="20"/>
      <w:szCs w:val="20"/>
      <w:lang w:val="ru-RU"/>
    </w:rPr>
  </w:style>
  <w:style w:type="paragraph" w:customStyle="1" w:styleId="xl107">
    <w:name w:val="xl107"/>
    <w:basedOn w:val="a"/>
    <w:rsid w:val="00490006"/>
    <w:pPr>
      <w:pBdr>
        <w:left w:val="single" w:sz="8" w:space="0" w:color="auto"/>
      </w:pBdr>
      <w:spacing w:before="100" w:beforeAutospacing="1" w:after="100" w:afterAutospacing="1"/>
      <w:textAlignment w:val="center"/>
    </w:pPr>
    <w:rPr>
      <w:noProof w:val="0"/>
      <w:sz w:val="20"/>
      <w:szCs w:val="20"/>
      <w:lang w:val="ru-RU"/>
    </w:rPr>
  </w:style>
  <w:style w:type="paragraph" w:customStyle="1" w:styleId="xl108">
    <w:name w:val="xl108"/>
    <w:basedOn w:val="a"/>
    <w:rsid w:val="00490006"/>
    <w:pPr>
      <w:pBdr>
        <w:right w:val="single" w:sz="8" w:space="0" w:color="auto"/>
      </w:pBdr>
      <w:spacing w:before="100" w:beforeAutospacing="1" w:after="100" w:afterAutospacing="1"/>
      <w:textAlignment w:val="center"/>
    </w:pPr>
    <w:rPr>
      <w:noProof w:val="0"/>
      <w:sz w:val="20"/>
      <w:szCs w:val="20"/>
      <w:lang w:val="ru-RU"/>
    </w:rPr>
  </w:style>
  <w:style w:type="paragraph" w:customStyle="1" w:styleId="xl109">
    <w:name w:val="xl109"/>
    <w:basedOn w:val="a"/>
    <w:rsid w:val="00490006"/>
    <w:pPr>
      <w:pBdr>
        <w:bottom w:val="single" w:sz="8" w:space="0" w:color="auto"/>
        <w:right w:val="single" w:sz="8" w:space="0" w:color="auto"/>
      </w:pBdr>
      <w:spacing w:before="100" w:beforeAutospacing="1" w:after="100" w:afterAutospacing="1"/>
      <w:textAlignment w:val="center"/>
    </w:pPr>
    <w:rPr>
      <w:noProof w:val="0"/>
      <w:sz w:val="20"/>
      <w:szCs w:val="20"/>
      <w:lang w:val="ru-RU"/>
    </w:rPr>
  </w:style>
  <w:style w:type="paragraph" w:customStyle="1" w:styleId="xl110">
    <w:name w:val="xl110"/>
    <w:basedOn w:val="a"/>
    <w:rsid w:val="00490006"/>
    <w:pPr>
      <w:pBdr>
        <w:top w:val="single" w:sz="8" w:space="0" w:color="auto"/>
        <w:right w:val="single" w:sz="8" w:space="0" w:color="000000"/>
      </w:pBdr>
      <w:spacing w:before="100" w:beforeAutospacing="1" w:after="100" w:afterAutospacing="1"/>
      <w:jc w:val="center"/>
      <w:textAlignment w:val="center"/>
    </w:pPr>
    <w:rPr>
      <w:noProof w:val="0"/>
      <w:lang w:val="ru-RU"/>
    </w:rPr>
  </w:style>
  <w:style w:type="paragraph" w:customStyle="1" w:styleId="xl111">
    <w:name w:val="xl111"/>
    <w:basedOn w:val="a"/>
    <w:rsid w:val="00490006"/>
    <w:pPr>
      <w:pBdr>
        <w:left w:val="single" w:sz="8" w:space="0" w:color="auto"/>
      </w:pBdr>
      <w:spacing w:before="100" w:beforeAutospacing="1" w:after="100" w:afterAutospacing="1"/>
      <w:jc w:val="center"/>
      <w:textAlignment w:val="center"/>
    </w:pPr>
    <w:rPr>
      <w:noProof w:val="0"/>
      <w:lang w:val="ru-RU"/>
    </w:rPr>
  </w:style>
  <w:style w:type="paragraph" w:customStyle="1" w:styleId="xl112">
    <w:name w:val="xl112"/>
    <w:basedOn w:val="a"/>
    <w:rsid w:val="00490006"/>
    <w:pPr>
      <w:pBdr>
        <w:right w:val="single" w:sz="8" w:space="0" w:color="000000"/>
      </w:pBdr>
      <w:spacing w:before="100" w:beforeAutospacing="1" w:after="100" w:afterAutospacing="1"/>
      <w:jc w:val="center"/>
      <w:textAlignment w:val="center"/>
    </w:pPr>
    <w:rPr>
      <w:noProof w:val="0"/>
      <w:lang w:val="ru-RU"/>
    </w:rPr>
  </w:style>
  <w:style w:type="paragraph" w:customStyle="1" w:styleId="xl113">
    <w:name w:val="xl113"/>
    <w:basedOn w:val="a"/>
    <w:rsid w:val="00490006"/>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4">
    <w:name w:val="xl114"/>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5">
    <w:name w:val="xl115"/>
    <w:basedOn w:val="a"/>
    <w:rsid w:val="00490006"/>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6">
    <w:name w:val="xl116"/>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7">
    <w:name w:val="xl117"/>
    <w:basedOn w:val="a"/>
    <w:rsid w:val="00490006"/>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8">
    <w:name w:val="xl118"/>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Calibri" w:hAnsi="Calibri" w:cs="Calibri"/>
      <w:b/>
      <w:bCs/>
      <w:noProof w:val="0"/>
      <w:sz w:val="20"/>
      <w:szCs w:val="20"/>
      <w:lang w:val="ru-RU"/>
    </w:rPr>
  </w:style>
  <w:style w:type="paragraph" w:customStyle="1" w:styleId="xl119">
    <w:name w:val="xl119"/>
    <w:basedOn w:val="a"/>
    <w:rsid w:val="00490006"/>
    <w:pPr>
      <w:pBdr>
        <w:top w:val="single" w:sz="8" w:space="0" w:color="auto"/>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0">
    <w:name w:val="xl120"/>
    <w:basedOn w:val="a"/>
    <w:rsid w:val="00490006"/>
    <w:pPr>
      <w:pBdr>
        <w:left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1">
    <w:name w:val="xl121"/>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sz w:val="20"/>
      <w:szCs w:val="20"/>
      <w:lang w:val="ru-RU"/>
    </w:rPr>
  </w:style>
  <w:style w:type="paragraph" w:customStyle="1" w:styleId="xl122">
    <w:name w:val="xl122"/>
    <w:basedOn w:val="a"/>
    <w:rsid w:val="00490006"/>
    <w:pPr>
      <w:pBdr>
        <w:left w:val="single" w:sz="8" w:space="0" w:color="auto"/>
        <w:bottom w:val="single" w:sz="8" w:space="0" w:color="auto"/>
        <w:right w:val="single" w:sz="8" w:space="0" w:color="auto"/>
      </w:pBdr>
      <w:spacing w:before="100" w:beforeAutospacing="1" w:after="100" w:afterAutospacing="1"/>
      <w:jc w:val="center"/>
      <w:textAlignment w:val="center"/>
    </w:pPr>
    <w:rPr>
      <w:noProof w:val="0"/>
      <w:lang w:val="ru-RU"/>
    </w:rPr>
  </w:style>
  <w:style w:type="paragraph" w:customStyle="1" w:styleId="xl123">
    <w:name w:val="xl123"/>
    <w:basedOn w:val="a"/>
    <w:rsid w:val="00490006"/>
    <w:pPr>
      <w:pBdr>
        <w:top w:val="single" w:sz="8" w:space="0" w:color="auto"/>
        <w:left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4">
    <w:name w:val="xl124"/>
    <w:basedOn w:val="a"/>
    <w:rsid w:val="00490006"/>
    <w:pPr>
      <w:pBdr>
        <w:top w:val="single" w:sz="8"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5">
    <w:name w:val="xl125"/>
    <w:basedOn w:val="a"/>
    <w:rsid w:val="00490006"/>
    <w:pPr>
      <w:pBdr>
        <w:top w:val="single" w:sz="8" w:space="0" w:color="auto"/>
        <w:right w:val="single" w:sz="4" w:space="0" w:color="auto"/>
      </w:pBdr>
      <w:shd w:val="clear" w:color="000000" w:fill="D9D9D9"/>
      <w:spacing w:before="100" w:beforeAutospacing="1" w:after="100" w:afterAutospacing="1"/>
      <w:jc w:val="center"/>
      <w:textAlignment w:val="center"/>
    </w:pPr>
    <w:rPr>
      <w:b/>
      <w:bCs/>
      <w:noProof w:val="0"/>
      <w:color w:val="FF0000"/>
      <w:sz w:val="28"/>
      <w:szCs w:val="28"/>
      <w:lang w:val="ru-RU"/>
    </w:rPr>
  </w:style>
  <w:style w:type="paragraph" w:customStyle="1" w:styleId="xl126">
    <w:name w:val="xl126"/>
    <w:basedOn w:val="a"/>
    <w:rsid w:val="00490006"/>
    <w:pPr>
      <w:pBdr>
        <w:bottom w:val="single" w:sz="8" w:space="0" w:color="auto"/>
      </w:pBdr>
      <w:spacing w:before="100" w:beforeAutospacing="1" w:after="100" w:afterAutospacing="1"/>
      <w:jc w:val="center"/>
      <w:textAlignment w:val="center"/>
    </w:pPr>
    <w:rPr>
      <w:noProof w:val="0"/>
      <w:sz w:val="20"/>
      <w:szCs w:val="20"/>
      <w:lang w:val="ru-RU"/>
    </w:rPr>
  </w:style>
  <w:style w:type="paragraph" w:customStyle="1" w:styleId="xl127">
    <w:name w:val="xl127"/>
    <w:basedOn w:val="a"/>
    <w:rsid w:val="00490006"/>
    <w:pPr>
      <w:pBdr>
        <w:top w:val="single" w:sz="8" w:space="0" w:color="auto"/>
        <w:left w:val="single" w:sz="8" w:space="0" w:color="auto"/>
        <w:bottom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8">
    <w:name w:val="xl128"/>
    <w:basedOn w:val="a"/>
    <w:rsid w:val="00490006"/>
    <w:pPr>
      <w:pBdr>
        <w:top w:val="single" w:sz="8" w:space="0" w:color="auto"/>
        <w:right w:val="single" w:sz="8" w:space="0" w:color="000000"/>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29">
    <w:name w:val="xl129"/>
    <w:basedOn w:val="a"/>
    <w:rsid w:val="00490006"/>
    <w:pPr>
      <w:pBdr>
        <w:top w:val="single" w:sz="8"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0">
    <w:name w:val="xl130"/>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1">
    <w:name w:val="xl131"/>
    <w:basedOn w:val="a"/>
    <w:rsid w:val="00490006"/>
    <w:pPr>
      <w:pBdr>
        <w:top w:val="single" w:sz="4" w:space="0" w:color="auto"/>
        <w:left w:val="single" w:sz="4" w:space="0" w:color="auto"/>
        <w:right w:val="single" w:sz="4" w:space="0" w:color="auto"/>
      </w:pBdr>
      <w:shd w:val="clear" w:color="000000" w:fill="FFFFCC"/>
      <w:spacing w:before="100" w:beforeAutospacing="1" w:after="100" w:afterAutospacing="1"/>
      <w:jc w:val="center"/>
      <w:textAlignment w:val="center"/>
    </w:pPr>
    <w:rPr>
      <w:b/>
      <w:bCs/>
      <w:noProof w:val="0"/>
      <w:sz w:val="20"/>
      <w:szCs w:val="20"/>
      <w:lang w:val="ru-RU"/>
    </w:rPr>
  </w:style>
  <w:style w:type="paragraph" w:customStyle="1" w:styleId="xl132">
    <w:name w:val="xl132"/>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3">
    <w:name w:val="xl133"/>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4">
    <w:name w:val="xl134"/>
    <w:basedOn w:val="a"/>
    <w:rsid w:val="00490006"/>
    <w:pPr>
      <w:pBdr>
        <w:bottom w:val="single" w:sz="8" w:space="0" w:color="auto"/>
      </w:pBdr>
      <w:spacing w:before="100" w:beforeAutospacing="1" w:after="100" w:afterAutospacing="1"/>
      <w:textAlignment w:val="center"/>
    </w:pPr>
    <w:rPr>
      <w:noProof w:val="0"/>
      <w:sz w:val="20"/>
      <w:szCs w:val="20"/>
      <w:lang w:val="ru-RU"/>
    </w:rPr>
  </w:style>
  <w:style w:type="paragraph" w:customStyle="1" w:styleId="xl135">
    <w:name w:val="xl135"/>
    <w:basedOn w:val="a"/>
    <w:rsid w:val="00490006"/>
    <w:pPr>
      <w:pBdr>
        <w:top w:val="single" w:sz="8" w:space="0" w:color="auto"/>
        <w:bottom w:val="single" w:sz="8" w:space="0" w:color="auto"/>
      </w:pBdr>
      <w:spacing w:before="100" w:beforeAutospacing="1" w:after="100" w:afterAutospacing="1"/>
      <w:textAlignment w:val="center"/>
    </w:pPr>
    <w:rPr>
      <w:noProof w:val="0"/>
      <w:sz w:val="20"/>
      <w:szCs w:val="20"/>
      <w:lang w:val="ru-RU"/>
    </w:rPr>
  </w:style>
  <w:style w:type="paragraph" w:customStyle="1" w:styleId="xl136">
    <w:name w:val="xl136"/>
    <w:basedOn w:val="a"/>
    <w:rsid w:val="00490006"/>
    <w:pPr>
      <w:pBdr>
        <w:bottom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37">
    <w:name w:val="xl137"/>
    <w:basedOn w:val="a"/>
    <w:rsid w:val="00490006"/>
    <w:pPr>
      <w:spacing w:before="100" w:beforeAutospacing="1" w:after="100" w:afterAutospacing="1"/>
      <w:textAlignment w:val="center"/>
    </w:pPr>
    <w:rPr>
      <w:noProof w:val="0"/>
      <w:sz w:val="20"/>
      <w:szCs w:val="20"/>
      <w:lang w:val="ru-RU"/>
    </w:rPr>
  </w:style>
  <w:style w:type="paragraph" w:customStyle="1" w:styleId="xl138">
    <w:name w:val="xl138"/>
    <w:basedOn w:val="a"/>
    <w:rsid w:val="0049000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39">
    <w:name w:val="xl139"/>
    <w:basedOn w:val="a"/>
    <w:rsid w:val="00490006"/>
    <w:pPr>
      <w:pBdr>
        <w:top w:val="single" w:sz="8" w:space="0" w:color="auto"/>
        <w:left w:val="single" w:sz="4" w:space="0" w:color="auto"/>
        <w:bottom w:val="single" w:sz="4"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0">
    <w:name w:val="xl140"/>
    <w:basedOn w:val="a"/>
    <w:rsid w:val="00490006"/>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noProof w:val="0"/>
      <w:sz w:val="20"/>
      <w:szCs w:val="20"/>
      <w:lang w:val="ru-RU"/>
    </w:rPr>
  </w:style>
  <w:style w:type="paragraph" w:customStyle="1" w:styleId="xl141">
    <w:name w:val="xl141"/>
    <w:basedOn w:val="a"/>
    <w:rsid w:val="0066468F"/>
    <w:pPr>
      <w:pBdr>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2">
    <w:name w:val="xl142"/>
    <w:basedOn w:val="a"/>
    <w:rsid w:val="0066468F"/>
    <w:pPr>
      <w:pBdr>
        <w:bottom w:val="single" w:sz="8" w:space="0" w:color="auto"/>
        <w:right w:val="single" w:sz="8" w:space="0" w:color="000000"/>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3">
    <w:name w:val="xl143"/>
    <w:basedOn w:val="a"/>
    <w:rsid w:val="0066468F"/>
    <w:pPr>
      <w:pBdr>
        <w:top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4">
    <w:name w:val="xl144"/>
    <w:basedOn w:val="a"/>
    <w:rsid w:val="0066468F"/>
    <w:pPr>
      <w:shd w:val="clear" w:color="000000" w:fill="FFFFFF"/>
      <w:spacing w:before="100" w:beforeAutospacing="1" w:after="100" w:afterAutospacing="1"/>
      <w:jc w:val="center"/>
      <w:textAlignment w:val="center"/>
    </w:pPr>
    <w:rPr>
      <w:noProof w:val="0"/>
      <w:sz w:val="20"/>
      <w:szCs w:val="20"/>
      <w:lang w:val="ru-RU"/>
    </w:rPr>
  </w:style>
  <w:style w:type="paragraph" w:customStyle="1" w:styleId="xl145">
    <w:name w:val="xl145"/>
    <w:basedOn w:val="a"/>
    <w:rsid w:val="0066468F"/>
    <w:pPr>
      <w:pBdr>
        <w:bottom w:val="single" w:sz="8" w:space="0" w:color="auto"/>
      </w:pBdr>
      <w:shd w:val="clear" w:color="000000" w:fill="FFFFFF"/>
      <w:spacing w:before="100" w:beforeAutospacing="1" w:after="100" w:afterAutospacing="1"/>
      <w:jc w:val="center"/>
      <w:textAlignment w:val="center"/>
    </w:pPr>
    <w:rPr>
      <w:noProof w:val="0"/>
      <w:sz w:val="20"/>
      <w:szCs w:val="20"/>
      <w:lang w:val="ru-RU"/>
    </w:rPr>
  </w:style>
  <w:style w:type="paragraph" w:customStyle="1" w:styleId="xl146">
    <w:name w:val="xl146"/>
    <w:basedOn w:val="a"/>
    <w:rsid w:val="0066468F"/>
    <w:pPr>
      <w:pBdr>
        <w:top w:val="single" w:sz="4" w:space="0" w:color="auto"/>
        <w:left w:val="single" w:sz="4" w:space="0" w:color="auto"/>
        <w:bottom w:val="single" w:sz="8" w:space="0" w:color="auto"/>
        <w:right w:val="single" w:sz="4"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7">
    <w:name w:val="xl147"/>
    <w:basedOn w:val="a"/>
    <w:rsid w:val="0066468F"/>
    <w:pPr>
      <w:pBdr>
        <w:top w:val="single" w:sz="8" w:space="0" w:color="auto"/>
        <w:left w:val="single" w:sz="8" w:space="0" w:color="auto"/>
      </w:pBdr>
      <w:shd w:val="clear" w:color="000000" w:fill="FFFFFF"/>
      <w:spacing w:before="100" w:beforeAutospacing="1" w:after="100" w:afterAutospacing="1"/>
      <w:textAlignment w:val="center"/>
    </w:pPr>
    <w:rPr>
      <w:noProof w:val="0"/>
      <w:sz w:val="20"/>
      <w:szCs w:val="20"/>
      <w:lang w:val="ru-RU"/>
    </w:rPr>
  </w:style>
  <w:style w:type="paragraph" w:customStyle="1" w:styleId="xl148">
    <w:name w:val="xl148"/>
    <w:basedOn w:val="a"/>
    <w:rsid w:val="0066468F"/>
    <w:pPr>
      <w:pBdr>
        <w:top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paragraph" w:customStyle="1" w:styleId="xl149">
    <w:name w:val="xl149"/>
    <w:basedOn w:val="a"/>
    <w:rsid w:val="0066468F"/>
    <w:pPr>
      <w:pBdr>
        <w:bottom w:val="single" w:sz="8" w:space="0" w:color="auto"/>
        <w:right w:val="single" w:sz="8" w:space="0" w:color="000000"/>
      </w:pBdr>
      <w:shd w:val="clear" w:color="000000" w:fill="FFFFFF"/>
      <w:spacing w:before="100" w:beforeAutospacing="1" w:after="100" w:afterAutospacing="1"/>
      <w:textAlignment w:val="center"/>
    </w:pPr>
    <w:rPr>
      <w:noProof w:val="0"/>
      <w:sz w:val="20"/>
      <w:szCs w:val="20"/>
      <w:lang w:val="ru-RU"/>
    </w:rPr>
  </w:style>
  <w:style w:type="character" w:customStyle="1" w:styleId="js-apiid">
    <w:name w:val="js-apiid"/>
    <w:basedOn w:val="a0"/>
    <w:rsid w:val="003531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96514">
      <w:bodyDiv w:val="1"/>
      <w:marLeft w:val="0"/>
      <w:marRight w:val="0"/>
      <w:marTop w:val="0"/>
      <w:marBottom w:val="0"/>
      <w:divBdr>
        <w:top w:val="none" w:sz="0" w:space="0" w:color="auto"/>
        <w:left w:val="none" w:sz="0" w:space="0" w:color="auto"/>
        <w:bottom w:val="none" w:sz="0" w:space="0" w:color="auto"/>
        <w:right w:val="none" w:sz="0" w:space="0" w:color="auto"/>
      </w:divBdr>
    </w:div>
    <w:div w:id="473376617">
      <w:bodyDiv w:val="1"/>
      <w:marLeft w:val="0"/>
      <w:marRight w:val="0"/>
      <w:marTop w:val="0"/>
      <w:marBottom w:val="0"/>
      <w:divBdr>
        <w:top w:val="none" w:sz="0" w:space="0" w:color="auto"/>
        <w:left w:val="none" w:sz="0" w:space="0" w:color="auto"/>
        <w:bottom w:val="none" w:sz="0" w:space="0" w:color="auto"/>
        <w:right w:val="none" w:sz="0" w:space="0" w:color="auto"/>
      </w:divBdr>
    </w:div>
    <w:div w:id="523441074">
      <w:bodyDiv w:val="1"/>
      <w:marLeft w:val="0"/>
      <w:marRight w:val="0"/>
      <w:marTop w:val="0"/>
      <w:marBottom w:val="0"/>
      <w:divBdr>
        <w:top w:val="none" w:sz="0" w:space="0" w:color="auto"/>
        <w:left w:val="none" w:sz="0" w:space="0" w:color="auto"/>
        <w:bottom w:val="none" w:sz="0" w:space="0" w:color="auto"/>
        <w:right w:val="none" w:sz="0" w:space="0" w:color="auto"/>
      </w:divBdr>
    </w:div>
    <w:div w:id="668605643">
      <w:bodyDiv w:val="1"/>
      <w:marLeft w:val="0"/>
      <w:marRight w:val="0"/>
      <w:marTop w:val="0"/>
      <w:marBottom w:val="0"/>
      <w:divBdr>
        <w:top w:val="none" w:sz="0" w:space="0" w:color="auto"/>
        <w:left w:val="none" w:sz="0" w:space="0" w:color="auto"/>
        <w:bottom w:val="none" w:sz="0" w:space="0" w:color="auto"/>
        <w:right w:val="none" w:sz="0" w:space="0" w:color="auto"/>
      </w:divBdr>
    </w:div>
    <w:div w:id="726337588">
      <w:bodyDiv w:val="1"/>
      <w:marLeft w:val="0"/>
      <w:marRight w:val="0"/>
      <w:marTop w:val="0"/>
      <w:marBottom w:val="0"/>
      <w:divBdr>
        <w:top w:val="none" w:sz="0" w:space="0" w:color="auto"/>
        <w:left w:val="none" w:sz="0" w:space="0" w:color="auto"/>
        <w:bottom w:val="none" w:sz="0" w:space="0" w:color="auto"/>
        <w:right w:val="none" w:sz="0" w:space="0" w:color="auto"/>
      </w:divBdr>
    </w:div>
    <w:div w:id="1063479995">
      <w:bodyDiv w:val="1"/>
      <w:marLeft w:val="0"/>
      <w:marRight w:val="0"/>
      <w:marTop w:val="0"/>
      <w:marBottom w:val="0"/>
      <w:divBdr>
        <w:top w:val="none" w:sz="0" w:space="0" w:color="auto"/>
        <w:left w:val="none" w:sz="0" w:space="0" w:color="auto"/>
        <w:bottom w:val="none" w:sz="0" w:space="0" w:color="auto"/>
        <w:right w:val="none" w:sz="0" w:space="0" w:color="auto"/>
      </w:divBdr>
    </w:div>
    <w:div w:id="1104377133">
      <w:bodyDiv w:val="1"/>
      <w:marLeft w:val="0"/>
      <w:marRight w:val="0"/>
      <w:marTop w:val="0"/>
      <w:marBottom w:val="0"/>
      <w:divBdr>
        <w:top w:val="none" w:sz="0" w:space="0" w:color="auto"/>
        <w:left w:val="none" w:sz="0" w:space="0" w:color="auto"/>
        <w:bottom w:val="none" w:sz="0" w:space="0" w:color="auto"/>
        <w:right w:val="none" w:sz="0" w:space="0" w:color="auto"/>
      </w:divBdr>
      <w:divsChild>
        <w:div w:id="1456634273">
          <w:marLeft w:val="0"/>
          <w:marRight w:val="0"/>
          <w:marTop w:val="0"/>
          <w:marBottom w:val="0"/>
          <w:divBdr>
            <w:top w:val="none" w:sz="0" w:space="0" w:color="auto"/>
            <w:left w:val="none" w:sz="0" w:space="0" w:color="auto"/>
            <w:bottom w:val="none" w:sz="0" w:space="0" w:color="auto"/>
            <w:right w:val="none" w:sz="0" w:space="0" w:color="auto"/>
          </w:divBdr>
          <w:divsChild>
            <w:div w:id="1063868718">
              <w:marLeft w:val="0"/>
              <w:marRight w:val="0"/>
              <w:marTop w:val="0"/>
              <w:marBottom w:val="0"/>
              <w:divBdr>
                <w:top w:val="none" w:sz="0" w:space="0" w:color="auto"/>
                <w:left w:val="none" w:sz="0" w:space="0" w:color="auto"/>
                <w:bottom w:val="none" w:sz="0" w:space="0" w:color="auto"/>
                <w:right w:val="none" w:sz="0" w:space="0" w:color="auto"/>
              </w:divBdr>
              <w:divsChild>
                <w:div w:id="1878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509837">
      <w:bodyDiv w:val="1"/>
      <w:marLeft w:val="0"/>
      <w:marRight w:val="0"/>
      <w:marTop w:val="0"/>
      <w:marBottom w:val="0"/>
      <w:divBdr>
        <w:top w:val="none" w:sz="0" w:space="0" w:color="auto"/>
        <w:left w:val="none" w:sz="0" w:space="0" w:color="auto"/>
        <w:bottom w:val="none" w:sz="0" w:space="0" w:color="auto"/>
        <w:right w:val="none" w:sz="0" w:space="0" w:color="auto"/>
      </w:divBdr>
    </w:div>
    <w:div w:id="1580215641">
      <w:bodyDiv w:val="1"/>
      <w:marLeft w:val="0"/>
      <w:marRight w:val="0"/>
      <w:marTop w:val="0"/>
      <w:marBottom w:val="0"/>
      <w:divBdr>
        <w:top w:val="none" w:sz="0" w:space="0" w:color="auto"/>
        <w:left w:val="none" w:sz="0" w:space="0" w:color="auto"/>
        <w:bottom w:val="none" w:sz="0" w:space="0" w:color="auto"/>
        <w:right w:val="none" w:sz="0" w:space="0" w:color="auto"/>
      </w:divBdr>
    </w:div>
    <w:div w:id="1595475105">
      <w:bodyDiv w:val="1"/>
      <w:marLeft w:val="0"/>
      <w:marRight w:val="0"/>
      <w:marTop w:val="0"/>
      <w:marBottom w:val="0"/>
      <w:divBdr>
        <w:top w:val="none" w:sz="0" w:space="0" w:color="auto"/>
        <w:left w:val="none" w:sz="0" w:space="0" w:color="auto"/>
        <w:bottom w:val="none" w:sz="0" w:space="0" w:color="auto"/>
        <w:right w:val="none" w:sz="0" w:space="0" w:color="auto"/>
      </w:divBdr>
    </w:div>
    <w:div w:id="1668171445">
      <w:bodyDiv w:val="1"/>
      <w:marLeft w:val="0"/>
      <w:marRight w:val="0"/>
      <w:marTop w:val="0"/>
      <w:marBottom w:val="0"/>
      <w:divBdr>
        <w:top w:val="none" w:sz="0" w:space="0" w:color="auto"/>
        <w:left w:val="none" w:sz="0" w:space="0" w:color="auto"/>
        <w:bottom w:val="none" w:sz="0" w:space="0" w:color="auto"/>
        <w:right w:val="none" w:sz="0" w:space="0" w:color="auto"/>
      </w:divBdr>
    </w:div>
    <w:div w:id="170054528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rozorro.gov.ua/tender/UA-2023-03-31-001185-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CKxK3RMqb9y6YFiNKSj5fhMeA==">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2433</Words>
  <Characters>1388</Characters>
  <Application>Microsoft Office Word</Application>
  <DocSecurity>0</DocSecurity>
  <Lines>11</Lines>
  <Paragraphs>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dsa-slon</dc:creator>
  <cp:lastModifiedBy>ALLA</cp:lastModifiedBy>
  <cp:revision>10</cp:revision>
  <cp:lastPrinted>2023-02-16T11:50:00Z</cp:lastPrinted>
  <dcterms:created xsi:type="dcterms:W3CDTF">2023-03-10T12:33:00Z</dcterms:created>
  <dcterms:modified xsi:type="dcterms:W3CDTF">2023-03-31T07:36:00Z</dcterms:modified>
</cp:coreProperties>
</file>