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575" w:type="dxa"/>
        <w:tblInd w:w="-142" w:type="dxa"/>
        <w:tblLayout w:type="fixed"/>
        <w:tblLook w:val="0000" w:firstRow="0" w:lastRow="0" w:firstColumn="0" w:lastColumn="0" w:noHBand="0" w:noVBand="0"/>
      </w:tblPr>
      <w:tblGrid>
        <w:gridCol w:w="10031"/>
        <w:gridCol w:w="3544"/>
      </w:tblGrid>
      <w:tr w:rsidR="0064577B" w:rsidRPr="0064577B" w14:paraId="69282480" w14:textId="77777777" w:rsidTr="000C2695">
        <w:trPr>
          <w:trHeight w:val="853"/>
        </w:trPr>
        <w:tc>
          <w:tcPr>
            <w:tcW w:w="10031" w:type="dxa"/>
          </w:tcPr>
          <w:p w14:paraId="14BE062E" w14:textId="77777777" w:rsidR="000C2695" w:rsidRPr="0064577B" w:rsidRDefault="000C2695" w:rsidP="000C2695">
            <w:pPr>
              <w:ind w:firstLine="708"/>
              <w:jc w:val="center"/>
              <w:rPr>
                <w:b/>
                <w:sz w:val="28"/>
                <w:lang w:eastAsia="uk-UA"/>
              </w:rPr>
            </w:pPr>
          </w:p>
          <w:p w14:paraId="58FFDED6" w14:textId="1907F628" w:rsidR="000C2695" w:rsidRPr="0064577B" w:rsidRDefault="000C2695" w:rsidP="000C2695">
            <w:pPr>
              <w:jc w:val="both"/>
              <w:rPr>
                <w:b/>
                <w:u w:val="single"/>
              </w:rPr>
            </w:pPr>
            <w:r w:rsidRPr="0064577B">
              <w:rPr>
                <w:b/>
                <w:u w:val="single"/>
              </w:rPr>
              <w:t>ПОСЛУГИ ІНТЕРНЕТ ПРОВАЙДЕРІВ (ІНТЕРНЕТ ПОСЛУГИ)</w:t>
            </w:r>
          </w:p>
          <w:tbl>
            <w:tblPr>
              <w:tblW w:w="12333" w:type="dxa"/>
              <w:tblLayout w:type="fixed"/>
              <w:tblLook w:val="0000" w:firstRow="0" w:lastRow="0" w:firstColumn="0" w:lastColumn="0" w:noHBand="0" w:noVBand="0"/>
            </w:tblPr>
            <w:tblGrid>
              <w:gridCol w:w="8789"/>
              <w:gridCol w:w="3544"/>
            </w:tblGrid>
            <w:tr w:rsidR="0064577B" w:rsidRPr="0064577B" w14:paraId="3CA4AD66" w14:textId="77777777" w:rsidTr="00ED578B">
              <w:trPr>
                <w:trHeight w:val="853"/>
              </w:trPr>
              <w:tc>
                <w:tcPr>
                  <w:tcW w:w="8789" w:type="dxa"/>
                </w:tcPr>
                <w:p w14:paraId="259EDDE2" w14:textId="69B327CF" w:rsidR="0064577B" w:rsidRPr="0064577B" w:rsidRDefault="000C2695" w:rsidP="0064577B">
                  <w:r w:rsidRPr="0064577B">
                    <w:t xml:space="preserve">Закупівля зареєстрована за ідентифікатором:  </w:t>
                  </w:r>
                  <w:hyperlink r:id="rId9" w:tgtFrame="_blank" w:tooltip="Оголошення на порталі Уповноваженого органу" w:history="1">
                    <w:r w:rsidR="0064577B" w:rsidRPr="0064577B">
                      <w:rPr>
                        <w:rStyle w:val="js-apiid"/>
                        <w:rFonts w:ascii="Arial" w:hAnsi="Arial" w:cs="Arial"/>
                        <w:sz w:val="21"/>
                        <w:szCs w:val="21"/>
                        <w:bdr w:val="none" w:sz="0" w:space="0" w:color="auto" w:frame="1"/>
                      </w:rPr>
                      <w:t>UA-2023-05-10-012250-a</w:t>
                    </w:r>
                  </w:hyperlink>
                </w:p>
                <w:p w14:paraId="6B14A68F" w14:textId="03570778" w:rsidR="000C2695" w:rsidRPr="0064577B" w:rsidRDefault="000C2695" w:rsidP="000C2695">
                  <w:pPr>
                    <w:rPr>
                      <w:rFonts w:ascii="Arial" w:hAnsi="Arial" w:cs="Arial"/>
                      <w:sz w:val="21"/>
                      <w:szCs w:val="21"/>
                    </w:rPr>
                  </w:pPr>
                </w:p>
              </w:tc>
              <w:tc>
                <w:tcPr>
                  <w:tcW w:w="3544" w:type="dxa"/>
                </w:tcPr>
                <w:p w14:paraId="1246AE98" w14:textId="77777777" w:rsidR="000C2695" w:rsidRPr="0064577B" w:rsidRDefault="000C2695" w:rsidP="000C2695">
                  <w:pPr>
                    <w:rPr>
                      <w:b/>
                      <w:sz w:val="22"/>
                      <w:szCs w:val="22"/>
                    </w:rPr>
                  </w:pPr>
                </w:p>
              </w:tc>
            </w:tr>
          </w:tbl>
          <w:p w14:paraId="4989BB1A" w14:textId="4D0C8F9E" w:rsidR="001574C0" w:rsidRPr="0064577B" w:rsidRDefault="001574C0" w:rsidP="001574C0">
            <w:pPr>
              <w:tabs>
                <w:tab w:val="left" w:pos="0"/>
              </w:tabs>
              <w:ind w:right="5901"/>
              <w:jc w:val="right"/>
              <w:rPr>
                <w:b/>
                <w:sz w:val="22"/>
                <w:szCs w:val="22"/>
              </w:rPr>
            </w:pPr>
          </w:p>
        </w:tc>
        <w:tc>
          <w:tcPr>
            <w:tcW w:w="3544" w:type="dxa"/>
          </w:tcPr>
          <w:p w14:paraId="6A30B1F6" w14:textId="5902D8A5" w:rsidR="001574C0" w:rsidRPr="0064577B" w:rsidRDefault="001574C0" w:rsidP="001574C0">
            <w:pPr>
              <w:rPr>
                <w:b/>
                <w:sz w:val="22"/>
                <w:szCs w:val="22"/>
              </w:rPr>
            </w:pPr>
          </w:p>
        </w:tc>
      </w:tr>
    </w:tbl>
    <w:p w14:paraId="2868C008" w14:textId="203B9DDE" w:rsidR="001574C0" w:rsidRPr="0064577B" w:rsidRDefault="001574C0" w:rsidP="000C2695">
      <w:pPr>
        <w:tabs>
          <w:tab w:val="left" w:pos="6300"/>
          <w:tab w:val="left" w:pos="6561"/>
        </w:tabs>
        <w:ind w:right="-269"/>
        <w:rPr>
          <w:b/>
          <w:bCs/>
        </w:rPr>
      </w:pPr>
      <w:r w:rsidRPr="0064577B">
        <w:rPr>
          <w:b/>
          <w:bCs/>
        </w:rPr>
        <w:t>ІНФОРМАЦІЯ ПРО ТЕХНІЧНІ, ЯКІСНІ ТА ІНШІ ХАРАКТЕРИСТИКИ ПРЕДМЕТА ЗАКУПІВЛІ</w:t>
      </w:r>
    </w:p>
    <w:p w14:paraId="6BEB2E63" w14:textId="77777777" w:rsidR="00F9794D" w:rsidRPr="0064577B" w:rsidRDefault="00F9794D" w:rsidP="00F9794D">
      <w:pPr>
        <w:pStyle w:val="aff1"/>
        <w:ind w:left="0" w:firstLine="720"/>
        <w:jc w:val="both"/>
      </w:pPr>
      <w:r w:rsidRPr="0064577B">
        <w:rPr>
          <w:b/>
          <w:bCs/>
        </w:rPr>
        <w:t xml:space="preserve">1. Тип послуг: </w:t>
      </w:r>
      <w:r w:rsidRPr="0064577B">
        <w:t>Послуги з підключення та користування мережею Інтернет, за кодом ДК 021:2015 72410000-7 «Послуги провайдерів», а також послуги, пов’язані технологічно з телекомунікаційними послугами.</w:t>
      </w:r>
    </w:p>
    <w:p w14:paraId="385F8AAB" w14:textId="77777777" w:rsidR="00F9794D" w:rsidRPr="0064577B" w:rsidRDefault="00F9794D" w:rsidP="00F9794D">
      <w:pPr>
        <w:ind w:firstLine="720"/>
        <w:jc w:val="both"/>
      </w:pPr>
      <w:r w:rsidRPr="0064577B">
        <w:rPr>
          <w:b/>
          <w:bCs/>
        </w:rPr>
        <w:t>2. Загальні вимоги до послуг:</w:t>
      </w:r>
    </w:p>
    <w:p w14:paraId="4457A1F4" w14:textId="77777777" w:rsidR="00F9794D" w:rsidRPr="0064577B" w:rsidRDefault="00F9794D" w:rsidP="00F9794D">
      <w:pPr>
        <w:pStyle w:val="aff1"/>
        <w:tabs>
          <w:tab w:val="left" w:pos="0"/>
          <w:tab w:val="left" w:pos="567"/>
          <w:tab w:val="left" w:pos="993"/>
        </w:tabs>
        <w:ind w:left="0" w:firstLine="720"/>
        <w:jc w:val="both"/>
      </w:pPr>
      <w:r w:rsidRPr="0064577B">
        <w:t>2.1. Послуги з підключення та користування мережею Інтернет (далі – Послуги) повинні надаватися відповідно до чинних в Україні законодавчих та нормативних актів, зокрема:</w:t>
      </w:r>
      <w:bookmarkStart w:id="0" w:name="_GoBack"/>
      <w:bookmarkEnd w:id="0"/>
    </w:p>
    <w:p w14:paraId="70ECF3B1" w14:textId="77777777" w:rsidR="00F9794D" w:rsidRPr="0064577B" w:rsidRDefault="00F9794D" w:rsidP="00F9794D">
      <w:pPr>
        <w:pStyle w:val="aff1"/>
        <w:ind w:left="0" w:firstLine="720"/>
        <w:jc w:val="both"/>
      </w:pPr>
      <w:r w:rsidRPr="0064577B">
        <w:rPr>
          <w:lang w:eastAsia="en-US"/>
        </w:rPr>
        <w:t>–</w:t>
      </w:r>
      <w:r w:rsidRPr="0064577B">
        <w:t xml:space="preserve">   Закону України «Про електронні комунікації» від 16.12.2020 №1089-ІХ;</w:t>
      </w:r>
    </w:p>
    <w:p w14:paraId="4D4DB646" w14:textId="77777777" w:rsidR="00F9794D" w:rsidRPr="0064577B" w:rsidRDefault="00F9794D" w:rsidP="00F9794D">
      <w:pPr>
        <w:pStyle w:val="aff1"/>
        <w:tabs>
          <w:tab w:val="left" w:pos="284"/>
        </w:tabs>
        <w:ind w:left="0" w:firstLine="720"/>
        <w:jc w:val="both"/>
      </w:pPr>
      <w:r w:rsidRPr="0064577B">
        <w:rPr>
          <w:lang w:eastAsia="en-US"/>
        </w:rPr>
        <w:t>–</w:t>
      </w:r>
      <w:r w:rsidRPr="0064577B">
        <w:t xml:space="preserve"> Указу Президента України «Про деякі заходи щодо захисту </w:t>
      </w:r>
      <w:r w:rsidRPr="0064577B">
        <w:rPr>
          <w:spacing w:val="10"/>
        </w:rPr>
        <w:t xml:space="preserve">державних </w:t>
      </w:r>
      <w:r w:rsidRPr="0064577B">
        <w:t>інформаційних ресурсів у мережах передачі даних» від 24.09.2001 №891/2001;</w:t>
      </w:r>
    </w:p>
    <w:p w14:paraId="395687B4" w14:textId="77777777" w:rsidR="00F9794D" w:rsidRPr="0064577B" w:rsidRDefault="00F9794D" w:rsidP="00F9794D">
      <w:pPr>
        <w:ind w:firstLine="720"/>
        <w:jc w:val="both"/>
      </w:pPr>
      <w:r w:rsidRPr="0064577B">
        <w:rPr>
          <w:lang w:eastAsia="en-US"/>
        </w:rPr>
        <w:t>–</w:t>
      </w:r>
      <w:r w:rsidRPr="0064577B">
        <w:t xml:space="preserve"> Порядку координації діяльності органів державної влади, органів місцевого самоврядування, військових формувань, підприємств, установ і організацій незалежно від форм власності з питань запобігання, виявлення та усунення наслідків несанкціонованих дій щодо державних інформаційних ресурсів в інформаційних, телекомунікаційних та інформаційно-телекомунікаційних системах, затвердженого наказом Адміністрації Держспецзв’язку від 10.06.2008 №94, зареєстрованого в Міністерстві юстиції України </w:t>
      </w:r>
      <w:r w:rsidRPr="0064577B">
        <w:br/>
        <w:t>07 липня 2008 року за №603/15294;</w:t>
      </w:r>
    </w:p>
    <w:p w14:paraId="47A0C9ED" w14:textId="77777777" w:rsidR="00F9794D" w:rsidRPr="0064577B" w:rsidRDefault="00F9794D" w:rsidP="00F9794D">
      <w:pPr>
        <w:ind w:firstLine="720"/>
        <w:jc w:val="both"/>
      </w:pPr>
      <w:r w:rsidRPr="0064577B">
        <w:rPr>
          <w:lang w:eastAsia="en-US"/>
        </w:rPr>
        <w:t>–</w:t>
      </w:r>
      <w:r w:rsidRPr="0064577B">
        <w:t xml:space="preserve"> Правил надання та отримання телекомунікаційних послуг, затверджених постановою Кабінету Міністрів України від 11.04.2012 №295 та інших нормативно-правових актів України у сфері телекомунікацій.</w:t>
      </w:r>
    </w:p>
    <w:p w14:paraId="7E6F5226" w14:textId="77777777" w:rsidR="00F9794D" w:rsidRPr="0064577B" w:rsidRDefault="00F9794D" w:rsidP="00F9794D">
      <w:pPr>
        <w:ind w:firstLine="720"/>
        <w:jc w:val="both"/>
      </w:pPr>
    </w:p>
    <w:p w14:paraId="0FAF7FD5" w14:textId="49CD25E7" w:rsidR="00F9794D" w:rsidRPr="0064577B" w:rsidRDefault="00F9794D" w:rsidP="00FA0B72">
      <w:pPr>
        <w:numPr>
          <w:ilvl w:val="1"/>
          <w:numId w:val="2"/>
        </w:numPr>
        <w:suppressAutoHyphens/>
        <w:ind w:left="0" w:firstLine="709"/>
        <w:contextualSpacing/>
        <w:jc w:val="both"/>
      </w:pPr>
      <w:r w:rsidRPr="0064577B">
        <w:t xml:space="preserve">Підключення до мережі Інтернет здійснюється оптичним каналом зв'язку </w:t>
      </w:r>
      <w:r w:rsidRPr="0064577B">
        <w:rPr>
          <w:u w:val="single"/>
        </w:rPr>
        <w:t xml:space="preserve">за технологією </w:t>
      </w:r>
      <w:r w:rsidRPr="0064577B">
        <w:rPr>
          <w:u w:val="single"/>
          <w:lang w:val="en-US"/>
        </w:rPr>
        <w:t>PON</w:t>
      </w:r>
      <w:r w:rsidR="004A5741" w:rsidRPr="0064577B">
        <w:rPr>
          <w:u w:val="single"/>
        </w:rPr>
        <w:t xml:space="preserve"> </w:t>
      </w:r>
      <w:r w:rsidR="004A5741" w:rsidRPr="0064577B">
        <w:rPr>
          <w:u w:val="single"/>
          <w:lang w:val="en-US"/>
        </w:rPr>
        <w:t>/ GPON</w:t>
      </w:r>
      <w:r w:rsidR="004A5741" w:rsidRPr="0064577B">
        <w:rPr>
          <w:u w:val="single"/>
        </w:rPr>
        <w:t>,</w:t>
      </w:r>
      <w:r w:rsidR="004A5741" w:rsidRPr="0064577B">
        <w:t xml:space="preserve"> або </w:t>
      </w:r>
      <w:r w:rsidR="004A5741" w:rsidRPr="0064577B">
        <w:rPr>
          <w:lang w:eastAsia="uk-UA"/>
        </w:rPr>
        <w:t>оптоволоконним висококошвидкісним</w:t>
      </w:r>
      <w:r w:rsidR="004A5741" w:rsidRPr="0064577B">
        <w:t xml:space="preserve"> каналом зв'язку</w:t>
      </w:r>
      <w:r w:rsidRPr="0064577B">
        <w:t>;</w:t>
      </w:r>
    </w:p>
    <w:p w14:paraId="5AC7C3F4" w14:textId="77777777" w:rsidR="00F9794D" w:rsidRPr="0064577B" w:rsidRDefault="00F9794D" w:rsidP="00FA0B72">
      <w:pPr>
        <w:numPr>
          <w:ilvl w:val="1"/>
          <w:numId w:val="2"/>
        </w:numPr>
        <w:suppressAutoHyphens/>
        <w:ind w:left="0" w:firstLine="709"/>
        <w:contextualSpacing/>
        <w:jc w:val="both"/>
        <w:rPr>
          <w:u w:val="single"/>
        </w:rPr>
      </w:pPr>
      <w:r w:rsidRPr="0064577B">
        <w:t xml:space="preserve">Швидкість доступу до мережі Інтернет 100 Мбіт/с для вхідного та вихідного трафіку. </w:t>
      </w:r>
    </w:p>
    <w:p w14:paraId="3CB53C9C" w14:textId="2F3BF642" w:rsidR="00F9794D" w:rsidRPr="0064577B" w:rsidRDefault="00F9794D" w:rsidP="005C39A0">
      <w:pPr>
        <w:numPr>
          <w:ilvl w:val="1"/>
          <w:numId w:val="2"/>
        </w:numPr>
        <w:suppressAutoHyphens/>
        <w:ind w:left="0" w:firstLine="709"/>
        <w:contextualSpacing/>
        <w:jc w:val="both"/>
      </w:pPr>
      <w:r w:rsidRPr="0064577B">
        <w:t>Послуги надаються в режимі 24/7/365</w:t>
      </w:r>
      <w:r w:rsidR="004A5741" w:rsidRPr="0064577B">
        <w:t xml:space="preserve">, та протягом </w:t>
      </w:r>
      <w:r w:rsidR="004A5741" w:rsidRPr="0064577B">
        <w:rPr>
          <w:lang w:val="ru-RU"/>
        </w:rPr>
        <w:t>4</w:t>
      </w:r>
      <w:r w:rsidR="004A5741" w:rsidRPr="0064577B">
        <w:t xml:space="preserve"> годин у разі відсутності електроживлення в районі, кварталі міста або смт.</w:t>
      </w:r>
    </w:p>
    <w:p w14:paraId="0FE305C4" w14:textId="018AB130" w:rsidR="00F9794D" w:rsidRPr="0064577B" w:rsidRDefault="00F9794D" w:rsidP="00FA0B72">
      <w:pPr>
        <w:numPr>
          <w:ilvl w:val="1"/>
          <w:numId w:val="2"/>
        </w:numPr>
        <w:suppressAutoHyphens/>
        <w:ind w:left="0" w:firstLine="709"/>
        <w:jc w:val="both"/>
      </w:pPr>
      <w:r w:rsidRPr="0064577B">
        <w:t xml:space="preserve">Наявність офісу або технічної підтримки в регіоні (місто, смт) з реагуванням на звернення (виїзд до точки підключення) протягом </w:t>
      </w:r>
      <w:r w:rsidR="004A5741" w:rsidRPr="0064577B">
        <w:t>4</w:t>
      </w:r>
      <w:r w:rsidRPr="0064577B">
        <w:t xml:space="preserve"> годин</w:t>
      </w:r>
      <w:r w:rsidR="004A5741" w:rsidRPr="0064577B">
        <w:t>.</w:t>
      </w:r>
    </w:p>
    <w:p w14:paraId="1360E28F" w14:textId="77777777" w:rsidR="00F9794D" w:rsidRPr="0064577B" w:rsidRDefault="00F9794D" w:rsidP="00FA0B72">
      <w:pPr>
        <w:numPr>
          <w:ilvl w:val="1"/>
          <w:numId w:val="2"/>
        </w:numPr>
        <w:suppressAutoHyphens/>
        <w:ind w:left="0" w:firstLine="709"/>
        <w:jc w:val="both"/>
      </w:pPr>
      <w:r w:rsidRPr="0064577B">
        <w:t xml:space="preserve"> Виконавець забезпечує надання статичної зовнішньої ІР-адреси кожній точці (адресі) підключення.</w:t>
      </w:r>
    </w:p>
    <w:p w14:paraId="06E03DD4" w14:textId="77777777" w:rsidR="00F9794D" w:rsidRPr="0064577B" w:rsidRDefault="00F9794D" w:rsidP="00FA0B72">
      <w:pPr>
        <w:numPr>
          <w:ilvl w:val="1"/>
          <w:numId w:val="2"/>
        </w:numPr>
        <w:suppressAutoHyphens/>
        <w:ind w:left="0" w:firstLine="709"/>
        <w:jc w:val="both"/>
      </w:pPr>
      <w:r w:rsidRPr="0064577B">
        <w:t xml:space="preserve">На ділянках телекомунікаційної мережі виконавця, що використовується для надання послуг, не допускається застосування радіотехнологій; </w:t>
      </w:r>
    </w:p>
    <w:p w14:paraId="63B09221" w14:textId="110DDF1F" w:rsidR="00F9794D" w:rsidRPr="0064577B" w:rsidRDefault="00F9794D" w:rsidP="00FA0B72">
      <w:pPr>
        <w:numPr>
          <w:ilvl w:val="1"/>
          <w:numId w:val="2"/>
        </w:numPr>
        <w:suppressAutoHyphens/>
        <w:ind w:left="0" w:firstLine="709"/>
        <w:jc w:val="both"/>
      </w:pPr>
      <w:r w:rsidRPr="0064577B">
        <w:t xml:space="preserve">Послуги доступу до мережі Інтернет надаються за допомогою обладнання Учасника (медіаконвертер, ONU та ін.), Учасник забезпечує заміну обладнання у разі виходу його з ладу протягом </w:t>
      </w:r>
      <w:r w:rsidR="004A5741" w:rsidRPr="0064577B">
        <w:t>48</w:t>
      </w:r>
      <w:r w:rsidRPr="0064577B">
        <w:t xml:space="preserve"> годин з дати прийняття заявки в роботу за власний рахунок. </w:t>
      </w:r>
    </w:p>
    <w:p w14:paraId="07E2EAF6" w14:textId="77777777" w:rsidR="00F9794D" w:rsidRPr="0064577B" w:rsidRDefault="00F9794D" w:rsidP="00FA0B72">
      <w:pPr>
        <w:numPr>
          <w:ilvl w:val="1"/>
          <w:numId w:val="2"/>
        </w:numPr>
        <w:suppressAutoHyphens/>
        <w:ind w:left="0" w:firstLine="709"/>
        <w:jc w:val="both"/>
        <w:rPr>
          <w:lang w:val="x-none"/>
        </w:rPr>
      </w:pPr>
      <w:r w:rsidRPr="0064577B">
        <w:t xml:space="preserve">Виконавець, що здійснює монтаж і наладку обладнання, повинен проводити технічне обслуговування за власний рахунок. </w:t>
      </w:r>
    </w:p>
    <w:p w14:paraId="275C9338" w14:textId="77777777" w:rsidR="00F9794D" w:rsidRPr="0064577B" w:rsidRDefault="00F9794D" w:rsidP="00FA0B72">
      <w:pPr>
        <w:numPr>
          <w:ilvl w:val="1"/>
          <w:numId w:val="2"/>
        </w:numPr>
        <w:suppressAutoHyphens/>
        <w:ind w:left="0" w:firstLine="709"/>
        <w:jc w:val="both"/>
      </w:pPr>
      <w:r w:rsidRPr="0064577B">
        <w:t xml:space="preserve">Час роботи в мережі Інтернет та обсяг передачі інформації не обмежується. </w:t>
      </w:r>
    </w:p>
    <w:p w14:paraId="2588997F" w14:textId="77777777" w:rsidR="00F9794D" w:rsidRPr="0064577B" w:rsidRDefault="00F9794D" w:rsidP="00FA0B72">
      <w:pPr>
        <w:numPr>
          <w:ilvl w:val="1"/>
          <w:numId w:val="2"/>
        </w:numPr>
        <w:suppressAutoHyphens/>
        <w:ind w:left="0" w:firstLine="709"/>
        <w:jc w:val="both"/>
      </w:pPr>
      <w:r w:rsidRPr="0064577B">
        <w:t xml:space="preserve">Умови надання послуги передбачають безлімітний доступ до Інтернету, що не обмежує обсяг передавання та приймання даних. </w:t>
      </w:r>
    </w:p>
    <w:p w14:paraId="047561ED" w14:textId="77777777" w:rsidR="00F9794D" w:rsidRPr="0064577B" w:rsidRDefault="00F9794D" w:rsidP="00FA0B72">
      <w:pPr>
        <w:numPr>
          <w:ilvl w:val="1"/>
          <w:numId w:val="2"/>
        </w:numPr>
        <w:suppressAutoHyphens/>
        <w:ind w:left="0" w:firstLine="709"/>
        <w:jc w:val="both"/>
      </w:pPr>
      <w:r w:rsidRPr="0064577B">
        <w:t>Виконавець забезпечує надання за зверненням Замовника кваліфікованої консультативної та технічної допомоги по налагодженню обладнання та сервісів Замовника, що забезпечують доступ до мережевих ресурсів.</w:t>
      </w:r>
    </w:p>
    <w:p w14:paraId="263A6AD6" w14:textId="77777777" w:rsidR="00F9794D" w:rsidRPr="0064577B" w:rsidRDefault="00F9794D" w:rsidP="00F9794D">
      <w:pPr>
        <w:pStyle w:val="aff1"/>
        <w:ind w:left="567"/>
        <w:jc w:val="both"/>
        <w:rPr>
          <w:lang w:val="uk-UA"/>
        </w:rPr>
      </w:pPr>
      <w:r w:rsidRPr="0064577B">
        <w:rPr>
          <w:lang w:val="uk-UA"/>
        </w:rPr>
        <w:br w:type="page"/>
      </w:r>
    </w:p>
    <w:p w14:paraId="2A214DE3" w14:textId="77777777" w:rsidR="00F9794D" w:rsidRPr="0064577B" w:rsidRDefault="00F9794D" w:rsidP="00F9794D">
      <w:pPr>
        <w:pStyle w:val="aff1"/>
        <w:tabs>
          <w:tab w:val="left" w:pos="993"/>
        </w:tabs>
        <w:ind w:left="0" w:firstLine="567"/>
        <w:jc w:val="both"/>
      </w:pPr>
      <w:r w:rsidRPr="0064577B">
        <w:rPr>
          <w:b/>
          <w:bCs/>
        </w:rPr>
        <w:lastRenderedPageBreak/>
        <w:t xml:space="preserve">3. </w:t>
      </w:r>
      <w:r w:rsidRPr="0064577B">
        <w:t>Адрес</w:t>
      </w:r>
      <w:r w:rsidRPr="0064577B">
        <w:rPr>
          <w:lang w:val="uk-UA"/>
        </w:rPr>
        <w:t>и</w:t>
      </w:r>
      <w:r w:rsidRPr="0064577B">
        <w:t xml:space="preserve"> точ</w:t>
      </w:r>
      <w:r w:rsidRPr="0064577B">
        <w:rPr>
          <w:lang w:val="uk-UA"/>
        </w:rPr>
        <w:t>о</w:t>
      </w:r>
      <w:r w:rsidRPr="0064577B">
        <w:t>к підключення</w:t>
      </w:r>
      <w:r w:rsidRPr="0064577B">
        <w:rPr>
          <w:b/>
          <w:bCs/>
        </w:rPr>
        <w:t>:</w:t>
      </w:r>
    </w:p>
    <w:p w14:paraId="5AB5D581" w14:textId="77777777" w:rsidR="00F9794D" w:rsidRPr="0064577B" w:rsidRDefault="00F9794D" w:rsidP="00F9794D">
      <w:pPr>
        <w:tabs>
          <w:tab w:val="left" w:pos="993"/>
          <w:tab w:val="left" w:pos="1134"/>
        </w:tabs>
        <w:ind w:firstLine="567"/>
        <w:jc w:val="both"/>
      </w:pPr>
      <w:r w:rsidRPr="0064577B">
        <w:t>3.1. Учасник повинен забезпечити підключення та цілодобовий доступ до мережі Інтернет за наведеними вище характеристиками ( п. 2.</w:t>
      </w:r>
      <w:r w:rsidRPr="0064577B">
        <w:rPr>
          <w:lang w:val="ru-RU"/>
        </w:rPr>
        <w:t>1</w:t>
      </w:r>
      <w:r w:rsidRPr="0064577B">
        <w:t xml:space="preserve">-2.12) наступних адрес замовника: </w:t>
      </w:r>
    </w:p>
    <w:p w14:paraId="0CCCA01D" w14:textId="77777777" w:rsidR="00F9794D" w:rsidRPr="0064577B" w:rsidRDefault="00F9794D" w:rsidP="00F9794D">
      <w:pPr>
        <w:tabs>
          <w:tab w:val="left" w:pos="993"/>
          <w:tab w:val="left" w:pos="1134"/>
        </w:tabs>
        <w:ind w:firstLine="567"/>
        <w:jc w:val="both"/>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2077"/>
        <w:gridCol w:w="2740"/>
        <w:gridCol w:w="1963"/>
        <w:gridCol w:w="2126"/>
      </w:tblGrid>
      <w:tr w:rsidR="0064577B" w:rsidRPr="0064577B" w14:paraId="6EC5C188" w14:textId="77777777" w:rsidTr="003D385C">
        <w:tc>
          <w:tcPr>
            <w:tcW w:w="558" w:type="dxa"/>
            <w:vAlign w:val="center"/>
          </w:tcPr>
          <w:p w14:paraId="212741BE" w14:textId="77777777" w:rsidR="00F9794D" w:rsidRPr="0064577B" w:rsidRDefault="00F9794D" w:rsidP="003D385C">
            <w:pPr>
              <w:jc w:val="center"/>
              <w:rPr>
                <w:sz w:val="20"/>
                <w:szCs w:val="20"/>
              </w:rPr>
            </w:pPr>
            <w:r w:rsidRPr="0064577B">
              <w:rPr>
                <w:sz w:val="20"/>
                <w:szCs w:val="20"/>
              </w:rPr>
              <w:t>№ з/п</w:t>
            </w:r>
          </w:p>
        </w:tc>
        <w:tc>
          <w:tcPr>
            <w:tcW w:w="2077" w:type="dxa"/>
            <w:vAlign w:val="center"/>
          </w:tcPr>
          <w:p w14:paraId="7A11DB41" w14:textId="77777777" w:rsidR="00F9794D" w:rsidRPr="0064577B" w:rsidRDefault="00F9794D" w:rsidP="003D385C">
            <w:pPr>
              <w:jc w:val="center"/>
              <w:rPr>
                <w:sz w:val="20"/>
                <w:szCs w:val="20"/>
              </w:rPr>
            </w:pPr>
            <w:r w:rsidRPr="0064577B">
              <w:rPr>
                <w:sz w:val="20"/>
                <w:szCs w:val="20"/>
              </w:rPr>
              <w:t>Назва установи</w:t>
            </w:r>
          </w:p>
        </w:tc>
        <w:tc>
          <w:tcPr>
            <w:tcW w:w="2740" w:type="dxa"/>
            <w:vAlign w:val="center"/>
          </w:tcPr>
          <w:p w14:paraId="1A154686" w14:textId="77777777" w:rsidR="00F9794D" w:rsidRPr="0064577B" w:rsidRDefault="00F9794D" w:rsidP="003D385C">
            <w:pPr>
              <w:jc w:val="center"/>
              <w:rPr>
                <w:sz w:val="20"/>
                <w:szCs w:val="20"/>
              </w:rPr>
            </w:pPr>
            <w:r w:rsidRPr="0064577B">
              <w:rPr>
                <w:sz w:val="20"/>
                <w:szCs w:val="20"/>
              </w:rPr>
              <w:t>Адреса точки підключення</w:t>
            </w:r>
          </w:p>
        </w:tc>
        <w:tc>
          <w:tcPr>
            <w:tcW w:w="1963" w:type="dxa"/>
            <w:vAlign w:val="center"/>
          </w:tcPr>
          <w:p w14:paraId="3D3F4A89" w14:textId="77777777" w:rsidR="00F9794D" w:rsidRPr="0064577B" w:rsidRDefault="00F9794D" w:rsidP="003D385C">
            <w:pPr>
              <w:jc w:val="center"/>
              <w:rPr>
                <w:sz w:val="20"/>
                <w:szCs w:val="20"/>
              </w:rPr>
            </w:pPr>
            <w:r w:rsidRPr="0064577B">
              <w:rPr>
                <w:sz w:val="20"/>
                <w:szCs w:val="20"/>
              </w:rPr>
              <w:t>Технологія підключення</w:t>
            </w:r>
          </w:p>
          <w:p w14:paraId="401B4B07" w14:textId="77777777" w:rsidR="00F9794D" w:rsidRPr="0064577B" w:rsidRDefault="00F9794D" w:rsidP="003D385C">
            <w:pPr>
              <w:jc w:val="center"/>
              <w:rPr>
                <w:sz w:val="20"/>
                <w:szCs w:val="20"/>
                <w:lang w:val="en-US"/>
              </w:rPr>
            </w:pPr>
          </w:p>
        </w:tc>
        <w:tc>
          <w:tcPr>
            <w:tcW w:w="2126" w:type="dxa"/>
            <w:vAlign w:val="center"/>
          </w:tcPr>
          <w:p w14:paraId="721A1C8A" w14:textId="77777777" w:rsidR="00F9794D" w:rsidRPr="0064577B" w:rsidRDefault="00F9794D" w:rsidP="003D385C">
            <w:pPr>
              <w:tabs>
                <w:tab w:val="left" w:pos="216"/>
              </w:tabs>
              <w:jc w:val="center"/>
              <w:rPr>
                <w:sz w:val="20"/>
                <w:szCs w:val="20"/>
              </w:rPr>
            </w:pPr>
            <w:r w:rsidRPr="0064577B">
              <w:rPr>
                <w:sz w:val="20"/>
                <w:szCs w:val="20"/>
                <w:lang w:val="ru-RU"/>
              </w:rPr>
              <w:t xml:space="preserve">Швид-кість, </w:t>
            </w:r>
            <w:r w:rsidRPr="0064577B">
              <w:rPr>
                <w:sz w:val="20"/>
                <w:szCs w:val="20"/>
              </w:rPr>
              <w:t>Мбіт/с</w:t>
            </w:r>
          </w:p>
        </w:tc>
      </w:tr>
      <w:tr w:rsidR="004A5741" w:rsidRPr="0064577B" w14:paraId="18059EE4" w14:textId="77777777" w:rsidTr="003D385C">
        <w:tc>
          <w:tcPr>
            <w:tcW w:w="558" w:type="dxa"/>
            <w:vAlign w:val="center"/>
          </w:tcPr>
          <w:p w14:paraId="339E71B9" w14:textId="77777777" w:rsidR="004A5741" w:rsidRPr="0064577B" w:rsidRDefault="004A5741" w:rsidP="003D385C">
            <w:pPr>
              <w:jc w:val="center"/>
              <w:rPr>
                <w:sz w:val="20"/>
                <w:szCs w:val="20"/>
              </w:rPr>
            </w:pPr>
            <w:r w:rsidRPr="0064577B">
              <w:rPr>
                <w:bCs/>
                <w:iCs/>
                <w:sz w:val="20"/>
                <w:szCs w:val="20"/>
              </w:rPr>
              <w:t>1</w:t>
            </w:r>
          </w:p>
        </w:tc>
        <w:tc>
          <w:tcPr>
            <w:tcW w:w="2077" w:type="dxa"/>
            <w:vAlign w:val="center"/>
          </w:tcPr>
          <w:p w14:paraId="607D8EA9" w14:textId="7CE61774" w:rsidR="004A5741" w:rsidRPr="0064577B" w:rsidRDefault="004A5741" w:rsidP="003D385C">
            <w:pPr>
              <w:rPr>
                <w:sz w:val="20"/>
                <w:szCs w:val="20"/>
              </w:rPr>
            </w:pPr>
            <w:r w:rsidRPr="0064577B">
              <w:rPr>
                <w:sz w:val="20"/>
                <w:szCs w:val="20"/>
              </w:rPr>
              <w:t>Устинівський районний суд</w:t>
            </w:r>
          </w:p>
        </w:tc>
        <w:tc>
          <w:tcPr>
            <w:tcW w:w="2740" w:type="dxa"/>
            <w:vAlign w:val="center"/>
          </w:tcPr>
          <w:p w14:paraId="4BD6DC09" w14:textId="0D0FA053" w:rsidR="004A5741" w:rsidRPr="0064577B" w:rsidRDefault="004A5741" w:rsidP="003D385C">
            <w:pPr>
              <w:rPr>
                <w:sz w:val="20"/>
                <w:szCs w:val="20"/>
              </w:rPr>
            </w:pPr>
            <w:r w:rsidRPr="0064577B">
              <w:rPr>
                <w:sz w:val="18"/>
                <w:szCs w:val="18"/>
              </w:rPr>
              <w:t>28600, смт.Устинівка, вул.О.Мазуренка, буд. 42, Кіровоградська область</w:t>
            </w:r>
          </w:p>
        </w:tc>
        <w:tc>
          <w:tcPr>
            <w:tcW w:w="1963" w:type="dxa"/>
            <w:vAlign w:val="center"/>
          </w:tcPr>
          <w:p w14:paraId="0CC41BAA" w14:textId="2B86558A" w:rsidR="004A5741" w:rsidRPr="0064577B" w:rsidRDefault="004A5741" w:rsidP="0041537E">
            <w:pPr>
              <w:jc w:val="center"/>
              <w:rPr>
                <w:sz w:val="20"/>
                <w:szCs w:val="20"/>
              </w:rPr>
            </w:pPr>
          </w:p>
        </w:tc>
        <w:tc>
          <w:tcPr>
            <w:tcW w:w="2126" w:type="dxa"/>
            <w:vAlign w:val="center"/>
          </w:tcPr>
          <w:p w14:paraId="5A660CCB" w14:textId="77777777" w:rsidR="004A5741" w:rsidRPr="0064577B" w:rsidRDefault="004A5741" w:rsidP="003D385C">
            <w:pPr>
              <w:jc w:val="center"/>
              <w:rPr>
                <w:sz w:val="20"/>
                <w:szCs w:val="20"/>
              </w:rPr>
            </w:pPr>
            <w:r w:rsidRPr="0064577B">
              <w:rPr>
                <w:sz w:val="20"/>
                <w:szCs w:val="20"/>
              </w:rPr>
              <w:t>100 Мбіт/с</w:t>
            </w:r>
          </w:p>
        </w:tc>
      </w:tr>
    </w:tbl>
    <w:p w14:paraId="5AD2D20B" w14:textId="77777777" w:rsidR="00F9794D" w:rsidRPr="0064577B" w:rsidRDefault="00F9794D" w:rsidP="00F9794D">
      <w:pPr>
        <w:ind w:firstLine="567"/>
        <w:jc w:val="both"/>
        <w:rPr>
          <w:i/>
        </w:rPr>
      </w:pPr>
    </w:p>
    <w:p w14:paraId="64D0E76E" w14:textId="77777777" w:rsidR="00F9794D" w:rsidRPr="0064577B" w:rsidRDefault="00F9794D" w:rsidP="00F9794D">
      <w:pPr>
        <w:ind w:firstLine="567"/>
        <w:jc w:val="both"/>
        <w:rPr>
          <w:i/>
        </w:rPr>
      </w:pPr>
      <w:r w:rsidRPr="0064577B">
        <w:t>Замовник зобов’язується надавати персоналу Виконавця доступ до приміщень Замовника, необхідного телекомунікаційного обладнання, що забезпечує надання Послуг та розміщене в приміщеннях Замовника, для виконання робіт з підключення, налаштування доступу та відновленню Послуг (у разі потреби).</w:t>
      </w:r>
    </w:p>
    <w:p w14:paraId="3D4B5555" w14:textId="77777777" w:rsidR="00F9794D" w:rsidRPr="0064577B" w:rsidRDefault="00F9794D" w:rsidP="00F9794D">
      <w:pPr>
        <w:ind w:firstLine="567"/>
        <w:jc w:val="both"/>
        <w:rPr>
          <w:i/>
        </w:rPr>
      </w:pPr>
    </w:p>
    <w:p w14:paraId="0E1566B6" w14:textId="77777777" w:rsidR="00F9794D" w:rsidRPr="0064577B" w:rsidRDefault="00F9794D" w:rsidP="00F9794D">
      <w:pPr>
        <w:ind w:firstLine="567"/>
        <w:jc w:val="both"/>
        <w:rPr>
          <w:i/>
        </w:rPr>
      </w:pPr>
      <w:r w:rsidRPr="0064577B">
        <w:t>4.1 Віртість підключення та доступу до мережі Інтернет за наведеними вище характеристиками (п. 2.</w:t>
      </w:r>
      <w:r w:rsidRPr="0064577B">
        <w:rPr>
          <w:lang w:val="ru-RU"/>
        </w:rPr>
        <w:t>1</w:t>
      </w:r>
      <w:r w:rsidRPr="0064577B">
        <w:t>-2.12):</w:t>
      </w:r>
    </w:p>
    <w:tbl>
      <w:tblPr>
        <w:tblW w:w="9389" w:type="dxa"/>
        <w:jc w:val="center"/>
        <w:tblCellMar>
          <w:left w:w="28" w:type="dxa"/>
          <w:right w:w="28" w:type="dxa"/>
        </w:tblCellMar>
        <w:tblLook w:val="04A0" w:firstRow="1" w:lastRow="0" w:firstColumn="1" w:lastColumn="0" w:noHBand="0" w:noVBand="1"/>
      </w:tblPr>
      <w:tblGrid>
        <w:gridCol w:w="531"/>
        <w:gridCol w:w="5015"/>
        <w:gridCol w:w="993"/>
        <w:gridCol w:w="939"/>
        <w:gridCol w:w="1025"/>
        <w:gridCol w:w="886"/>
      </w:tblGrid>
      <w:tr w:rsidR="0064577B" w:rsidRPr="0064577B" w14:paraId="6BFD09CD" w14:textId="77777777" w:rsidTr="003D385C">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21CDF" w14:textId="77777777" w:rsidR="00F9794D" w:rsidRPr="0064577B" w:rsidRDefault="00F9794D" w:rsidP="003D385C">
            <w:pPr>
              <w:jc w:val="center"/>
              <w:rPr>
                <w:b/>
                <w:bCs/>
                <w:sz w:val="20"/>
                <w:szCs w:val="20"/>
              </w:rPr>
            </w:pPr>
            <w:r w:rsidRPr="0064577B">
              <w:rPr>
                <w:i/>
              </w:rPr>
              <w:br w:type="page"/>
            </w:r>
            <w:r w:rsidRPr="0064577B">
              <w:rPr>
                <w:b/>
                <w:bCs/>
                <w:sz w:val="20"/>
                <w:szCs w:val="20"/>
              </w:rPr>
              <w:t>№</w:t>
            </w:r>
          </w:p>
          <w:p w14:paraId="5FEA7F29" w14:textId="77777777" w:rsidR="00F9794D" w:rsidRPr="0064577B" w:rsidRDefault="00F9794D" w:rsidP="003D385C">
            <w:pPr>
              <w:jc w:val="center"/>
              <w:rPr>
                <w:b/>
                <w:bCs/>
                <w:sz w:val="20"/>
                <w:szCs w:val="20"/>
              </w:rPr>
            </w:pPr>
            <w:r w:rsidRPr="0064577B">
              <w:rPr>
                <w:b/>
                <w:bCs/>
                <w:sz w:val="20"/>
                <w:szCs w:val="20"/>
              </w:rPr>
              <w:t>з\п</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421D342B" w14:textId="77777777" w:rsidR="00F9794D" w:rsidRPr="0064577B" w:rsidRDefault="00F9794D" w:rsidP="003D385C">
            <w:pPr>
              <w:jc w:val="center"/>
              <w:rPr>
                <w:b/>
                <w:bCs/>
                <w:sz w:val="20"/>
                <w:szCs w:val="20"/>
              </w:rPr>
            </w:pPr>
            <w:r w:rsidRPr="0064577B">
              <w:rPr>
                <w:b/>
                <w:bCs/>
                <w:sz w:val="20"/>
                <w:szCs w:val="20"/>
              </w:rPr>
              <w:t>Найменування послуг</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71B27" w14:textId="77777777" w:rsidR="00F9794D" w:rsidRPr="0064577B" w:rsidRDefault="00F9794D" w:rsidP="003D385C">
            <w:pPr>
              <w:jc w:val="center"/>
              <w:rPr>
                <w:b/>
                <w:bCs/>
                <w:sz w:val="20"/>
                <w:szCs w:val="20"/>
              </w:rPr>
            </w:pPr>
            <w:r w:rsidRPr="0064577B">
              <w:rPr>
                <w:b/>
                <w:bCs/>
                <w:sz w:val="20"/>
                <w:szCs w:val="20"/>
              </w:rPr>
              <w:t>Одиниця виміру</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F899697" w14:textId="77777777" w:rsidR="00F9794D" w:rsidRPr="0064577B" w:rsidRDefault="00F9794D" w:rsidP="003D385C">
            <w:pPr>
              <w:jc w:val="center"/>
              <w:rPr>
                <w:b/>
                <w:bCs/>
                <w:sz w:val="20"/>
                <w:szCs w:val="20"/>
              </w:rPr>
            </w:pPr>
            <w:r w:rsidRPr="0064577B">
              <w:rPr>
                <w:b/>
                <w:bCs/>
                <w:sz w:val="20"/>
                <w:szCs w:val="20"/>
              </w:rPr>
              <w:t>Кількість</w:t>
            </w:r>
          </w:p>
        </w:tc>
        <w:tc>
          <w:tcPr>
            <w:tcW w:w="1025" w:type="dxa"/>
            <w:tcBorders>
              <w:top w:val="single" w:sz="4" w:space="0" w:color="auto"/>
              <w:left w:val="single" w:sz="4" w:space="0" w:color="auto"/>
              <w:bottom w:val="single" w:sz="4" w:space="0" w:color="auto"/>
              <w:right w:val="single" w:sz="4" w:space="0" w:color="auto"/>
            </w:tcBorders>
            <w:vAlign w:val="center"/>
          </w:tcPr>
          <w:p w14:paraId="2C62D63B" w14:textId="77777777" w:rsidR="00F9794D" w:rsidRPr="0064577B" w:rsidRDefault="00F9794D" w:rsidP="003D385C">
            <w:pPr>
              <w:jc w:val="center"/>
              <w:rPr>
                <w:b/>
                <w:bCs/>
                <w:sz w:val="20"/>
                <w:szCs w:val="20"/>
              </w:rPr>
            </w:pPr>
            <w:r w:rsidRPr="0064577B">
              <w:rPr>
                <w:b/>
                <w:bCs/>
                <w:sz w:val="20"/>
                <w:szCs w:val="20"/>
              </w:rPr>
              <w:t>Вартість послуг за місяць, грн.</w:t>
            </w:r>
          </w:p>
          <w:p w14:paraId="66C151D3" w14:textId="77777777" w:rsidR="00F9794D" w:rsidRPr="0064577B" w:rsidRDefault="00F9794D" w:rsidP="003D385C">
            <w:pPr>
              <w:jc w:val="center"/>
              <w:rPr>
                <w:b/>
                <w:bCs/>
                <w:sz w:val="20"/>
                <w:szCs w:val="20"/>
              </w:rPr>
            </w:pPr>
            <w:r w:rsidRPr="0064577B">
              <w:rPr>
                <w:b/>
                <w:bCs/>
                <w:sz w:val="20"/>
                <w:szCs w:val="20"/>
              </w:rPr>
              <w:t>без ПДВ</w:t>
            </w:r>
          </w:p>
        </w:tc>
        <w:tc>
          <w:tcPr>
            <w:tcW w:w="886" w:type="dxa"/>
            <w:tcBorders>
              <w:top w:val="single" w:sz="4" w:space="0" w:color="auto"/>
              <w:left w:val="single" w:sz="4" w:space="0" w:color="auto"/>
              <w:bottom w:val="single" w:sz="4" w:space="0" w:color="auto"/>
              <w:right w:val="single" w:sz="4" w:space="0" w:color="auto"/>
            </w:tcBorders>
            <w:vAlign w:val="center"/>
          </w:tcPr>
          <w:p w14:paraId="216CF4EE" w14:textId="77777777" w:rsidR="00F9794D" w:rsidRPr="0064577B" w:rsidRDefault="00F9794D" w:rsidP="003D385C">
            <w:pPr>
              <w:jc w:val="center"/>
              <w:rPr>
                <w:b/>
                <w:bCs/>
                <w:sz w:val="20"/>
                <w:szCs w:val="20"/>
              </w:rPr>
            </w:pPr>
            <w:r w:rsidRPr="0064577B">
              <w:rPr>
                <w:b/>
                <w:bCs/>
                <w:sz w:val="20"/>
                <w:szCs w:val="20"/>
              </w:rPr>
              <w:t>Загальна вартість послуг, грн., без ПДВ</w:t>
            </w:r>
          </w:p>
        </w:tc>
      </w:tr>
      <w:tr w:rsidR="0064577B" w:rsidRPr="0064577B" w14:paraId="431E95ED" w14:textId="77777777" w:rsidTr="003D385C">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656DF847" w14:textId="77777777" w:rsidR="00F9794D" w:rsidRPr="0064577B" w:rsidRDefault="00F9794D" w:rsidP="003D385C">
            <w:pPr>
              <w:jc w:val="center"/>
              <w:rPr>
                <w:sz w:val="20"/>
                <w:szCs w:val="20"/>
              </w:rPr>
            </w:pPr>
            <w:r w:rsidRPr="0064577B">
              <w:rPr>
                <w:sz w:val="20"/>
                <w:szCs w:val="20"/>
              </w:rPr>
              <w:t>1</w:t>
            </w:r>
          </w:p>
        </w:tc>
        <w:tc>
          <w:tcPr>
            <w:tcW w:w="5015" w:type="dxa"/>
            <w:tcBorders>
              <w:top w:val="single" w:sz="4" w:space="0" w:color="auto"/>
              <w:left w:val="single" w:sz="4" w:space="0" w:color="auto"/>
              <w:bottom w:val="single" w:sz="4" w:space="0" w:color="auto"/>
              <w:right w:val="single" w:sz="4" w:space="0" w:color="auto"/>
            </w:tcBorders>
          </w:tcPr>
          <w:p w14:paraId="46DAB0E8" w14:textId="304BA985" w:rsidR="00F9794D" w:rsidRPr="0064577B" w:rsidRDefault="00F9794D" w:rsidP="004A5741">
            <w:pPr>
              <w:rPr>
                <w:sz w:val="20"/>
                <w:szCs w:val="20"/>
                <w:lang w:eastAsia="en-US"/>
              </w:rPr>
            </w:pPr>
            <w:r w:rsidRPr="0064577B">
              <w:rPr>
                <w:sz w:val="20"/>
                <w:szCs w:val="20"/>
              </w:rPr>
              <w:t>Підключення оптичної лінії електронних комунікаційних мереж для надання послуг доступу до мережі Інтернет-провайдера</w:t>
            </w:r>
            <w:r w:rsidRPr="0064577B">
              <w:rPr>
                <w:sz w:val="20"/>
                <w:szCs w:val="20"/>
                <w:lang w:eastAsia="uk-UA"/>
              </w:rPr>
              <w:t xml:space="preserve">: </w:t>
            </w:r>
            <w:r w:rsidR="004A5741" w:rsidRPr="0064577B">
              <w:rPr>
                <w:sz w:val="20"/>
                <w:szCs w:val="20"/>
              </w:rPr>
              <w:t xml:space="preserve">Устинівський районний суд, </w:t>
            </w:r>
            <w:r w:rsidR="004A5741" w:rsidRPr="0064577B">
              <w:rPr>
                <w:sz w:val="18"/>
                <w:szCs w:val="18"/>
              </w:rPr>
              <w:t>смт.Устинівка, вул.О.Мазуренка, буд. 42,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18A73" w14:textId="77777777" w:rsidR="00F9794D" w:rsidRPr="0064577B" w:rsidRDefault="00F9794D" w:rsidP="003D385C">
            <w:pPr>
              <w:jc w:val="center"/>
              <w:rPr>
                <w:sz w:val="20"/>
                <w:szCs w:val="20"/>
              </w:rPr>
            </w:pPr>
            <w:r w:rsidRPr="0064577B">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71E93345" w14:textId="77777777" w:rsidR="00F9794D" w:rsidRPr="0064577B" w:rsidRDefault="00F9794D" w:rsidP="003D385C">
            <w:pPr>
              <w:jc w:val="center"/>
              <w:rPr>
                <w:sz w:val="20"/>
                <w:szCs w:val="20"/>
              </w:rPr>
            </w:pPr>
            <w:r w:rsidRPr="0064577B">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A60C193" w14:textId="77777777" w:rsidR="00F9794D" w:rsidRPr="0064577B" w:rsidRDefault="00F9794D" w:rsidP="003D385C">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0CEEE046" w14:textId="77777777" w:rsidR="00F9794D" w:rsidRPr="0064577B" w:rsidRDefault="00F9794D" w:rsidP="003D385C">
            <w:pPr>
              <w:jc w:val="center"/>
              <w:rPr>
                <w:sz w:val="20"/>
                <w:szCs w:val="20"/>
              </w:rPr>
            </w:pPr>
          </w:p>
        </w:tc>
      </w:tr>
      <w:tr w:rsidR="0064577B" w:rsidRPr="0064577B" w14:paraId="58316B69" w14:textId="77777777" w:rsidTr="003D385C">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8F6FB50" w14:textId="2B0B1968" w:rsidR="00F9794D" w:rsidRPr="0064577B" w:rsidRDefault="00A80F2F" w:rsidP="003D385C">
            <w:pPr>
              <w:jc w:val="center"/>
              <w:rPr>
                <w:sz w:val="20"/>
                <w:szCs w:val="20"/>
                <w:lang w:val="en-US"/>
              </w:rPr>
            </w:pPr>
            <w:r w:rsidRPr="0064577B">
              <w:rPr>
                <w:sz w:val="20"/>
                <w:szCs w:val="20"/>
                <w:lang w:val="en-US"/>
              </w:rPr>
              <w:t>2</w:t>
            </w:r>
          </w:p>
        </w:tc>
        <w:tc>
          <w:tcPr>
            <w:tcW w:w="5015" w:type="dxa"/>
            <w:tcBorders>
              <w:top w:val="single" w:sz="4" w:space="0" w:color="auto"/>
              <w:left w:val="single" w:sz="4" w:space="0" w:color="auto"/>
              <w:bottom w:val="single" w:sz="4" w:space="0" w:color="auto"/>
              <w:right w:val="single" w:sz="4" w:space="0" w:color="auto"/>
            </w:tcBorders>
            <w:vAlign w:val="center"/>
          </w:tcPr>
          <w:p w14:paraId="7613FC75" w14:textId="1E1E0360" w:rsidR="00F9794D" w:rsidRPr="0064577B" w:rsidRDefault="00F9794D" w:rsidP="004A5741">
            <w:pPr>
              <w:rPr>
                <w:sz w:val="20"/>
                <w:szCs w:val="20"/>
              </w:rPr>
            </w:pPr>
            <w:r w:rsidRPr="0064577B">
              <w:rPr>
                <w:sz w:val="20"/>
                <w:szCs w:val="20"/>
              </w:rPr>
              <w:t xml:space="preserve">Послуга доступу до мережі Інтернет на швидкості 100 Мб/сек: </w:t>
            </w:r>
            <w:r w:rsidR="004A5741" w:rsidRPr="0064577B">
              <w:rPr>
                <w:sz w:val="20"/>
                <w:szCs w:val="20"/>
              </w:rPr>
              <w:t xml:space="preserve">Устинівський районний суд, </w:t>
            </w:r>
            <w:r w:rsidR="004A5741" w:rsidRPr="0064577B">
              <w:rPr>
                <w:sz w:val="18"/>
                <w:szCs w:val="18"/>
              </w:rPr>
              <w:t>смт.Устинівка, вул.О.Мазуренка, буд. 42,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C910E2" w14:textId="77777777" w:rsidR="00F9794D" w:rsidRPr="0064577B" w:rsidRDefault="00F9794D" w:rsidP="003D385C">
            <w:pPr>
              <w:jc w:val="center"/>
              <w:rPr>
                <w:sz w:val="20"/>
                <w:szCs w:val="20"/>
              </w:rPr>
            </w:pPr>
            <w:r w:rsidRPr="0064577B">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77999C05" w14:textId="77777777" w:rsidR="00F9794D" w:rsidRPr="0064577B" w:rsidRDefault="00F9794D" w:rsidP="003D385C">
            <w:pPr>
              <w:jc w:val="center"/>
              <w:rPr>
                <w:sz w:val="20"/>
                <w:szCs w:val="20"/>
              </w:rPr>
            </w:pPr>
            <w:r w:rsidRPr="0064577B">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5B0357A3" w14:textId="77777777" w:rsidR="00F9794D" w:rsidRPr="0064577B" w:rsidRDefault="00F9794D" w:rsidP="003D385C">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2A45F0BE" w14:textId="77777777" w:rsidR="00F9794D" w:rsidRPr="0064577B" w:rsidRDefault="00F9794D" w:rsidP="003D385C">
            <w:pPr>
              <w:jc w:val="center"/>
              <w:rPr>
                <w:sz w:val="20"/>
                <w:szCs w:val="20"/>
              </w:rPr>
            </w:pPr>
          </w:p>
        </w:tc>
      </w:tr>
      <w:tr w:rsidR="0064577B" w:rsidRPr="0064577B" w14:paraId="7F3C5202" w14:textId="77777777" w:rsidTr="003D385C">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5D5B401" w14:textId="6F0D1435" w:rsidR="00F9794D" w:rsidRPr="0064577B" w:rsidRDefault="00A80F2F" w:rsidP="003D385C">
            <w:pPr>
              <w:jc w:val="center"/>
              <w:rPr>
                <w:sz w:val="20"/>
                <w:szCs w:val="20"/>
              </w:rPr>
            </w:pPr>
            <w:r w:rsidRPr="0064577B">
              <w:rPr>
                <w:sz w:val="20"/>
                <w:szCs w:val="20"/>
              </w:rPr>
              <w:t>3</w:t>
            </w:r>
          </w:p>
        </w:tc>
        <w:tc>
          <w:tcPr>
            <w:tcW w:w="5015" w:type="dxa"/>
            <w:tcBorders>
              <w:top w:val="single" w:sz="4" w:space="0" w:color="auto"/>
              <w:left w:val="single" w:sz="4" w:space="0" w:color="auto"/>
              <w:bottom w:val="single" w:sz="4" w:space="0" w:color="auto"/>
              <w:right w:val="single" w:sz="4" w:space="0" w:color="auto"/>
            </w:tcBorders>
          </w:tcPr>
          <w:p w14:paraId="6267604E" w14:textId="04C8BE30" w:rsidR="00F9794D" w:rsidRPr="0064577B" w:rsidRDefault="00F9794D" w:rsidP="003D385C">
            <w:pPr>
              <w:rPr>
                <w:sz w:val="20"/>
                <w:szCs w:val="20"/>
              </w:rPr>
            </w:pPr>
            <w:r w:rsidRPr="0064577B">
              <w:rPr>
                <w:sz w:val="20"/>
                <w:szCs w:val="20"/>
              </w:rPr>
              <w:t xml:space="preserve">Надання статичної IP-адреси: </w:t>
            </w:r>
            <w:r w:rsidR="004A5741" w:rsidRPr="0064577B">
              <w:rPr>
                <w:sz w:val="20"/>
                <w:szCs w:val="20"/>
              </w:rPr>
              <w:t xml:space="preserve">Устинівський районний суд, </w:t>
            </w:r>
            <w:r w:rsidR="004A5741" w:rsidRPr="0064577B">
              <w:rPr>
                <w:sz w:val="18"/>
                <w:szCs w:val="18"/>
              </w:rPr>
              <w:t>смт.Устинівка, вул.О.Мазуренка, буд. 42,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E6774A" w14:textId="77777777" w:rsidR="00F9794D" w:rsidRPr="0064577B" w:rsidRDefault="00F9794D" w:rsidP="003D385C">
            <w:pPr>
              <w:jc w:val="center"/>
              <w:rPr>
                <w:sz w:val="20"/>
                <w:szCs w:val="20"/>
              </w:rPr>
            </w:pPr>
            <w:r w:rsidRPr="0064577B">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E7B1B63" w14:textId="77777777" w:rsidR="00F9794D" w:rsidRPr="0064577B" w:rsidRDefault="00F9794D" w:rsidP="003D385C">
            <w:pPr>
              <w:jc w:val="center"/>
              <w:rPr>
                <w:sz w:val="20"/>
                <w:szCs w:val="20"/>
              </w:rPr>
            </w:pPr>
            <w:r w:rsidRPr="0064577B">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63D68612" w14:textId="77777777" w:rsidR="00F9794D" w:rsidRPr="0064577B" w:rsidRDefault="00F9794D" w:rsidP="003D385C">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37E249F7" w14:textId="77777777" w:rsidR="00F9794D" w:rsidRPr="0064577B" w:rsidRDefault="00F9794D" w:rsidP="003D385C">
            <w:pPr>
              <w:jc w:val="center"/>
              <w:rPr>
                <w:sz w:val="20"/>
                <w:szCs w:val="20"/>
              </w:rPr>
            </w:pPr>
          </w:p>
        </w:tc>
      </w:tr>
      <w:tr w:rsidR="00F9794D" w:rsidRPr="0064577B" w14:paraId="2E92E27F" w14:textId="77777777" w:rsidTr="003D385C">
        <w:trPr>
          <w:trHeight w:val="20"/>
          <w:jc w:val="center"/>
        </w:trPr>
        <w:tc>
          <w:tcPr>
            <w:tcW w:w="8503" w:type="dxa"/>
            <w:gridSpan w:val="5"/>
            <w:tcBorders>
              <w:top w:val="single" w:sz="4" w:space="0" w:color="auto"/>
              <w:left w:val="single" w:sz="4" w:space="0" w:color="auto"/>
              <w:bottom w:val="single" w:sz="4" w:space="0" w:color="auto"/>
              <w:right w:val="single" w:sz="4" w:space="0" w:color="auto"/>
            </w:tcBorders>
            <w:shd w:val="clear" w:color="auto" w:fill="auto"/>
            <w:noWrap/>
          </w:tcPr>
          <w:p w14:paraId="32366676" w14:textId="77777777" w:rsidR="00F9794D" w:rsidRPr="0064577B" w:rsidRDefault="00F9794D" w:rsidP="003D385C">
            <w:pPr>
              <w:jc w:val="right"/>
              <w:rPr>
                <w:sz w:val="20"/>
                <w:szCs w:val="20"/>
              </w:rPr>
            </w:pPr>
            <w:r w:rsidRPr="0064577B">
              <w:rPr>
                <w:sz w:val="20"/>
                <w:szCs w:val="20"/>
              </w:rPr>
              <w:t>Всього, грн., без ПДВ:</w:t>
            </w:r>
          </w:p>
        </w:tc>
        <w:tc>
          <w:tcPr>
            <w:tcW w:w="886" w:type="dxa"/>
            <w:tcBorders>
              <w:top w:val="single" w:sz="4" w:space="0" w:color="auto"/>
              <w:left w:val="single" w:sz="4" w:space="0" w:color="auto"/>
              <w:bottom w:val="single" w:sz="4" w:space="0" w:color="auto"/>
              <w:right w:val="single" w:sz="4" w:space="0" w:color="auto"/>
            </w:tcBorders>
          </w:tcPr>
          <w:p w14:paraId="6C059E32" w14:textId="77777777" w:rsidR="00F9794D" w:rsidRPr="0064577B" w:rsidRDefault="00F9794D" w:rsidP="003D385C">
            <w:pPr>
              <w:jc w:val="center"/>
              <w:rPr>
                <w:sz w:val="20"/>
                <w:szCs w:val="20"/>
              </w:rPr>
            </w:pPr>
          </w:p>
        </w:tc>
      </w:tr>
    </w:tbl>
    <w:p w14:paraId="5407DF34" w14:textId="77777777" w:rsidR="00F9794D" w:rsidRPr="0064577B" w:rsidRDefault="00F9794D" w:rsidP="00F9794D">
      <w:pPr>
        <w:ind w:firstLine="567"/>
        <w:jc w:val="both"/>
        <w:rPr>
          <w:i/>
        </w:rPr>
      </w:pPr>
    </w:p>
    <w:p w14:paraId="20DD7ED1" w14:textId="1692DE16" w:rsidR="005A4194" w:rsidRPr="0064577B" w:rsidRDefault="005A4194" w:rsidP="005A4194">
      <w:pPr>
        <w:ind w:firstLine="708"/>
        <w:jc w:val="both"/>
      </w:pPr>
      <w:r w:rsidRPr="0064577B">
        <w:rPr>
          <w:rStyle w:val="affc"/>
          <w:rFonts w:ascii="HelveticaNeueCyr-Roman" w:hAnsi="HelveticaNeueCyr-Roman"/>
          <w:shd w:val="clear" w:color="auto" w:fill="FFFFFF"/>
        </w:rPr>
        <w:t>Розмір бюджетного призначення, очікуваної вартості предмета закупівлі. </w:t>
      </w:r>
      <w:r w:rsidRPr="0064577B">
        <w:rPr>
          <w:rFonts w:ascii="HelveticaNeueCyr-Roman" w:hAnsi="HelveticaNeueCyr-Roman"/>
          <w:shd w:val="clear" w:color="auto" w:fill="FFFFFF"/>
        </w:rPr>
        <w:t>Закупівля проводиться на очікувану вартість, яка визначена з урахуванням фактичних обсягів отриманих послуг місцевими загальними судами Кіровоградської області  у 2022 році та ринкових цін на даний вид послуг на момент оголошення закупівлі.</w:t>
      </w:r>
      <w:r w:rsidRPr="0064577B">
        <w:br/>
      </w:r>
      <w:r w:rsidRPr="0064577B">
        <w:rPr>
          <w:b/>
        </w:rPr>
        <w:t>/Розмір бюджетного призначення та/або очікувана вартість предмета закупівлі</w:t>
      </w:r>
      <w:r w:rsidRPr="0064577B">
        <w:t>: Державний бюджет України, 26041,00 грн.з ПДВ./</w:t>
      </w:r>
    </w:p>
    <w:p w14:paraId="711C7616" w14:textId="77777777" w:rsidR="00F9794D" w:rsidRPr="007463D7" w:rsidRDefault="00F9794D" w:rsidP="001574C0">
      <w:pPr>
        <w:ind w:firstLine="567"/>
        <w:jc w:val="both"/>
        <w:rPr>
          <w:i/>
        </w:rPr>
      </w:pPr>
    </w:p>
    <w:sectPr w:rsidR="00F9794D" w:rsidRPr="007463D7" w:rsidSect="00CD121C">
      <w:headerReference w:type="default" r:id="rId10"/>
      <w:pgSz w:w="11907" w:h="16840"/>
      <w:pgMar w:top="567" w:right="850" w:bottom="709" w:left="1701" w:header="0" w:footer="28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4762E" w14:textId="77777777" w:rsidR="00210C53" w:rsidRDefault="00210C53">
      <w:r>
        <w:separator/>
      </w:r>
    </w:p>
  </w:endnote>
  <w:endnote w:type="continuationSeparator" w:id="0">
    <w:p w14:paraId="3602C212" w14:textId="77777777" w:rsidR="00210C53" w:rsidRDefault="00210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A6940" w14:textId="77777777" w:rsidR="00210C53" w:rsidRDefault="00210C53">
      <w:r>
        <w:separator/>
      </w:r>
    </w:p>
  </w:footnote>
  <w:footnote w:type="continuationSeparator" w:id="0">
    <w:p w14:paraId="681586D4" w14:textId="77777777" w:rsidR="00210C53" w:rsidRDefault="00210C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1BD0" w14:textId="77777777" w:rsidR="004A5741" w:rsidRDefault="004A5741">
    <w:pPr>
      <w:tabs>
        <w:tab w:val="center" w:pos="4564"/>
        <w:tab w:val="right" w:pos="7977"/>
      </w:tabs>
      <w:autoSpaceDE w:val="0"/>
      <w:autoSpaceDN w:val="0"/>
      <w:rPr>
        <w:sz w:val="16"/>
        <w:szCs w:val="16"/>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6195F"/>
    <w:multiLevelType w:val="hybridMultilevel"/>
    <w:tmpl w:val="F74812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11C30C01"/>
    <w:multiLevelType w:val="multilevel"/>
    <w:tmpl w:val="77C8CC54"/>
    <w:lvl w:ilvl="0">
      <w:start w:val="13"/>
      <w:numFmt w:val="decimal"/>
      <w:lvlText w:val="%1."/>
      <w:lvlJc w:val="left"/>
      <w:pPr>
        <w:ind w:left="525" w:hanging="525"/>
      </w:pPr>
    </w:lvl>
    <w:lvl w:ilvl="1">
      <w:start w:val="1"/>
      <w:numFmt w:val="decimal"/>
      <w:lvlText w:val="%1.%2."/>
      <w:lvlJc w:val="left"/>
      <w:pPr>
        <w:ind w:left="1560" w:hanging="720"/>
      </w:pPr>
    </w:lvl>
    <w:lvl w:ilvl="2">
      <w:start w:val="1"/>
      <w:numFmt w:val="decimal"/>
      <w:lvlText w:val="%1.%2.%3."/>
      <w:lvlJc w:val="left"/>
      <w:pPr>
        <w:ind w:left="2400" w:hanging="720"/>
      </w:pPr>
    </w:lvl>
    <w:lvl w:ilvl="3">
      <w:start w:val="1"/>
      <w:numFmt w:val="decimal"/>
      <w:lvlText w:val="%1.%2.%3.%4."/>
      <w:lvlJc w:val="left"/>
      <w:pPr>
        <w:ind w:left="3600" w:hanging="1080"/>
      </w:pPr>
    </w:lvl>
    <w:lvl w:ilvl="4">
      <w:start w:val="1"/>
      <w:numFmt w:val="decimal"/>
      <w:lvlText w:val="%1.%2.%3.%4.%5."/>
      <w:lvlJc w:val="left"/>
      <w:pPr>
        <w:ind w:left="4440" w:hanging="1080"/>
      </w:pPr>
    </w:lvl>
    <w:lvl w:ilvl="5">
      <w:start w:val="1"/>
      <w:numFmt w:val="decimal"/>
      <w:lvlText w:val="%1.%2.%3.%4.%5.%6."/>
      <w:lvlJc w:val="left"/>
      <w:pPr>
        <w:ind w:left="5640" w:hanging="1440"/>
      </w:pPr>
    </w:lvl>
    <w:lvl w:ilvl="6">
      <w:start w:val="1"/>
      <w:numFmt w:val="decimal"/>
      <w:lvlText w:val="%1.%2.%3.%4.%5.%6.%7."/>
      <w:lvlJc w:val="left"/>
      <w:pPr>
        <w:ind w:left="6480" w:hanging="1440"/>
      </w:pPr>
    </w:lvl>
    <w:lvl w:ilvl="7">
      <w:start w:val="1"/>
      <w:numFmt w:val="decimal"/>
      <w:lvlText w:val="%1.%2.%3.%4.%5.%6.%7.%8."/>
      <w:lvlJc w:val="left"/>
      <w:pPr>
        <w:ind w:left="7680" w:hanging="1800"/>
      </w:pPr>
    </w:lvl>
    <w:lvl w:ilvl="8">
      <w:start w:val="1"/>
      <w:numFmt w:val="decimal"/>
      <w:lvlText w:val="%1.%2.%3.%4.%5.%6.%7.%8.%9."/>
      <w:lvlJc w:val="left"/>
      <w:pPr>
        <w:ind w:left="8520" w:hanging="1800"/>
      </w:pPr>
    </w:lvl>
  </w:abstractNum>
  <w:abstractNum w:abstractNumId="2" w15:restartNumberingAfterBreak="0">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4" w15:restartNumberingAfterBreak="0">
    <w:nsid w:val="16585D47"/>
    <w:multiLevelType w:val="multilevel"/>
    <w:tmpl w:val="91A4E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1D910410"/>
    <w:multiLevelType w:val="multilevel"/>
    <w:tmpl w:val="0AFE1C42"/>
    <w:lvl w:ilvl="0">
      <w:start w:val="5"/>
      <w:numFmt w:val="decimal"/>
      <w:lvlText w:val="%1."/>
      <w:lvlJc w:val="left"/>
      <w:pPr>
        <w:ind w:left="360" w:hanging="360"/>
      </w:pPr>
    </w:lvl>
    <w:lvl w:ilvl="1">
      <w:start w:val="1"/>
      <w:numFmt w:val="decimal"/>
      <w:lvlText w:val="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DF91B88"/>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1EDD426F"/>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65C4F61"/>
    <w:multiLevelType w:val="multilevel"/>
    <w:tmpl w:val="15188816"/>
    <w:lvl w:ilvl="0">
      <w:start w:val="1"/>
      <w:numFmt w:val="decimal"/>
      <w:lvlText w:val="%1."/>
      <w:lvlJc w:val="left"/>
      <w:pPr>
        <w:ind w:left="4613" w:hanging="360"/>
      </w:pPr>
      <w:rPr>
        <w:i w:val="0"/>
      </w:r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11" w15:restartNumberingAfterBreak="0">
    <w:nsid w:val="265D74C1"/>
    <w:multiLevelType w:val="multilevel"/>
    <w:tmpl w:val="BC2EE416"/>
    <w:lvl w:ilvl="0">
      <w:start w:val="2"/>
      <w:numFmt w:val="decimal"/>
      <w:lvlText w:val="%1."/>
      <w:lvlJc w:val="left"/>
      <w:pPr>
        <w:ind w:left="360" w:hanging="360"/>
      </w:pPr>
    </w:lvl>
    <w:lvl w:ilvl="1">
      <w:start w:val="1"/>
      <w:numFmt w:val="decimal"/>
      <w:lvlText w:val="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71872E8"/>
    <w:multiLevelType w:val="multilevel"/>
    <w:tmpl w:val="20F2392E"/>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15" w15:restartNumberingAfterBreak="0">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320C39CA"/>
    <w:multiLevelType w:val="multilevel"/>
    <w:tmpl w:val="57EEB3FC"/>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41EC3985"/>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9" w15:restartNumberingAfterBreak="0">
    <w:nsid w:val="44245F88"/>
    <w:multiLevelType w:val="multilevel"/>
    <w:tmpl w:val="7BB43676"/>
    <w:lvl w:ilvl="0">
      <w:start w:val="9"/>
      <w:numFmt w:val="decimal"/>
      <w:lvlText w:val="%1."/>
      <w:lvlJc w:val="left"/>
      <w:pPr>
        <w:ind w:left="360" w:hanging="360"/>
      </w:pPr>
    </w:lvl>
    <w:lvl w:ilvl="1">
      <w:start w:val="1"/>
      <w:numFmt w:val="decimal"/>
      <w:lvlText w:val="%1.%2."/>
      <w:lvlJc w:val="left"/>
      <w:pPr>
        <w:ind w:left="644" w:hanging="359"/>
      </w:pPr>
      <w:rPr>
        <w:b w:val="0"/>
      </w:rPr>
    </w:lvl>
    <w:lvl w:ilvl="2">
      <w:start w:val="1"/>
      <w:numFmt w:val="decimal"/>
      <w:lvlText w:val="%1.%2.%3."/>
      <w:lvlJc w:val="left"/>
      <w:pPr>
        <w:ind w:left="1288" w:hanging="719"/>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20" w15:restartNumberingAfterBreak="0">
    <w:nsid w:val="4D67299C"/>
    <w:multiLevelType w:val="multilevel"/>
    <w:tmpl w:val="D1309CCE"/>
    <w:lvl w:ilvl="0">
      <w:start w:val="3"/>
      <w:numFmt w:val="decimal"/>
      <w:lvlText w:val="%1."/>
      <w:lvlJc w:val="left"/>
      <w:pPr>
        <w:ind w:left="360" w:hanging="360"/>
      </w:pPr>
    </w:lvl>
    <w:lvl w:ilvl="1">
      <w:start w:val="1"/>
      <w:numFmt w:val="decimal"/>
      <w:lvlText w:val="3.%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22" w15:restartNumberingAfterBreak="0">
    <w:nsid w:val="531C23E5"/>
    <w:multiLevelType w:val="multilevel"/>
    <w:tmpl w:val="E35276CA"/>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15:restartNumberingAfterBreak="0">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69290AAA"/>
    <w:multiLevelType w:val="multilevel"/>
    <w:tmpl w:val="B98CE7E8"/>
    <w:lvl w:ilvl="0">
      <w:start w:val="1"/>
      <w:numFmt w:val="upperRoman"/>
      <w:lvlText w:val="%1."/>
      <w:lvlJc w:val="right"/>
      <w:pPr>
        <w:ind w:left="360" w:hanging="360"/>
      </w:pPr>
    </w:lvl>
    <w:lvl w:ilvl="1">
      <w:start w:val="1"/>
      <w:numFmt w:val="decimal"/>
      <w:lvlText w:val="1.%2."/>
      <w:lvlJc w:val="left"/>
      <w:pPr>
        <w:ind w:left="645" w:hanging="360"/>
      </w:pPr>
      <w:rPr>
        <w:b w:val="0"/>
      </w:rPr>
    </w:lvl>
    <w:lvl w:ilvl="2">
      <w:start w:val="1"/>
      <w:numFmt w:val="decimal"/>
      <w:lvlText w:val="%1.%2.%3."/>
      <w:lvlJc w:val="left"/>
      <w:pPr>
        <w:ind w:left="554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5" w15:restartNumberingAfterBreak="0">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92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73584CEE"/>
    <w:multiLevelType w:val="multilevel"/>
    <w:tmpl w:val="2AB85182"/>
    <w:lvl w:ilvl="0">
      <w:start w:val="3"/>
      <w:numFmt w:val="decimal"/>
      <w:lvlText w:val="6.%1."/>
      <w:lvlJc w:val="left"/>
      <w:pPr>
        <w:ind w:left="41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26"/>
  </w:num>
  <w:num w:numId="2">
    <w:abstractNumId w:val="18"/>
  </w:num>
  <w:num w:numId="3">
    <w:abstractNumId w:val="10"/>
  </w:num>
  <w:num w:numId="4">
    <w:abstractNumId w:val="6"/>
  </w:num>
  <w:num w:numId="5">
    <w:abstractNumId w:val="13"/>
  </w:num>
  <w:num w:numId="6">
    <w:abstractNumId w:val="19"/>
  </w:num>
  <w:num w:numId="7">
    <w:abstractNumId w:val="20"/>
  </w:num>
  <w:num w:numId="8">
    <w:abstractNumId w:val="9"/>
  </w:num>
  <w:num w:numId="9">
    <w:abstractNumId w:val="21"/>
  </w:num>
  <w:num w:numId="10">
    <w:abstractNumId w:val="27"/>
  </w:num>
  <w:num w:numId="11">
    <w:abstractNumId w:val="25"/>
  </w:num>
  <w:num w:numId="12">
    <w:abstractNumId w:val="3"/>
  </w:num>
  <w:num w:numId="13">
    <w:abstractNumId w:val="23"/>
  </w:num>
  <w:num w:numId="14">
    <w:abstractNumId w:val="28"/>
  </w:num>
  <w:num w:numId="15">
    <w:abstractNumId w:val="15"/>
  </w:num>
  <w:num w:numId="16">
    <w:abstractNumId w:val="1"/>
  </w:num>
  <w:num w:numId="17">
    <w:abstractNumId w:val="11"/>
  </w:num>
  <w:num w:numId="18">
    <w:abstractNumId w:val="24"/>
  </w:num>
  <w:num w:numId="19">
    <w:abstractNumId w:val="12"/>
  </w:num>
  <w:num w:numId="20">
    <w:abstractNumId w:val="4"/>
  </w:num>
  <w:num w:numId="21">
    <w:abstractNumId w:val="5"/>
  </w:num>
  <w:num w:numId="22">
    <w:abstractNumId w:val="17"/>
  </w:num>
  <w:num w:numId="23">
    <w:abstractNumId w:val="2"/>
  </w:num>
  <w:num w:numId="24">
    <w:abstractNumId w:val="16"/>
  </w:num>
  <w:num w:numId="25">
    <w:abstractNumId w:val="14"/>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8"/>
  </w:num>
  <w:num w:numId="29">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A9"/>
    <w:rsid w:val="00002872"/>
    <w:rsid w:val="0001525A"/>
    <w:rsid w:val="00022DFC"/>
    <w:rsid w:val="0003525B"/>
    <w:rsid w:val="00064C77"/>
    <w:rsid w:val="00091BEE"/>
    <w:rsid w:val="000B2DA4"/>
    <w:rsid w:val="000C22E3"/>
    <w:rsid w:val="000C2695"/>
    <w:rsid w:val="000C7EEE"/>
    <w:rsid w:val="000D2762"/>
    <w:rsid w:val="000D39A8"/>
    <w:rsid w:val="000E57F6"/>
    <w:rsid w:val="000F65A0"/>
    <w:rsid w:val="000F6A41"/>
    <w:rsid w:val="00103CBF"/>
    <w:rsid w:val="00106002"/>
    <w:rsid w:val="0011356B"/>
    <w:rsid w:val="00116338"/>
    <w:rsid w:val="001167DB"/>
    <w:rsid w:val="00120B9D"/>
    <w:rsid w:val="0013106B"/>
    <w:rsid w:val="001433AE"/>
    <w:rsid w:val="001437F0"/>
    <w:rsid w:val="00151060"/>
    <w:rsid w:val="00154D6B"/>
    <w:rsid w:val="001574C0"/>
    <w:rsid w:val="00172D23"/>
    <w:rsid w:val="00175125"/>
    <w:rsid w:val="00177231"/>
    <w:rsid w:val="00185BD3"/>
    <w:rsid w:val="001934EF"/>
    <w:rsid w:val="001935BC"/>
    <w:rsid w:val="00195E5F"/>
    <w:rsid w:val="001A13B0"/>
    <w:rsid w:val="001A3C57"/>
    <w:rsid w:val="001B4E8E"/>
    <w:rsid w:val="001C0466"/>
    <w:rsid w:val="001D001E"/>
    <w:rsid w:val="001D0CC7"/>
    <w:rsid w:val="001E65F9"/>
    <w:rsid w:val="001F4446"/>
    <w:rsid w:val="001F5A90"/>
    <w:rsid w:val="001F7169"/>
    <w:rsid w:val="002037AA"/>
    <w:rsid w:val="002108E3"/>
    <w:rsid w:val="00210C53"/>
    <w:rsid w:val="00223439"/>
    <w:rsid w:val="00224BEE"/>
    <w:rsid w:val="00225317"/>
    <w:rsid w:val="00226985"/>
    <w:rsid w:val="00244B8C"/>
    <w:rsid w:val="00245FBE"/>
    <w:rsid w:val="002552A9"/>
    <w:rsid w:val="00256BE7"/>
    <w:rsid w:val="00257D1C"/>
    <w:rsid w:val="002713E8"/>
    <w:rsid w:val="00271544"/>
    <w:rsid w:val="0028252C"/>
    <w:rsid w:val="00295F43"/>
    <w:rsid w:val="002B3C1B"/>
    <w:rsid w:val="002B5E4D"/>
    <w:rsid w:val="002C3743"/>
    <w:rsid w:val="002C3BBF"/>
    <w:rsid w:val="002E56F5"/>
    <w:rsid w:val="002F08B3"/>
    <w:rsid w:val="002F369C"/>
    <w:rsid w:val="002F4B70"/>
    <w:rsid w:val="002F4F5B"/>
    <w:rsid w:val="00306E21"/>
    <w:rsid w:val="00306EB1"/>
    <w:rsid w:val="00316797"/>
    <w:rsid w:val="0031714C"/>
    <w:rsid w:val="00323243"/>
    <w:rsid w:val="00325E63"/>
    <w:rsid w:val="003311A0"/>
    <w:rsid w:val="003328A6"/>
    <w:rsid w:val="00335E44"/>
    <w:rsid w:val="0035185C"/>
    <w:rsid w:val="00366B9D"/>
    <w:rsid w:val="00371832"/>
    <w:rsid w:val="00387876"/>
    <w:rsid w:val="0039380A"/>
    <w:rsid w:val="00394464"/>
    <w:rsid w:val="00395396"/>
    <w:rsid w:val="00396421"/>
    <w:rsid w:val="003A2235"/>
    <w:rsid w:val="003A6C08"/>
    <w:rsid w:val="003B35BA"/>
    <w:rsid w:val="003B4504"/>
    <w:rsid w:val="003B733C"/>
    <w:rsid w:val="003C1373"/>
    <w:rsid w:val="003C42AB"/>
    <w:rsid w:val="003D0BDA"/>
    <w:rsid w:val="003D385C"/>
    <w:rsid w:val="003D7646"/>
    <w:rsid w:val="003E1C15"/>
    <w:rsid w:val="003E6AF6"/>
    <w:rsid w:val="003F5368"/>
    <w:rsid w:val="003F7673"/>
    <w:rsid w:val="00401A04"/>
    <w:rsid w:val="0041167A"/>
    <w:rsid w:val="0041537E"/>
    <w:rsid w:val="00416D4E"/>
    <w:rsid w:val="004236CB"/>
    <w:rsid w:val="004243F3"/>
    <w:rsid w:val="00427FD5"/>
    <w:rsid w:val="00430098"/>
    <w:rsid w:val="00430C11"/>
    <w:rsid w:val="0043441B"/>
    <w:rsid w:val="0043541D"/>
    <w:rsid w:val="00435C05"/>
    <w:rsid w:val="00444F13"/>
    <w:rsid w:val="0044555B"/>
    <w:rsid w:val="004469E6"/>
    <w:rsid w:val="00454582"/>
    <w:rsid w:val="00456EFA"/>
    <w:rsid w:val="00457E4F"/>
    <w:rsid w:val="00460AD1"/>
    <w:rsid w:val="004637DE"/>
    <w:rsid w:val="0046689E"/>
    <w:rsid w:val="0048596C"/>
    <w:rsid w:val="00490006"/>
    <w:rsid w:val="0049256B"/>
    <w:rsid w:val="00493074"/>
    <w:rsid w:val="004A07AA"/>
    <w:rsid w:val="004A5741"/>
    <w:rsid w:val="004C331B"/>
    <w:rsid w:val="004C7005"/>
    <w:rsid w:val="004D1D7F"/>
    <w:rsid w:val="004E06A5"/>
    <w:rsid w:val="004E2D9B"/>
    <w:rsid w:val="004E72A0"/>
    <w:rsid w:val="00500150"/>
    <w:rsid w:val="00512207"/>
    <w:rsid w:val="005168EC"/>
    <w:rsid w:val="005202E5"/>
    <w:rsid w:val="0052273D"/>
    <w:rsid w:val="005404A2"/>
    <w:rsid w:val="00545520"/>
    <w:rsid w:val="005552B6"/>
    <w:rsid w:val="00557C77"/>
    <w:rsid w:val="00572609"/>
    <w:rsid w:val="0058497E"/>
    <w:rsid w:val="00594472"/>
    <w:rsid w:val="005A0BAF"/>
    <w:rsid w:val="005A4194"/>
    <w:rsid w:val="005B5486"/>
    <w:rsid w:val="005B70DD"/>
    <w:rsid w:val="005C39A0"/>
    <w:rsid w:val="005C48F1"/>
    <w:rsid w:val="005D2D85"/>
    <w:rsid w:val="005D4FFE"/>
    <w:rsid w:val="005D7D4A"/>
    <w:rsid w:val="005E12CF"/>
    <w:rsid w:val="006008C0"/>
    <w:rsid w:val="006033CA"/>
    <w:rsid w:val="00603E96"/>
    <w:rsid w:val="00610847"/>
    <w:rsid w:val="00617885"/>
    <w:rsid w:val="00624789"/>
    <w:rsid w:val="0063192F"/>
    <w:rsid w:val="00640128"/>
    <w:rsid w:val="0064577B"/>
    <w:rsid w:val="006506D6"/>
    <w:rsid w:val="0065131F"/>
    <w:rsid w:val="006547EC"/>
    <w:rsid w:val="006568AF"/>
    <w:rsid w:val="00661957"/>
    <w:rsid w:val="006623A2"/>
    <w:rsid w:val="0066468F"/>
    <w:rsid w:val="00665AD3"/>
    <w:rsid w:val="00681F41"/>
    <w:rsid w:val="006844BC"/>
    <w:rsid w:val="0069295B"/>
    <w:rsid w:val="006A5DCA"/>
    <w:rsid w:val="006B74CD"/>
    <w:rsid w:val="006C1FB7"/>
    <w:rsid w:val="006D285F"/>
    <w:rsid w:val="006D63B6"/>
    <w:rsid w:val="006E1011"/>
    <w:rsid w:val="006F5DAC"/>
    <w:rsid w:val="006F6666"/>
    <w:rsid w:val="00707654"/>
    <w:rsid w:val="00707DF9"/>
    <w:rsid w:val="00720ABB"/>
    <w:rsid w:val="0073770B"/>
    <w:rsid w:val="00737B4E"/>
    <w:rsid w:val="0074123A"/>
    <w:rsid w:val="007463D7"/>
    <w:rsid w:val="007505B3"/>
    <w:rsid w:val="00751BE5"/>
    <w:rsid w:val="0076790D"/>
    <w:rsid w:val="00782464"/>
    <w:rsid w:val="007840FD"/>
    <w:rsid w:val="007856B1"/>
    <w:rsid w:val="00797FD3"/>
    <w:rsid w:val="007A0940"/>
    <w:rsid w:val="007A7418"/>
    <w:rsid w:val="007B0B4F"/>
    <w:rsid w:val="007B3C18"/>
    <w:rsid w:val="007B3C4B"/>
    <w:rsid w:val="007B6A39"/>
    <w:rsid w:val="007C2C3E"/>
    <w:rsid w:val="007C7CD5"/>
    <w:rsid w:val="007E15B5"/>
    <w:rsid w:val="007E3AC5"/>
    <w:rsid w:val="007F3AA9"/>
    <w:rsid w:val="007F524F"/>
    <w:rsid w:val="00801DEC"/>
    <w:rsid w:val="008066EC"/>
    <w:rsid w:val="008075A4"/>
    <w:rsid w:val="00821439"/>
    <w:rsid w:val="00822773"/>
    <w:rsid w:val="00823FD6"/>
    <w:rsid w:val="0082504F"/>
    <w:rsid w:val="00842A60"/>
    <w:rsid w:val="008531D3"/>
    <w:rsid w:val="00860275"/>
    <w:rsid w:val="008626C9"/>
    <w:rsid w:val="00872471"/>
    <w:rsid w:val="008724D4"/>
    <w:rsid w:val="00874662"/>
    <w:rsid w:val="00885AF5"/>
    <w:rsid w:val="00893B65"/>
    <w:rsid w:val="008A4C96"/>
    <w:rsid w:val="008B74C0"/>
    <w:rsid w:val="008D2571"/>
    <w:rsid w:val="008D7F43"/>
    <w:rsid w:val="008E0492"/>
    <w:rsid w:val="008F2EA6"/>
    <w:rsid w:val="008F3890"/>
    <w:rsid w:val="00903173"/>
    <w:rsid w:val="00905588"/>
    <w:rsid w:val="00912FF5"/>
    <w:rsid w:val="009279E2"/>
    <w:rsid w:val="009321F8"/>
    <w:rsid w:val="009325EB"/>
    <w:rsid w:val="00932F5D"/>
    <w:rsid w:val="009338C5"/>
    <w:rsid w:val="00937A64"/>
    <w:rsid w:val="009514DA"/>
    <w:rsid w:val="00960FE2"/>
    <w:rsid w:val="00970888"/>
    <w:rsid w:val="009729B2"/>
    <w:rsid w:val="009739D9"/>
    <w:rsid w:val="00981CD5"/>
    <w:rsid w:val="009877CC"/>
    <w:rsid w:val="009A139F"/>
    <w:rsid w:val="009A1C93"/>
    <w:rsid w:val="009A680A"/>
    <w:rsid w:val="009B4B6B"/>
    <w:rsid w:val="009C2847"/>
    <w:rsid w:val="009C354E"/>
    <w:rsid w:val="009D0073"/>
    <w:rsid w:val="009D132C"/>
    <w:rsid w:val="009D3D97"/>
    <w:rsid w:val="009F0C1F"/>
    <w:rsid w:val="00A026AB"/>
    <w:rsid w:val="00A136E4"/>
    <w:rsid w:val="00A23F88"/>
    <w:rsid w:val="00A252BD"/>
    <w:rsid w:val="00A35C1F"/>
    <w:rsid w:val="00A40298"/>
    <w:rsid w:val="00A53721"/>
    <w:rsid w:val="00A636F4"/>
    <w:rsid w:val="00A64C92"/>
    <w:rsid w:val="00A71930"/>
    <w:rsid w:val="00A76339"/>
    <w:rsid w:val="00A80F2F"/>
    <w:rsid w:val="00A81901"/>
    <w:rsid w:val="00A84115"/>
    <w:rsid w:val="00A8790F"/>
    <w:rsid w:val="00AA7EC0"/>
    <w:rsid w:val="00AB00C4"/>
    <w:rsid w:val="00AB0F9F"/>
    <w:rsid w:val="00AB42F4"/>
    <w:rsid w:val="00AC0F4F"/>
    <w:rsid w:val="00AD6F97"/>
    <w:rsid w:val="00AD7FD3"/>
    <w:rsid w:val="00AE0AD6"/>
    <w:rsid w:val="00AF5780"/>
    <w:rsid w:val="00AF6AEB"/>
    <w:rsid w:val="00B13AD2"/>
    <w:rsid w:val="00B23279"/>
    <w:rsid w:val="00B31440"/>
    <w:rsid w:val="00B34BD1"/>
    <w:rsid w:val="00B463C1"/>
    <w:rsid w:val="00B52C1C"/>
    <w:rsid w:val="00B5448A"/>
    <w:rsid w:val="00B6621A"/>
    <w:rsid w:val="00B84EDA"/>
    <w:rsid w:val="00B94A6A"/>
    <w:rsid w:val="00BA5133"/>
    <w:rsid w:val="00BB6C2B"/>
    <w:rsid w:val="00BC5B37"/>
    <w:rsid w:val="00BC6A27"/>
    <w:rsid w:val="00BC6C4C"/>
    <w:rsid w:val="00BF5995"/>
    <w:rsid w:val="00C018D1"/>
    <w:rsid w:val="00C02C9D"/>
    <w:rsid w:val="00C13540"/>
    <w:rsid w:val="00C13D40"/>
    <w:rsid w:val="00C162CC"/>
    <w:rsid w:val="00C2796C"/>
    <w:rsid w:val="00C317B8"/>
    <w:rsid w:val="00C36C44"/>
    <w:rsid w:val="00C37C8A"/>
    <w:rsid w:val="00C41CC1"/>
    <w:rsid w:val="00C621DF"/>
    <w:rsid w:val="00C7490C"/>
    <w:rsid w:val="00C82356"/>
    <w:rsid w:val="00C85378"/>
    <w:rsid w:val="00CA4C5C"/>
    <w:rsid w:val="00CA5A41"/>
    <w:rsid w:val="00CA700C"/>
    <w:rsid w:val="00CB3543"/>
    <w:rsid w:val="00CC072F"/>
    <w:rsid w:val="00CC41EF"/>
    <w:rsid w:val="00CD121C"/>
    <w:rsid w:val="00CD239F"/>
    <w:rsid w:val="00CD3831"/>
    <w:rsid w:val="00CD54A0"/>
    <w:rsid w:val="00CD5C29"/>
    <w:rsid w:val="00CE0EDE"/>
    <w:rsid w:val="00CE30D8"/>
    <w:rsid w:val="00CF2F5C"/>
    <w:rsid w:val="00D003C4"/>
    <w:rsid w:val="00D07DAF"/>
    <w:rsid w:val="00D1111C"/>
    <w:rsid w:val="00D205D5"/>
    <w:rsid w:val="00D21D70"/>
    <w:rsid w:val="00D26777"/>
    <w:rsid w:val="00D306B4"/>
    <w:rsid w:val="00D34EB0"/>
    <w:rsid w:val="00D36717"/>
    <w:rsid w:val="00D435D4"/>
    <w:rsid w:val="00D5424F"/>
    <w:rsid w:val="00D5508F"/>
    <w:rsid w:val="00D61599"/>
    <w:rsid w:val="00D66B68"/>
    <w:rsid w:val="00D85577"/>
    <w:rsid w:val="00D85D10"/>
    <w:rsid w:val="00D85D41"/>
    <w:rsid w:val="00D905E0"/>
    <w:rsid w:val="00DA06ED"/>
    <w:rsid w:val="00DA1450"/>
    <w:rsid w:val="00DA6D48"/>
    <w:rsid w:val="00DB144B"/>
    <w:rsid w:val="00DB44EB"/>
    <w:rsid w:val="00DC121B"/>
    <w:rsid w:val="00DC3E5D"/>
    <w:rsid w:val="00DD112B"/>
    <w:rsid w:val="00DD3A23"/>
    <w:rsid w:val="00E0027E"/>
    <w:rsid w:val="00E004F5"/>
    <w:rsid w:val="00E02EB1"/>
    <w:rsid w:val="00E04C82"/>
    <w:rsid w:val="00E10EB7"/>
    <w:rsid w:val="00E154B3"/>
    <w:rsid w:val="00E26991"/>
    <w:rsid w:val="00E3045F"/>
    <w:rsid w:val="00E325F3"/>
    <w:rsid w:val="00E434F0"/>
    <w:rsid w:val="00E47D43"/>
    <w:rsid w:val="00E66322"/>
    <w:rsid w:val="00E8570E"/>
    <w:rsid w:val="00E86872"/>
    <w:rsid w:val="00EC2497"/>
    <w:rsid w:val="00EC2AD4"/>
    <w:rsid w:val="00EC72D0"/>
    <w:rsid w:val="00EC7D0E"/>
    <w:rsid w:val="00ED6DB0"/>
    <w:rsid w:val="00ED78D7"/>
    <w:rsid w:val="00EE32E6"/>
    <w:rsid w:val="00EF6CFF"/>
    <w:rsid w:val="00F20CC3"/>
    <w:rsid w:val="00F21D83"/>
    <w:rsid w:val="00F23ECC"/>
    <w:rsid w:val="00F258B6"/>
    <w:rsid w:val="00F2786B"/>
    <w:rsid w:val="00F46469"/>
    <w:rsid w:val="00F52FF2"/>
    <w:rsid w:val="00F54272"/>
    <w:rsid w:val="00F56195"/>
    <w:rsid w:val="00F61C1D"/>
    <w:rsid w:val="00F760FB"/>
    <w:rsid w:val="00F77E0F"/>
    <w:rsid w:val="00F92D8A"/>
    <w:rsid w:val="00F93584"/>
    <w:rsid w:val="00F95DF3"/>
    <w:rsid w:val="00F9794D"/>
    <w:rsid w:val="00F97F53"/>
    <w:rsid w:val="00FA0B72"/>
    <w:rsid w:val="00FA2433"/>
    <w:rsid w:val="00FB01A4"/>
    <w:rsid w:val="00FE06B3"/>
    <w:rsid w:val="00FE0D17"/>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15:docId w15:val="{BC4892F2-FA2A-4828-A73F-BFD58DB07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1C"/>
    <w:rPr>
      <w:noProof/>
    </w:rPr>
  </w:style>
  <w:style w:type="paragraph" w:styleId="1">
    <w:name w:val="heading 1"/>
    <w:basedOn w:val="a"/>
    <w:next w:val="a"/>
    <w:link w:val="10"/>
    <w:uiPriority w:val="9"/>
    <w:qFormat/>
    <w:rsid w:val="00DF38CA"/>
    <w:pPr>
      <w:keepNext/>
      <w:outlineLvl w:val="0"/>
    </w:pPr>
    <w:rPr>
      <w:sz w:val="28"/>
      <w:szCs w:val="20"/>
    </w:rPr>
  </w:style>
  <w:style w:type="paragraph" w:styleId="2">
    <w:name w:val="heading 2"/>
    <w:basedOn w:val="a"/>
    <w:next w:val="a"/>
    <w:link w:val="20"/>
    <w:uiPriority w:val="9"/>
    <w:unhideWhenUsed/>
    <w:qFormat/>
    <w:rsid w:val="00DF38CA"/>
    <w:pPr>
      <w:keepNext/>
      <w:outlineLvl w:val="1"/>
    </w:pPr>
    <w:rPr>
      <w:sz w:val="25"/>
      <w:szCs w:val="20"/>
    </w:rPr>
  </w:style>
  <w:style w:type="paragraph" w:styleId="3">
    <w:name w:val="heading 3"/>
    <w:basedOn w:val="a"/>
    <w:link w:val="30"/>
    <w:uiPriority w:val="9"/>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link w:val="50"/>
    <w:uiPriority w:val="9"/>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uiPriority w:val="10"/>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link w:val="a7"/>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8">
    <w:name w:val="page number"/>
    <w:basedOn w:val="a0"/>
    <w:rsid w:val="00A2251F"/>
  </w:style>
  <w:style w:type="paragraph" w:styleId="a9">
    <w:name w:val="footer"/>
    <w:basedOn w:val="a"/>
    <w:link w:val="aa"/>
    <w:uiPriority w:val="99"/>
    <w:rsid w:val="00A2251F"/>
    <w:pPr>
      <w:tabs>
        <w:tab w:val="center" w:pos="4677"/>
        <w:tab w:val="right" w:pos="9355"/>
      </w:tabs>
    </w:pPr>
  </w:style>
  <w:style w:type="character" w:customStyle="1" w:styleId="aa">
    <w:name w:val="Нижній колонтитул Знак"/>
    <w:basedOn w:val="a0"/>
    <w:link w:val="a9"/>
    <w:uiPriority w:val="9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ий текст з від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b">
    <w:name w:val="Body Text"/>
    <w:basedOn w:val="a"/>
    <w:link w:val="ac"/>
    <w:unhideWhenUsed/>
    <w:rsid w:val="00A2251F"/>
    <w:pPr>
      <w:spacing w:after="120"/>
    </w:pPr>
    <w:rPr>
      <w:lang w:val="ru-RU"/>
    </w:rPr>
  </w:style>
  <w:style w:type="character" w:customStyle="1" w:styleId="ac">
    <w:name w:val="Основний текст Знак"/>
    <w:basedOn w:val="a0"/>
    <w:link w:val="ab"/>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d"/>
    <w:uiPriority w:val="11"/>
    <w:qFormat/>
    <w:pPr>
      <w:spacing w:after="60"/>
      <w:jc w:val="center"/>
    </w:pPr>
    <w:rPr>
      <w:rFonts w:ascii="Arial" w:eastAsia="Arial" w:hAnsi="Arial" w:cs="Arial"/>
    </w:rPr>
  </w:style>
  <w:style w:type="character" w:customStyle="1" w:styleId="ad">
    <w:name w:val="Підзаголовок Знак"/>
    <w:basedOn w:val="a0"/>
    <w:link w:val="a4"/>
    <w:rsid w:val="00A2251F"/>
    <w:rPr>
      <w:rFonts w:ascii="Arial" w:eastAsia="Times New Roman" w:hAnsi="Arial" w:cs="Times New Roman"/>
      <w:sz w:val="24"/>
      <w:szCs w:val="24"/>
      <w:lang w:val="uk-UA" w:eastAsia="ru-RU"/>
    </w:rPr>
  </w:style>
  <w:style w:type="paragraph" w:styleId="ae">
    <w:name w:val="Balloon Text"/>
    <w:basedOn w:val="a"/>
    <w:link w:val="af"/>
    <w:unhideWhenUsed/>
    <w:rsid w:val="007E127C"/>
    <w:rPr>
      <w:rFonts w:ascii="Tahoma" w:hAnsi="Tahoma" w:cs="Tahoma"/>
      <w:sz w:val="16"/>
      <w:szCs w:val="16"/>
    </w:rPr>
  </w:style>
  <w:style w:type="character" w:customStyle="1" w:styleId="af">
    <w:name w:val="Текст у виносці Знак"/>
    <w:basedOn w:val="a0"/>
    <w:link w:val="ae"/>
    <w:rsid w:val="007E127C"/>
    <w:rPr>
      <w:rFonts w:ascii="Tahoma" w:eastAsia="Times New Roman" w:hAnsi="Tahoma" w:cs="Tahoma"/>
      <w:sz w:val="16"/>
      <w:szCs w:val="16"/>
      <w:lang w:val="uk-UA" w:eastAsia="ru-RU"/>
    </w:rPr>
  </w:style>
  <w:style w:type="paragraph" w:styleId="af0">
    <w:name w:val="header"/>
    <w:aliases w:val="Header Char"/>
    <w:basedOn w:val="a"/>
    <w:link w:val="af1"/>
    <w:unhideWhenUsed/>
    <w:rsid w:val="00E500F0"/>
    <w:pPr>
      <w:tabs>
        <w:tab w:val="center" w:pos="4677"/>
        <w:tab w:val="right" w:pos="9355"/>
      </w:tabs>
    </w:pPr>
  </w:style>
  <w:style w:type="character" w:customStyle="1" w:styleId="af1">
    <w:name w:val="Верхній колонтитул Знак"/>
    <w:aliases w:val="Header Char Знак"/>
    <w:basedOn w:val="a0"/>
    <w:link w:val="af0"/>
    <w:rsid w:val="00E500F0"/>
    <w:rPr>
      <w:rFonts w:ascii="Times New Roman" w:eastAsia="Times New Roman" w:hAnsi="Times New Roman" w:cs="Times New Roman"/>
      <w:sz w:val="24"/>
      <w:szCs w:val="24"/>
      <w:lang w:val="uk-UA" w:eastAsia="ru-RU"/>
    </w:rPr>
  </w:style>
  <w:style w:type="table" w:styleId="af2">
    <w:name w:val="Table Grid"/>
    <w:basedOn w:val="a1"/>
    <w:uiPriority w:val="59"/>
    <w:rsid w:val="008A6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3">
    <w:name w:val="annotation reference"/>
    <w:basedOn w:val="a0"/>
    <w:semiHidden/>
    <w:unhideWhenUsed/>
    <w:rsid w:val="00A5252D"/>
    <w:rPr>
      <w:sz w:val="16"/>
      <w:szCs w:val="16"/>
    </w:rPr>
  </w:style>
  <w:style w:type="paragraph" w:styleId="af4">
    <w:name w:val="annotation text"/>
    <w:basedOn w:val="a"/>
    <w:link w:val="af5"/>
    <w:semiHidden/>
    <w:unhideWhenUsed/>
    <w:rsid w:val="00A5252D"/>
    <w:rPr>
      <w:sz w:val="20"/>
      <w:szCs w:val="20"/>
    </w:rPr>
  </w:style>
  <w:style w:type="character" w:customStyle="1" w:styleId="af5">
    <w:name w:val="Текст примітки Знак"/>
    <w:basedOn w:val="a0"/>
    <w:link w:val="af4"/>
    <w:semiHidden/>
    <w:rsid w:val="00A5252D"/>
    <w:rPr>
      <w:rFonts w:ascii="Times New Roman" w:eastAsia="Times New Roman" w:hAnsi="Times New Roman" w:cs="Times New Roman"/>
      <w:sz w:val="20"/>
      <w:szCs w:val="20"/>
      <w:lang w:val="uk-UA" w:eastAsia="ru-RU"/>
    </w:rPr>
  </w:style>
  <w:style w:type="paragraph" w:styleId="af6">
    <w:name w:val="annotation subject"/>
    <w:basedOn w:val="af4"/>
    <w:next w:val="af4"/>
    <w:link w:val="af7"/>
    <w:semiHidden/>
    <w:unhideWhenUsed/>
    <w:rsid w:val="00A5252D"/>
    <w:rPr>
      <w:b/>
      <w:bCs/>
    </w:rPr>
  </w:style>
  <w:style w:type="character" w:customStyle="1" w:styleId="af7">
    <w:name w:val="Тема примітки Знак"/>
    <w:basedOn w:val="af5"/>
    <w:link w:val="af6"/>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и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9">
    <w:name w:val="Body Text Indent"/>
    <w:basedOn w:val="a"/>
    <w:link w:val="afa"/>
    <w:rsid w:val="00DF38CA"/>
    <w:pPr>
      <w:spacing w:after="120"/>
      <w:ind w:left="283"/>
    </w:pPr>
    <w:rPr>
      <w:sz w:val="28"/>
      <w:szCs w:val="20"/>
    </w:rPr>
  </w:style>
  <w:style w:type="character" w:customStyle="1" w:styleId="afa">
    <w:name w:val="Основний текст з відступом Знак"/>
    <w:basedOn w:val="a0"/>
    <w:link w:val="af9"/>
    <w:rsid w:val="00DF38CA"/>
    <w:rPr>
      <w:rFonts w:ascii="Times New Roman" w:eastAsia="Times New Roman" w:hAnsi="Times New Roman" w:cs="Times New Roman"/>
      <w:sz w:val="28"/>
      <w:szCs w:val="20"/>
      <w:lang w:val="uk-UA" w:eastAsia="ru-RU"/>
    </w:rPr>
  </w:style>
  <w:style w:type="paragraph" w:styleId="afb">
    <w:name w:val="footnote text"/>
    <w:basedOn w:val="a"/>
    <w:link w:val="afc"/>
    <w:rsid w:val="00DF38CA"/>
    <w:rPr>
      <w:sz w:val="20"/>
      <w:szCs w:val="20"/>
      <w:lang w:val="en-AU" w:eastAsia="en-US"/>
    </w:rPr>
  </w:style>
  <w:style w:type="character" w:customStyle="1" w:styleId="afc">
    <w:name w:val="Текст виноски Знак"/>
    <w:basedOn w:val="a0"/>
    <w:link w:val="afb"/>
    <w:rsid w:val="00DF38CA"/>
    <w:rPr>
      <w:rFonts w:ascii="Times New Roman" w:eastAsia="Times New Roman" w:hAnsi="Times New Roman" w:cs="Times New Roman"/>
      <w:sz w:val="20"/>
      <w:szCs w:val="20"/>
      <w:lang w:val="en-AU"/>
    </w:rPr>
  </w:style>
  <w:style w:type="character" w:styleId="afd">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2"/>
    <w:rsid w:val="00DF38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нак Знак6"/>
    <w:semiHidden/>
    <w:locked/>
    <w:rsid w:val="00DF38CA"/>
    <w:rPr>
      <w:rFonts w:eastAsia="Calibri"/>
      <w:lang w:val="en-AU" w:eastAsia="en-US" w:bidi="ar-SA"/>
    </w:rPr>
  </w:style>
  <w:style w:type="paragraph" w:customStyle="1" w:styleId="afe">
    <w:name w:val="_Обычный_текст_таблицы"/>
    <w:basedOn w:val="a"/>
    <w:rsid w:val="00DF38CA"/>
    <w:pPr>
      <w:keepNext/>
      <w:spacing w:before="40" w:after="40"/>
    </w:pPr>
    <w:rPr>
      <w:rFonts w:ascii="Courier New" w:hAnsi="Courier New"/>
      <w:sz w:val="18"/>
      <w:szCs w:val="20"/>
    </w:rPr>
  </w:style>
  <w:style w:type="paragraph" w:customStyle="1" w:styleId="aff">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0">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ий HTML Знак"/>
    <w:basedOn w:val="a0"/>
    <w:link w:val="HTML"/>
    <w:rsid w:val="00DF38CA"/>
    <w:rPr>
      <w:rFonts w:ascii="Times New Roman" w:eastAsia="Times New Roman" w:hAnsi="Times New Roman" w:cs="Times New Roman"/>
      <w:sz w:val="24"/>
      <w:szCs w:val="24"/>
      <w:lang w:eastAsia="ru-RU"/>
    </w:rPr>
  </w:style>
  <w:style w:type="paragraph" w:styleId="aff1">
    <w:name w:val="List Paragraph"/>
    <w:aliases w:val="Number Bullets,Chapter10,List Paragraph,Список уровня 2,название табл/рис,Bullet Number,Bullet 1,Use Case List Paragraph,lp1,lp11,List Paragraph11,Elenco Normale,заголовок 1.1"/>
    <w:basedOn w:val="a"/>
    <w:link w:val="aff2"/>
    <w:uiPriority w:val="34"/>
    <w:qFormat/>
    <w:rsid w:val="00DF38CA"/>
    <w:pPr>
      <w:ind w:left="720"/>
      <w:contextualSpacing/>
    </w:pPr>
    <w:rPr>
      <w:lang w:val="ru-RU"/>
    </w:rPr>
  </w:style>
  <w:style w:type="paragraph" w:styleId="aff3">
    <w:name w:val="Revision"/>
    <w:hidden/>
    <w:uiPriority w:val="99"/>
    <w:semiHidden/>
    <w:rsid w:val="00DF38CA"/>
    <w:rPr>
      <w:sz w:val="20"/>
      <w:szCs w:val="20"/>
    </w:rPr>
  </w:style>
  <w:style w:type="character" w:styleId="aff4">
    <w:name w:val="Hyperlink"/>
    <w:uiPriority w:val="99"/>
    <w:unhideWhenUsed/>
    <w:rsid w:val="00DF38CA"/>
    <w:rPr>
      <w:color w:val="0000FF"/>
      <w:u w:val="single"/>
    </w:rPr>
  </w:style>
  <w:style w:type="character" w:styleId="aff5">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6">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и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ий текст з відступом 3 Знак"/>
    <w:basedOn w:val="a0"/>
    <w:link w:val="33"/>
    <w:rsid w:val="00DF38CA"/>
    <w:rPr>
      <w:rFonts w:ascii="Times New Roman" w:eastAsia="Times New Roman" w:hAnsi="Times New Roman" w:cs="Times New Roman"/>
      <w:sz w:val="16"/>
      <w:szCs w:val="16"/>
      <w:lang w:eastAsia="ru-RU"/>
    </w:rPr>
  </w:style>
  <w:style w:type="paragraph" w:customStyle="1" w:styleId="aff7">
    <w:name w:val="Знак Знак Знак Знак Знак Знак"/>
    <w:basedOn w:val="a"/>
    <w:rsid w:val="00DF38CA"/>
    <w:rPr>
      <w:rFonts w:ascii="Verdana" w:hAnsi="Verdana" w:cs="Verdana"/>
      <w:sz w:val="20"/>
      <w:szCs w:val="20"/>
      <w:lang w:val="en-US" w:eastAsia="en-US"/>
    </w:rPr>
  </w:style>
  <w:style w:type="paragraph" w:styleId="aff8">
    <w:name w:val="Block Text"/>
    <w:basedOn w:val="a"/>
    <w:rsid w:val="00DF38CA"/>
    <w:pPr>
      <w:ind w:left="-567" w:right="-1050"/>
      <w:jc w:val="both"/>
    </w:pPr>
    <w:rPr>
      <w:sz w:val="28"/>
      <w:lang w:eastAsia="en-US"/>
    </w:rPr>
  </w:style>
  <w:style w:type="paragraph" w:styleId="aff9">
    <w:name w:val="Normal (Web)"/>
    <w:basedOn w:val="a"/>
    <w:link w:val="affa"/>
    <w:rsid w:val="00DF38CA"/>
    <w:pPr>
      <w:spacing w:before="100" w:beforeAutospacing="1" w:after="100" w:afterAutospacing="1"/>
    </w:pPr>
    <w:rPr>
      <w:lang w:val="ru-RU"/>
    </w:rPr>
  </w:style>
  <w:style w:type="paragraph" w:customStyle="1" w:styleId="affb">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c">
    <w:name w:val="Strong"/>
    <w:uiPriority w:val="22"/>
    <w:qFormat/>
    <w:rsid w:val="00DF38CA"/>
    <w:rPr>
      <w:b/>
      <w:bCs/>
    </w:rPr>
  </w:style>
  <w:style w:type="paragraph" w:customStyle="1" w:styleId="51">
    <w:name w:val="Знак Знак Знак5"/>
    <w:basedOn w:val="a"/>
    <w:rsid w:val="00DF38CA"/>
    <w:rPr>
      <w:rFonts w:ascii="Verdana" w:hAnsi="Verdana" w:cs="Verdana"/>
      <w:sz w:val="20"/>
      <w:szCs w:val="20"/>
      <w:lang w:val="en-US" w:eastAsia="en-US"/>
    </w:rPr>
  </w:style>
  <w:style w:type="paragraph" w:customStyle="1" w:styleId="affd">
    <w:name w:val="Знак"/>
    <w:basedOn w:val="a"/>
    <w:rsid w:val="00DF38CA"/>
    <w:rPr>
      <w:rFonts w:ascii="Verdana" w:hAnsi="Verdana" w:cs="Verdana"/>
      <w:sz w:val="20"/>
      <w:szCs w:val="20"/>
      <w:lang w:val="en-US" w:eastAsia="en-US"/>
    </w:rPr>
  </w:style>
  <w:style w:type="paragraph" w:customStyle="1" w:styleId="affe">
    <w:name w:val="Знак Знак Знак Знак"/>
    <w:basedOn w:val="a"/>
    <w:rsid w:val="00DF38CA"/>
    <w:rPr>
      <w:rFonts w:ascii="Verdana" w:hAnsi="Verdana" w:cs="Verdana"/>
      <w:sz w:val="20"/>
      <w:szCs w:val="20"/>
      <w:lang w:val="en-US" w:eastAsia="en-US"/>
    </w:rPr>
  </w:style>
  <w:style w:type="paragraph" w:customStyle="1" w:styleId="afff">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b"/>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f0">
    <w:name w:val="List"/>
    <w:basedOn w:val="ab"/>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1">
    <w:name w:val="Содержимое таблицы"/>
    <w:basedOn w:val="a"/>
    <w:rsid w:val="00DF38CA"/>
    <w:pPr>
      <w:suppressLineNumbers/>
      <w:suppressAutoHyphens/>
    </w:pPr>
    <w:rPr>
      <w:lang w:val="ru-RU" w:eastAsia="ar-SA"/>
    </w:rPr>
  </w:style>
  <w:style w:type="paragraph" w:customStyle="1" w:styleId="afff2">
    <w:name w:val="Заголовок таблицы"/>
    <w:basedOn w:val="afff1"/>
    <w:rsid w:val="00DF38CA"/>
    <w:pPr>
      <w:jc w:val="center"/>
    </w:pPr>
    <w:rPr>
      <w:b/>
      <w:bCs/>
    </w:rPr>
  </w:style>
  <w:style w:type="paragraph" w:customStyle="1" w:styleId="afff3">
    <w:name w:val="Содержимое врезки"/>
    <w:basedOn w:val="ab"/>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4">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5">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6">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2">
    <w:name w:val="Абзац списку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1"/>
    <w:uiPriority w:val="34"/>
    <w:qFormat/>
    <w:rsid w:val="00194E7A"/>
    <w:rPr>
      <w:rFonts w:ascii="Times New Roman" w:eastAsia="Times New Roman" w:hAnsi="Times New Roman" w:cs="Times New Roman"/>
      <w:noProof/>
      <w:sz w:val="24"/>
      <w:szCs w:val="24"/>
      <w:lang w:eastAsia="ru-RU"/>
    </w:r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07" w:type="dxa"/>
        <w:right w:w="107"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07" w:type="dxa"/>
        <w:right w:w="107"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CellMar>
        <w:left w:w="107" w:type="dxa"/>
        <w:right w:w="107" w:type="dxa"/>
      </w:tblCellMar>
    </w:tblPr>
  </w:style>
  <w:style w:type="table" w:customStyle="1" w:styleId="affffc">
    <w:basedOn w:val="TableNormal"/>
    <w:tblPr>
      <w:tblStyleRowBandSize w:val="1"/>
      <w:tblStyleColBandSize w:val="1"/>
      <w:tblCellMar>
        <w:left w:w="115"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d">
    <w:name w:val="Plain Text"/>
    <w:basedOn w:val="a"/>
    <w:link w:val="affffe"/>
    <w:uiPriority w:val="99"/>
    <w:rsid w:val="00172D23"/>
    <w:pPr>
      <w:suppressAutoHyphens/>
      <w:spacing w:line="100" w:lineRule="atLeast"/>
    </w:pPr>
    <w:rPr>
      <w:rFonts w:ascii="Courier New" w:hAnsi="Courier New"/>
      <w:noProof w:val="0"/>
      <w:color w:val="00000A"/>
      <w:sz w:val="20"/>
      <w:szCs w:val="20"/>
      <w:lang w:val="ru-RU"/>
    </w:rPr>
  </w:style>
  <w:style w:type="character" w:customStyle="1" w:styleId="affffe">
    <w:name w:val="Текст Знак"/>
    <w:basedOn w:val="a0"/>
    <w:link w:val="affffd"/>
    <w:uiPriority w:val="99"/>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a">
    <w:name w:val="Звичайний (веб) Знак"/>
    <w:link w:val="aff9"/>
    <w:rsid w:val="00932F5D"/>
    <w:rPr>
      <w:noProof/>
      <w:lang w:val="ru-RU"/>
    </w:rPr>
  </w:style>
  <w:style w:type="character" w:customStyle="1" w:styleId="grame">
    <w:name w:val="grame"/>
    <w:rsid w:val="00932F5D"/>
    <w:rPr>
      <w:rFonts w:cs="Times New Roman"/>
    </w:rPr>
  </w:style>
  <w:style w:type="character" w:customStyle="1" w:styleId="a7">
    <w:name w:val="Без інтервалів Знак"/>
    <w:link w:val="a6"/>
    <w:uiPriority w:val="1"/>
    <w:rsid w:val="00932F5D"/>
  </w:style>
  <w:style w:type="paragraph" w:customStyle="1" w:styleId="afffff">
    <w:name w:val="Òåêñò"/>
    <w:rsid w:val="00932F5D"/>
    <w:pPr>
      <w:widowControl w:val="0"/>
      <w:spacing w:line="210" w:lineRule="atLeast"/>
      <w:ind w:firstLine="454"/>
      <w:jc w:val="both"/>
    </w:pPr>
    <w:rPr>
      <w:color w:val="000000"/>
      <w:sz w:val="20"/>
      <w:szCs w:val="20"/>
      <w:lang w:val="en-US"/>
    </w:rPr>
  </w:style>
  <w:style w:type="paragraph" w:customStyle="1" w:styleId="36">
    <w:name w:val="Ïîäçàã3"/>
    <w:basedOn w:val="a"/>
    <w:rsid w:val="00932F5D"/>
    <w:pPr>
      <w:widowControl w:val="0"/>
      <w:spacing w:before="113" w:after="57" w:line="210" w:lineRule="atLeast"/>
      <w:jc w:val="center"/>
    </w:pPr>
    <w:rPr>
      <w:b/>
      <w:noProof w:val="0"/>
      <w:sz w:val="20"/>
      <w:szCs w:val="20"/>
      <w:lang w:val="en-US"/>
    </w:rPr>
  </w:style>
  <w:style w:type="paragraph" w:customStyle="1" w:styleId="a1Legal">
    <w:name w:val="a1Legal"/>
    <w:basedOn w:val="a"/>
    <w:rsid w:val="00932F5D"/>
    <w:pPr>
      <w:tabs>
        <w:tab w:val="left" w:pos="720"/>
        <w:tab w:val="left" w:pos="1440"/>
      </w:tabs>
      <w:overflowPunct w:val="0"/>
      <w:autoSpaceDE w:val="0"/>
      <w:autoSpaceDN w:val="0"/>
      <w:adjustRightInd w:val="0"/>
      <w:ind w:left="2160" w:hanging="2160"/>
    </w:pPr>
    <w:rPr>
      <w:noProof w:val="0"/>
      <w:szCs w:val="20"/>
      <w:lang w:val="en-US"/>
    </w:rPr>
  </w:style>
  <w:style w:type="paragraph" w:customStyle="1" w:styleId="1d">
    <w:name w:val="Основной текст1"/>
    <w:rsid w:val="00932F5D"/>
    <w:pPr>
      <w:snapToGrid w:val="0"/>
      <w:ind w:firstLine="170"/>
      <w:jc w:val="both"/>
    </w:pPr>
    <w:rPr>
      <w:color w:val="000000"/>
      <w:sz w:val="22"/>
      <w:szCs w:val="20"/>
      <w:lang w:val="ru-RU"/>
    </w:rPr>
  </w:style>
  <w:style w:type="paragraph" w:customStyle="1" w:styleId="Dogovor">
    <w:name w:val="Dogovor"/>
    <w:rsid w:val="00932F5D"/>
    <w:pPr>
      <w:keepNext/>
      <w:pageBreakBefore/>
      <w:widowControl w:val="0"/>
      <w:spacing w:before="170"/>
      <w:jc w:val="center"/>
    </w:pPr>
    <w:rPr>
      <w:b/>
      <w:color w:val="000000"/>
      <w:sz w:val="22"/>
      <w:szCs w:val="20"/>
      <w:lang w:val="ru-RU"/>
    </w:rPr>
  </w:style>
  <w:style w:type="paragraph" w:customStyle="1" w:styleId="CharChar">
    <w:name w:val="Char Знак Знак Char Знак Знак Знак Знак Знак Знак Знак Знак Знак Знак Знак Знак"/>
    <w:basedOn w:val="a"/>
    <w:rsid w:val="00932F5D"/>
    <w:rPr>
      <w:rFonts w:ascii="Verdana" w:hAnsi="Verdana" w:cs="Verdana"/>
      <w:noProof w:val="0"/>
      <w:sz w:val="20"/>
      <w:szCs w:val="20"/>
      <w:lang w:val="en-US" w:eastAsia="en-US"/>
    </w:rPr>
  </w:style>
  <w:style w:type="character" w:customStyle="1" w:styleId="b-checkboxcheckbox-fake">
    <w:name w:val="b-checkbox__checkbox-fake"/>
    <w:basedOn w:val="a0"/>
    <w:rsid w:val="00932F5D"/>
  </w:style>
  <w:style w:type="character" w:customStyle="1" w:styleId="shorttext">
    <w:name w:val="short_text"/>
    <w:basedOn w:val="a0"/>
    <w:rsid w:val="00932F5D"/>
  </w:style>
  <w:style w:type="character" w:customStyle="1" w:styleId="50">
    <w:name w:val="Заголовок 5 Знак"/>
    <w:basedOn w:val="a0"/>
    <w:link w:val="5"/>
    <w:rsid w:val="00932F5D"/>
    <w:rPr>
      <w:b/>
      <w:noProof/>
      <w:sz w:val="22"/>
      <w:szCs w:val="22"/>
    </w:rPr>
  </w:style>
  <w:style w:type="paragraph" w:customStyle="1" w:styleId="xl72">
    <w:name w:val="xl72"/>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3">
    <w:name w:val="xl73"/>
    <w:basedOn w:val="a"/>
    <w:rsid w:val="00490006"/>
    <w:pPr>
      <w:shd w:val="clear" w:color="000000" w:fill="FFFFFF"/>
      <w:spacing w:before="100" w:beforeAutospacing="1" w:after="100" w:afterAutospacing="1"/>
      <w:jc w:val="right"/>
    </w:pPr>
    <w:rPr>
      <w:noProof w:val="0"/>
      <w:sz w:val="20"/>
      <w:szCs w:val="20"/>
      <w:lang w:val="ru-RU"/>
    </w:rPr>
  </w:style>
  <w:style w:type="paragraph" w:customStyle="1" w:styleId="xl74">
    <w:name w:val="xl74"/>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5">
    <w:name w:val="xl75"/>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6">
    <w:name w:val="xl76"/>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7">
    <w:name w:val="xl77"/>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8">
    <w:name w:val="xl78"/>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9">
    <w:name w:val="xl7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0">
    <w:name w:val="xl8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1">
    <w:name w:val="xl81"/>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2">
    <w:name w:val="xl82"/>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3">
    <w:name w:val="xl83"/>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4">
    <w:name w:val="xl84"/>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5">
    <w:name w:val="xl85"/>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6">
    <w:name w:val="xl86"/>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7">
    <w:name w:val="xl87"/>
    <w:basedOn w:val="a"/>
    <w:rsid w:val="00490006"/>
    <w:pPr>
      <w:shd w:val="clear" w:color="000000" w:fill="FFFFFF"/>
      <w:spacing w:before="100" w:beforeAutospacing="1" w:after="100" w:afterAutospacing="1"/>
      <w:jc w:val="right"/>
    </w:pPr>
    <w:rPr>
      <w:b/>
      <w:bCs/>
      <w:noProof w:val="0"/>
      <w:lang w:val="ru-RU"/>
    </w:rPr>
  </w:style>
  <w:style w:type="paragraph" w:customStyle="1" w:styleId="xl88">
    <w:name w:val="xl88"/>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89">
    <w:name w:val="xl89"/>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90">
    <w:name w:val="xl90"/>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1">
    <w:name w:val="xl91"/>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2">
    <w:name w:val="xl92"/>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3">
    <w:name w:val="xl93"/>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4">
    <w:name w:val="xl94"/>
    <w:basedOn w:val="a"/>
    <w:rsid w:val="00490006"/>
    <w:pPr>
      <w:pBdr>
        <w:top w:val="single" w:sz="8" w:space="0" w:color="auto"/>
        <w:left w:val="single" w:sz="8" w:space="0" w:color="auto"/>
      </w:pBdr>
      <w:spacing w:before="100" w:beforeAutospacing="1" w:after="100" w:afterAutospacing="1"/>
      <w:textAlignment w:val="center"/>
    </w:pPr>
    <w:rPr>
      <w:noProof w:val="0"/>
      <w:sz w:val="20"/>
      <w:szCs w:val="20"/>
      <w:lang w:val="ru-RU"/>
    </w:rPr>
  </w:style>
  <w:style w:type="paragraph" w:customStyle="1" w:styleId="xl95">
    <w:name w:val="xl95"/>
    <w:basedOn w:val="a"/>
    <w:rsid w:val="00490006"/>
    <w:pPr>
      <w:pBdr>
        <w:top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6">
    <w:name w:val="xl96"/>
    <w:basedOn w:val="a"/>
    <w:rsid w:val="00490006"/>
    <w:pPr>
      <w:pBdr>
        <w:left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97">
    <w:name w:val="xl97"/>
    <w:basedOn w:val="a"/>
    <w:rsid w:val="00490006"/>
    <w:pPr>
      <w:pBdr>
        <w:bottom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8">
    <w:name w:val="xl98"/>
    <w:basedOn w:val="a"/>
    <w:rsid w:val="00490006"/>
    <w:pPr>
      <w:pBdr>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99">
    <w:name w:val="xl99"/>
    <w:basedOn w:val="a"/>
    <w:rsid w:val="00490006"/>
    <w:pPr>
      <w:pBdr>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0">
    <w:name w:val="xl100"/>
    <w:basedOn w:val="a"/>
    <w:rsid w:val="00490006"/>
    <w:pPr>
      <w:pBdr>
        <w:top w:val="single" w:sz="8" w:space="0" w:color="auto"/>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101">
    <w:name w:val="xl101"/>
    <w:basedOn w:val="a"/>
    <w:rsid w:val="00490006"/>
    <w:pPr>
      <w:pBdr>
        <w:top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2">
    <w:name w:val="xl102"/>
    <w:basedOn w:val="a"/>
    <w:rsid w:val="00490006"/>
    <w:pPr>
      <w:pBdr>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3">
    <w:name w:val="xl103"/>
    <w:basedOn w:val="a"/>
    <w:rsid w:val="00490006"/>
    <w:pPr>
      <w:pBdr>
        <w:left w:val="single" w:sz="8" w:space="0" w:color="auto"/>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04">
    <w:name w:val="xl104"/>
    <w:basedOn w:val="a"/>
    <w:rsid w:val="00490006"/>
    <w:pPr>
      <w:pBdr>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5">
    <w:name w:val="xl105"/>
    <w:basedOn w:val="a"/>
    <w:rsid w:val="00490006"/>
    <w:pPr>
      <w:spacing w:before="100" w:beforeAutospacing="1" w:after="100" w:afterAutospacing="1"/>
      <w:jc w:val="center"/>
      <w:textAlignment w:val="center"/>
    </w:pPr>
    <w:rPr>
      <w:noProof w:val="0"/>
      <w:sz w:val="20"/>
      <w:szCs w:val="20"/>
      <w:lang w:val="ru-RU"/>
    </w:rPr>
  </w:style>
  <w:style w:type="paragraph" w:customStyle="1" w:styleId="xl106">
    <w:name w:val="xl106"/>
    <w:basedOn w:val="a"/>
    <w:rsid w:val="00490006"/>
    <w:pPr>
      <w:pBdr>
        <w:top w:val="single" w:sz="8" w:space="0" w:color="auto"/>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7">
    <w:name w:val="xl107"/>
    <w:basedOn w:val="a"/>
    <w:rsid w:val="00490006"/>
    <w:pPr>
      <w:pBdr>
        <w:left w:val="single" w:sz="8" w:space="0" w:color="auto"/>
      </w:pBdr>
      <w:spacing w:before="100" w:beforeAutospacing="1" w:after="100" w:afterAutospacing="1"/>
      <w:textAlignment w:val="center"/>
    </w:pPr>
    <w:rPr>
      <w:noProof w:val="0"/>
      <w:sz w:val="20"/>
      <w:szCs w:val="20"/>
      <w:lang w:val="ru-RU"/>
    </w:rPr>
  </w:style>
  <w:style w:type="paragraph" w:customStyle="1" w:styleId="xl108">
    <w:name w:val="xl108"/>
    <w:basedOn w:val="a"/>
    <w:rsid w:val="00490006"/>
    <w:pPr>
      <w:pBdr>
        <w:right w:val="single" w:sz="8" w:space="0" w:color="auto"/>
      </w:pBdr>
      <w:spacing w:before="100" w:beforeAutospacing="1" w:after="100" w:afterAutospacing="1"/>
      <w:textAlignment w:val="center"/>
    </w:pPr>
    <w:rPr>
      <w:noProof w:val="0"/>
      <w:sz w:val="20"/>
      <w:szCs w:val="20"/>
      <w:lang w:val="ru-RU"/>
    </w:rPr>
  </w:style>
  <w:style w:type="paragraph" w:customStyle="1" w:styleId="xl109">
    <w:name w:val="xl109"/>
    <w:basedOn w:val="a"/>
    <w:rsid w:val="00490006"/>
    <w:pPr>
      <w:pBdr>
        <w:bottom w:val="single" w:sz="8" w:space="0" w:color="auto"/>
        <w:right w:val="single" w:sz="8" w:space="0" w:color="auto"/>
      </w:pBdr>
      <w:spacing w:before="100" w:beforeAutospacing="1" w:after="100" w:afterAutospacing="1"/>
      <w:textAlignment w:val="center"/>
    </w:pPr>
    <w:rPr>
      <w:noProof w:val="0"/>
      <w:sz w:val="20"/>
      <w:szCs w:val="20"/>
      <w:lang w:val="ru-RU"/>
    </w:rPr>
  </w:style>
  <w:style w:type="paragraph" w:customStyle="1" w:styleId="xl110">
    <w:name w:val="xl110"/>
    <w:basedOn w:val="a"/>
    <w:rsid w:val="00490006"/>
    <w:pPr>
      <w:pBdr>
        <w:top w:val="single" w:sz="8" w:space="0" w:color="auto"/>
        <w:right w:val="single" w:sz="8" w:space="0" w:color="000000"/>
      </w:pBdr>
      <w:spacing w:before="100" w:beforeAutospacing="1" w:after="100" w:afterAutospacing="1"/>
      <w:jc w:val="center"/>
      <w:textAlignment w:val="center"/>
    </w:pPr>
    <w:rPr>
      <w:noProof w:val="0"/>
      <w:lang w:val="ru-RU"/>
    </w:rPr>
  </w:style>
  <w:style w:type="paragraph" w:customStyle="1" w:styleId="xl111">
    <w:name w:val="xl111"/>
    <w:basedOn w:val="a"/>
    <w:rsid w:val="00490006"/>
    <w:pPr>
      <w:pBdr>
        <w:left w:val="single" w:sz="8" w:space="0" w:color="auto"/>
      </w:pBdr>
      <w:spacing w:before="100" w:beforeAutospacing="1" w:after="100" w:afterAutospacing="1"/>
      <w:jc w:val="center"/>
      <w:textAlignment w:val="center"/>
    </w:pPr>
    <w:rPr>
      <w:noProof w:val="0"/>
      <w:lang w:val="ru-RU"/>
    </w:rPr>
  </w:style>
  <w:style w:type="paragraph" w:customStyle="1" w:styleId="xl112">
    <w:name w:val="xl112"/>
    <w:basedOn w:val="a"/>
    <w:rsid w:val="00490006"/>
    <w:pPr>
      <w:pBdr>
        <w:right w:val="single" w:sz="8" w:space="0" w:color="000000"/>
      </w:pBdr>
      <w:spacing w:before="100" w:beforeAutospacing="1" w:after="100" w:afterAutospacing="1"/>
      <w:jc w:val="center"/>
      <w:textAlignment w:val="center"/>
    </w:pPr>
    <w:rPr>
      <w:noProof w:val="0"/>
      <w:lang w:val="ru-RU"/>
    </w:rPr>
  </w:style>
  <w:style w:type="paragraph" w:customStyle="1" w:styleId="xl113">
    <w:name w:val="xl113"/>
    <w:basedOn w:val="a"/>
    <w:rsid w:val="0049000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4">
    <w:name w:val="xl114"/>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5">
    <w:name w:val="xl115"/>
    <w:basedOn w:val="a"/>
    <w:rsid w:val="0049000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6">
    <w:name w:val="xl116"/>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7">
    <w:name w:val="xl117"/>
    <w:basedOn w:val="a"/>
    <w:rsid w:val="0049000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8">
    <w:name w:val="xl118"/>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9">
    <w:name w:val="xl119"/>
    <w:basedOn w:val="a"/>
    <w:rsid w:val="00490006"/>
    <w:pPr>
      <w:pBdr>
        <w:top w:val="single" w:sz="8" w:space="0" w:color="auto"/>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0">
    <w:name w:val="xl120"/>
    <w:basedOn w:val="a"/>
    <w:rsid w:val="00490006"/>
    <w:pPr>
      <w:pBdr>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1">
    <w:name w:val="xl121"/>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2">
    <w:name w:val="xl122"/>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lang w:val="ru-RU"/>
    </w:rPr>
  </w:style>
  <w:style w:type="paragraph" w:customStyle="1" w:styleId="xl123">
    <w:name w:val="xl123"/>
    <w:basedOn w:val="a"/>
    <w:rsid w:val="00490006"/>
    <w:pPr>
      <w:pBdr>
        <w:top w:val="single" w:sz="8" w:space="0" w:color="auto"/>
        <w:left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4">
    <w:name w:val="xl124"/>
    <w:basedOn w:val="a"/>
    <w:rsid w:val="00490006"/>
    <w:pPr>
      <w:pBdr>
        <w:top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5">
    <w:name w:val="xl125"/>
    <w:basedOn w:val="a"/>
    <w:rsid w:val="00490006"/>
    <w:pPr>
      <w:pBdr>
        <w:top w:val="single" w:sz="8"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6">
    <w:name w:val="xl126"/>
    <w:basedOn w:val="a"/>
    <w:rsid w:val="00490006"/>
    <w:pPr>
      <w:pBdr>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27">
    <w:name w:val="xl127"/>
    <w:basedOn w:val="a"/>
    <w:rsid w:val="00490006"/>
    <w:pPr>
      <w:pBdr>
        <w:top w:val="single" w:sz="8" w:space="0" w:color="auto"/>
        <w:left w:val="single" w:sz="8" w:space="0" w:color="auto"/>
        <w:bottom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8">
    <w:name w:val="xl128"/>
    <w:basedOn w:val="a"/>
    <w:rsid w:val="00490006"/>
    <w:pPr>
      <w:pBdr>
        <w:top w:val="single" w:sz="8" w:space="0" w:color="auto"/>
        <w:right w:val="single" w:sz="8" w:space="0" w:color="000000"/>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9">
    <w:name w:val="xl129"/>
    <w:basedOn w:val="a"/>
    <w:rsid w:val="00490006"/>
    <w:pPr>
      <w:pBdr>
        <w:top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0">
    <w:name w:val="xl130"/>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1">
    <w:name w:val="xl131"/>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2">
    <w:name w:val="xl132"/>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3">
    <w:name w:val="xl133"/>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4">
    <w:name w:val="xl134"/>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5">
    <w:name w:val="xl135"/>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6">
    <w:name w:val="xl136"/>
    <w:basedOn w:val="a"/>
    <w:rsid w:val="00490006"/>
    <w:pPr>
      <w:pBdr>
        <w:bottom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37">
    <w:name w:val="xl137"/>
    <w:basedOn w:val="a"/>
    <w:rsid w:val="00490006"/>
    <w:pPr>
      <w:spacing w:before="100" w:beforeAutospacing="1" w:after="100" w:afterAutospacing="1"/>
      <w:textAlignment w:val="center"/>
    </w:pPr>
    <w:rPr>
      <w:noProof w:val="0"/>
      <w:sz w:val="20"/>
      <w:szCs w:val="20"/>
      <w:lang w:val="ru-RU"/>
    </w:rPr>
  </w:style>
  <w:style w:type="paragraph" w:customStyle="1" w:styleId="xl138">
    <w:name w:val="xl138"/>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39">
    <w:name w:val="xl13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0">
    <w:name w:val="xl14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1">
    <w:name w:val="xl141"/>
    <w:basedOn w:val="a"/>
    <w:rsid w:val="0066468F"/>
    <w:pPr>
      <w:pBdr>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2">
    <w:name w:val="xl142"/>
    <w:basedOn w:val="a"/>
    <w:rsid w:val="0066468F"/>
    <w:pPr>
      <w:pBdr>
        <w:bottom w:val="single" w:sz="8" w:space="0" w:color="auto"/>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3">
    <w:name w:val="xl143"/>
    <w:basedOn w:val="a"/>
    <w:rsid w:val="0066468F"/>
    <w:pPr>
      <w:pBdr>
        <w:top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4">
    <w:name w:val="xl144"/>
    <w:basedOn w:val="a"/>
    <w:rsid w:val="0066468F"/>
    <w:pPr>
      <w:shd w:val="clear" w:color="000000" w:fill="FFFFFF"/>
      <w:spacing w:before="100" w:beforeAutospacing="1" w:after="100" w:afterAutospacing="1"/>
      <w:jc w:val="center"/>
      <w:textAlignment w:val="center"/>
    </w:pPr>
    <w:rPr>
      <w:noProof w:val="0"/>
      <w:sz w:val="20"/>
      <w:szCs w:val="20"/>
      <w:lang w:val="ru-RU"/>
    </w:rPr>
  </w:style>
  <w:style w:type="paragraph" w:customStyle="1" w:styleId="xl145">
    <w:name w:val="xl145"/>
    <w:basedOn w:val="a"/>
    <w:rsid w:val="0066468F"/>
    <w:pPr>
      <w:pBdr>
        <w:bottom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6">
    <w:name w:val="xl146"/>
    <w:basedOn w:val="a"/>
    <w:rsid w:val="0066468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7">
    <w:name w:val="xl147"/>
    <w:basedOn w:val="a"/>
    <w:rsid w:val="0066468F"/>
    <w:pPr>
      <w:pBdr>
        <w:top w:val="single" w:sz="8" w:space="0" w:color="auto"/>
        <w:left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8">
    <w:name w:val="xl148"/>
    <w:basedOn w:val="a"/>
    <w:rsid w:val="0066468F"/>
    <w:pPr>
      <w:pBdr>
        <w:top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paragraph" w:customStyle="1" w:styleId="xl149">
    <w:name w:val="xl149"/>
    <w:basedOn w:val="a"/>
    <w:rsid w:val="0066468F"/>
    <w:pPr>
      <w:pBdr>
        <w:bottom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character" w:customStyle="1" w:styleId="js-apiid">
    <w:name w:val="js-apiid"/>
    <w:basedOn w:val="a0"/>
    <w:rsid w:val="000C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96514">
      <w:bodyDiv w:val="1"/>
      <w:marLeft w:val="0"/>
      <w:marRight w:val="0"/>
      <w:marTop w:val="0"/>
      <w:marBottom w:val="0"/>
      <w:divBdr>
        <w:top w:val="none" w:sz="0" w:space="0" w:color="auto"/>
        <w:left w:val="none" w:sz="0" w:space="0" w:color="auto"/>
        <w:bottom w:val="none" w:sz="0" w:space="0" w:color="auto"/>
        <w:right w:val="none" w:sz="0" w:space="0" w:color="auto"/>
      </w:divBdr>
    </w:div>
    <w:div w:id="329481544">
      <w:bodyDiv w:val="1"/>
      <w:marLeft w:val="0"/>
      <w:marRight w:val="0"/>
      <w:marTop w:val="0"/>
      <w:marBottom w:val="0"/>
      <w:divBdr>
        <w:top w:val="none" w:sz="0" w:space="0" w:color="auto"/>
        <w:left w:val="none" w:sz="0" w:space="0" w:color="auto"/>
        <w:bottom w:val="none" w:sz="0" w:space="0" w:color="auto"/>
        <w:right w:val="none" w:sz="0" w:space="0" w:color="auto"/>
      </w:divBdr>
    </w:div>
    <w:div w:id="422844155">
      <w:bodyDiv w:val="1"/>
      <w:marLeft w:val="0"/>
      <w:marRight w:val="0"/>
      <w:marTop w:val="0"/>
      <w:marBottom w:val="0"/>
      <w:divBdr>
        <w:top w:val="none" w:sz="0" w:space="0" w:color="auto"/>
        <w:left w:val="none" w:sz="0" w:space="0" w:color="auto"/>
        <w:bottom w:val="none" w:sz="0" w:space="0" w:color="auto"/>
        <w:right w:val="none" w:sz="0" w:space="0" w:color="auto"/>
      </w:divBdr>
    </w:div>
    <w:div w:id="473376617">
      <w:bodyDiv w:val="1"/>
      <w:marLeft w:val="0"/>
      <w:marRight w:val="0"/>
      <w:marTop w:val="0"/>
      <w:marBottom w:val="0"/>
      <w:divBdr>
        <w:top w:val="none" w:sz="0" w:space="0" w:color="auto"/>
        <w:left w:val="none" w:sz="0" w:space="0" w:color="auto"/>
        <w:bottom w:val="none" w:sz="0" w:space="0" w:color="auto"/>
        <w:right w:val="none" w:sz="0" w:space="0" w:color="auto"/>
      </w:divBdr>
    </w:div>
    <w:div w:id="523441074">
      <w:bodyDiv w:val="1"/>
      <w:marLeft w:val="0"/>
      <w:marRight w:val="0"/>
      <w:marTop w:val="0"/>
      <w:marBottom w:val="0"/>
      <w:divBdr>
        <w:top w:val="none" w:sz="0" w:space="0" w:color="auto"/>
        <w:left w:val="none" w:sz="0" w:space="0" w:color="auto"/>
        <w:bottom w:val="none" w:sz="0" w:space="0" w:color="auto"/>
        <w:right w:val="none" w:sz="0" w:space="0" w:color="auto"/>
      </w:divBdr>
    </w:div>
    <w:div w:id="668605643">
      <w:bodyDiv w:val="1"/>
      <w:marLeft w:val="0"/>
      <w:marRight w:val="0"/>
      <w:marTop w:val="0"/>
      <w:marBottom w:val="0"/>
      <w:divBdr>
        <w:top w:val="none" w:sz="0" w:space="0" w:color="auto"/>
        <w:left w:val="none" w:sz="0" w:space="0" w:color="auto"/>
        <w:bottom w:val="none" w:sz="0" w:space="0" w:color="auto"/>
        <w:right w:val="none" w:sz="0" w:space="0" w:color="auto"/>
      </w:divBdr>
    </w:div>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834610288">
      <w:bodyDiv w:val="1"/>
      <w:marLeft w:val="0"/>
      <w:marRight w:val="0"/>
      <w:marTop w:val="0"/>
      <w:marBottom w:val="0"/>
      <w:divBdr>
        <w:top w:val="none" w:sz="0" w:space="0" w:color="auto"/>
        <w:left w:val="none" w:sz="0" w:space="0" w:color="auto"/>
        <w:bottom w:val="none" w:sz="0" w:space="0" w:color="auto"/>
        <w:right w:val="none" w:sz="0" w:space="0" w:color="auto"/>
      </w:divBdr>
    </w:div>
    <w:div w:id="928000124">
      <w:bodyDiv w:val="1"/>
      <w:marLeft w:val="0"/>
      <w:marRight w:val="0"/>
      <w:marTop w:val="0"/>
      <w:marBottom w:val="0"/>
      <w:divBdr>
        <w:top w:val="none" w:sz="0" w:space="0" w:color="auto"/>
        <w:left w:val="none" w:sz="0" w:space="0" w:color="auto"/>
        <w:bottom w:val="none" w:sz="0" w:space="0" w:color="auto"/>
        <w:right w:val="none" w:sz="0" w:space="0" w:color="auto"/>
      </w:divBdr>
    </w:div>
    <w:div w:id="1063479995">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509837">
      <w:bodyDiv w:val="1"/>
      <w:marLeft w:val="0"/>
      <w:marRight w:val="0"/>
      <w:marTop w:val="0"/>
      <w:marBottom w:val="0"/>
      <w:divBdr>
        <w:top w:val="none" w:sz="0" w:space="0" w:color="auto"/>
        <w:left w:val="none" w:sz="0" w:space="0" w:color="auto"/>
        <w:bottom w:val="none" w:sz="0" w:space="0" w:color="auto"/>
        <w:right w:val="none" w:sz="0" w:space="0" w:color="auto"/>
      </w:divBdr>
    </w:div>
    <w:div w:id="1595475105">
      <w:bodyDiv w:val="1"/>
      <w:marLeft w:val="0"/>
      <w:marRight w:val="0"/>
      <w:marTop w:val="0"/>
      <w:marBottom w:val="0"/>
      <w:divBdr>
        <w:top w:val="none" w:sz="0" w:space="0" w:color="auto"/>
        <w:left w:val="none" w:sz="0" w:space="0" w:color="auto"/>
        <w:bottom w:val="none" w:sz="0" w:space="0" w:color="auto"/>
        <w:right w:val="none" w:sz="0" w:space="0" w:color="auto"/>
      </w:divBdr>
    </w:div>
    <w:div w:id="1668171445">
      <w:bodyDiv w:val="1"/>
      <w:marLeft w:val="0"/>
      <w:marRight w:val="0"/>
      <w:marTop w:val="0"/>
      <w:marBottom w:val="0"/>
      <w:divBdr>
        <w:top w:val="none" w:sz="0" w:space="0" w:color="auto"/>
        <w:left w:val="none" w:sz="0" w:space="0" w:color="auto"/>
        <w:bottom w:val="none" w:sz="0" w:space="0" w:color="auto"/>
        <w:right w:val="none" w:sz="0" w:space="0" w:color="auto"/>
      </w:divBdr>
    </w:div>
    <w:div w:id="1700545289">
      <w:bodyDiv w:val="1"/>
      <w:marLeft w:val="0"/>
      <w:marRight w:val="0"/>
      <w:marTop w:val="0"/>
      <w:marBottom w:val="0"/>
      <w:divBdr>
        <w:top w:val="none" w:sz="0" w:space="0" w:color="auto"/>
        <w:left w:val="none" w:sz="0" w:space="0" w:color="auto"/>
        <w:bottom w:val="none" w:sz="0" w:space="0" w:color="auto"/>
        <w:right w:val="none" w:sz="0" w:space="0" w:color="auto"/>
      </w:divBdr>
    </w:div>
    <w:div w:id="1808349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prozorro.gov.ua/tender/UA-2023-05-10-01225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CC1C361-BED7-46E1-ACF7-F190DF32C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3232</Words>
  <Characters>1843</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dsa-slon</dc:creator>
  <cp:lastModifiedBy>ALLA</cp:lastModifiedBy>
  <cp:revision>5</cp:revision>
  <cp:lastPrinted>2023-02-16T11:50:00Z</cp:lastPrinted>
  <dcterms:created xsi:type="dcterms:W3CDTF">2023-05-09T11:46:00Z</dcterms:created>
  <dcterms:modified xsi:type="dcterms:W3CDTF">2023-05-10T13:26:00Z</dcterms:modified>
</cp:coreProperties>
</file>