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8AE064E" w14:textId="77777777" w:rsidR="001F662D" w:rsidRPr="001600F0" w:rsidRDefault="001F662D" w:rsidP="001F662D">
      <w:pPr>
        <w:rPr>
          <w:b/>
          <w:sz w:val="28"/>
          <w:lang w:eastAsia="uk-UA"/>
        </w:rPr>
      </w:pPr>
      <w:r w:rsidRPr="00323243">
        <w:rPr>
          <w:b/>
          <w:color w:val="0000FF"/>
        </w:rPr>
        <w:tab/>
      </w:r>
    </w:p>
    <w:p w14:paraId="7734CA28" w14:textId="77777777" w:rsidR="001F662D" w:rsidRPr="001600F0" w:rsidRDefault="001F662D" w:rsidP="001F662D">
      <w:pPr>
        <w:rPr>
          <w:b/>
          <w:u w:val="single"/>
        </w:rPr>
      </w:pPr>
      <w:r w:rsidRPr="001600F0">
        <w:rPr>
          <w:b/>
          <w:u w:val="single"/>
        </w:rPr>
        <w:t>ПОСЛУГИ ІНТЕРНЕТ ПРОВАЙДЕРІВ (ІНТЕРНЕТ ПОСЛУГИ)</w:t>
      </w:r>
    </w:p>
    <w:tbl>
      <w:tblPr>
        <w:tblW w:w="12333" w:type="dxa"/>
        <w:tblInd w:w="-142" w:type="dxa"/>
        <w:tblLayout w:type="fixed"/>
        <w:tblLook w:val="0000" w:firstRow="0" w:lastRow="0" w:firstColumn="0" w:lastColumn="0" w:noHBand="0" w:noVBand="0"/>
      </w:tblPr>
      <w:tblGrid>
        <w:gridCol w:w="8789"/>
        <w:gridCol w:w="3544"/>
      </w:tblGrid>
      <w:tr w:rsidR="001F662D" w:rsidRPr="001600F0" w14:paraId="7278DC9D" w14:textId="77777777" w:rsidTr="0063629E">
        <w:trPr>
          <w:trHeight w:val="242"/>
        </w:trPr>
        <w:tc>
          <w:tcPr>
            <w:tcW w:w="8789" w:type="dxa"/>
          </w:tcPr>
          <w:p w14:paraId="2425E4DD" w14:textId="577EEF43" w:rsidR="001F662D" w:rsidRDefault="001F662D" w:rsidP="001F662D">
            <w:pPr>
              <w:rPr>
                <w:rFonts w:ascii="Arial" w:hAnsi="Arial" w:cs="Arial"/>
                <w:noProof w:val="0"/>
                <w:color w:val="6D6D6D"/>
                <w:sz w:val="21"/>
                <w:szCs w:val="21"/>
              </w:rPr>
            </w:pPr>
            <w:r w:rsidRPr="001600F0">
              <w:t xml:space="preserve">Закупівля зареєстрована за ідентифікатором:  </w:t>
            </w:r>
            <w:hyperlink r:id="rId9" w:tgtFrame="_blank" w:tooltip="Оголошення на порталі Уповноваженого органу" w:history="1">
              <w:r>
                <w:rPr>
                  <w:rStyle w:val="js-apiid"/>
                  <w:rFonts w:ascii="Arial" w:hAnsi="Arial" w:cs="Arial"/>
                  <w:color w:val="000000"/>
                  <w:sz w:val="21"/>
                  <w:szCs w:val="21"/>
                  <w:u w:val="single"/>
                  <w:bdr w:val="none" w:sz="0" w:space="0" w:color="auto" w:frame="1"/>
                </w:rPr>
                <w:t>UA-2023-08-15-011307-a</w:t>
              </w:r>
            </w:hyperlink>
          </w:p>
          <w:p w14:paraId="5ABFECE2" w14:textId="7438F563" w:rsidR="001F662D" w:rsidRPr="001600F0" w:rsidRDefault="001F662D" w:rsidP="0063629E">
            <w:pPr>
              <w:rPr>
                <w:rFonts w:ascii="Arial" w:hAnsi="Arial" w:cs="Arial"/>
                <w:sz w:val="21"/>
                <w:szCs w:val="21"/>
              </w:rPr>
            </w:pPr>
          </w:p>
        </w:tc>
        <w:tc>
          <w:tcPr>
            <w:tcW w:w="3544" w:type="dxa"/>
          </w:tcPr>
          <w:p w14:paraId="0FEF82C8" w14:textId="77777777" w:rsidR="001F662D" w:rsidRPr="001600F0" w:rsidRDefault="001F662D" w:rsidP="0063629E">
            <w:pPr>
              <w:rPr>
                <w:b/>
                <w:sz w:val="22"/>
                <w:szCs w:val="22"/>
              </w:rPr>
            </w:pPr>
          </w:p>
        </w:tc>
      </w:tr>
    </w:tbl>
    <w:p w14:paraId="295DB25B" w14:textId="77777777" w:rsidR="00DE53D0" w:rsidRDefault="00DE53D0" w:rsidP="00DE53D0">
      <w:pPr>
        <w:pStyle w:val="1d"/>
        <w:jc w:val="center"/>
        <w:rPr>
          <w:color w:val="000000"/>
        </w:rPr>
      </w:pPr>
    </w:p>
    <w:p w14:paraId="0A9022A1" w14:textId="77777777" w:rsidR="00DE53D0" w:rsidRDefault="00DE53D0" w:rsidP="00DE53D0">
      <w:pPr>
        <w:pStyle w:val="1d"/>
        <w:jc w:val="center"/>
        <w:rPr>
          <w:b/>
          <w:bCs/>
          <w:color w:val="000000"/>
        </w:rPr>
      </w:pPr>
      <w:r>
        <w:rPr>
          <w:b/>
          <w:bCs/>
          <w:color w:val="000000"/>
        </w:rPr>
        <w:t>ТЕХНІЧНА СПЕЦИФІКАЦІЯ</w:t>
      </w:r>
      <w:bookmarkStart w:id="0" w:name="bookmark287"/>
      <w:bookmarkEnd w:id="0"/>
    </w:p>
    <w:p w14:paraId="568D3E99" w14:textId="77777777" w:rsidR="00DE53D0" w:rsidRDefault="00DE53D0" w:rsidP="00DE53D0">
      <w:pPr>
        <w:pStyle w:val="1d"/>
        <w:jc w:val="center"/>
        <w:rPr>
          <w:b/>
          <w:bCs/>
          <w:color w:val="000000"/>
        </w:rPr>
      </w:pPr>
    </w:p>
    <w:p w14:paraId="03A751B2" w14:textId="77777777" w:rsidR="00DE53D0" w:rsidRPr="00CE4688" w:rsidRDefault="00DE53D0" w:rsidP="00DE53D0">
      <w:pPr>
        <w:ind w:firstLine="720"/>
        <w:contextualSpacing/>
        <w:jc w:val="both"/>
        <w:rPr>
          <w:color w:val="000000"/>
        </w:rPr>
      </w:pPr>
      <w:r w:rsidRPr="00CE4688">
        <w:rPr>
          <w:b/>
          <w:bCs/>
          <w:color w:val="000000"/>
        </w:rPr>
        <w:t xml:space="preserve">1. Тип послуг: </w:t>
      </w:r>
      <w:r w:rsidRPr="00CE4688">
        <w:rPr>
          <w:color w:val="000000"/>
        </w:rPr>
        <w:t xml:space="preserve">Послуги з підключення та користування мережею Інтернет, </w:t>
      </w:r>
      <w:r w:rsidRPr="00320BB0">
        <w:t>(</w:t>
      </w:r>
      <w:r w:rsidRPr="00320BB0">
        <w:rPr>
          <w:b/>
          <w:u w:val="single"/>
        </w:rPr>
        <w:t>резервна лінія)</w:t>
      </w:r>
      <w:r w:rsidRPr="00320BB0">
        <w:t xml:space="preserve">, за кодом ДК 021:2015 72410000-7 «Послуги провайдерів», а також </w:t>
      </w:r>
      <w:r w:rsidRPr="00CE4688">
        <w:rPr>
          <w:color w:val="000000"/>
        </w:rPr>
        <w:t>послуги, пов’язані технологічно з телекомунікаційними послугами.</w:t>
      </w:r>
    </w:p>
    <w:p w14:paraId="44F5D289" w14:textId="77777777" w:rsidR="00DE53D0" w:rsidRPr="00CE4688" w:rsidRDefault="00DE53D0" w:rsidP="00DE53D0">
      <w:pPr>
        <w:ind w:firstLine="720"/>
        <w:jc w:val="both"/>
        <w:rPr>
          <w:color w:val="000000"/>
        </w:rPr>
      </w:pPr>
      <w:r w:rsidRPr="00CE4688">
        <w:rPr>
          <w:b/>
          <w:bCs/>
          <w:color w:val="000000"/>
        </w:rPr>
        <w:t>2. Загальні вимоги до послуг:</w:t>
      </w:r>
    </w:p>
    <w:p w14:paraId="259AA671" w14:textId="77777777" w:rsidR="00DE53D0" w:rsidRPr="00CE4688" w:rsidRDefault="00DE53D0" w:rsidP="00DE53D0">
      <w:pPr>
        <w:tabs>
          <w:tab w:val="left" w:pos="0"/>
          <w:tab w:val="left" w:pos="567"/>
          <w:tab w:val="left" w:pos="993"/>
        </w:tabs>
        <w:ind w:firstLine="720"/>
        <w:contextualSpacing/>
        <w:jc w:val="both"/>
        <w:rPr>
          <w:color w:val="000000"/>
        </w:rPr>
      </w:pPr>
      <w:r w:rsidRPr="00320BB0">
        <w:t>2.1. Послуги з підключення та користування мережею Інтернет (</w:t>
      </w:r>
      <w:r w:rsidRPr="00320BB0">
        <w:rPr>
          <w:b/>
        </w:rPr>
        <w:t>резервна лінія</w:t>
      </w:r>
      <w:r w:rsidRPr="00320BB0">
        <w:t xml:space="preserve">) </w:t>
      </w:r>
      <w:r w:rsidRPr="00CE4688">
        <w:rPr>
          <w:color w:val="000000"/>
        </w:rPr>
        <w:t>(далі – Послуги) повинні надаватися відповідно до чинних в Україні законодавчих та нормативних актів, зокрема:</w:t>
      </w:r>
    </w:p>
    <w:p w14:paraId="38EFFA45" w14:textId="77777777" w:rsidR="00DE53D0" w:rsidRPr="00CE4688" w:rsidRDefault="00DE53D0" w:rsidP="00DE53D0">
      <w:pPr>
        <w:ind w:firstLine="720"/>
        <w:contextualSpacing/>
        <w:jc w:val="both"/>
        <w:rPr>
          <w:color w:val="000000"/>
        </w:rPr>
      </w:pPr>
      <w:r w:rsidRPr="00CE4688">
        <w:rPr>
          <w:color w:val="000000"/>
          <w:lang w:eastAsia="en-US"/>
        </w:rPr>
        <w:t>–</w:t>
      </w:r>
      <w:r w:rsidRPr="00CE4688">
        <w:rPr>
          <w:color w:val="000000"/>
        </w:rPr>
        <w:t xml:space="preserve">   Закону України «Про електронні комунікації» від 16.12.2020 №1089-ІХ;</w:t>
      </w:r>
    </w:p>
    <w:p w14:paraId="6960EBE6" w14:textId="77777777" w:rsidR="00DE53D0" w:rsidRPr="00CE4688" w:rsidRDefault="00DE53D0" w:rsidP="00DE53D0">
      <w:pPr>
        <w:tabs>
          <w:tab w:val="left" w:pos="284"/>
        </w:tabs>
        <w:ind w:firstLine="720"/>
        <w:contextualSpacing/>
        <w:jc w:val="both"/>
        <w:rPr>
          <w:color w:val="000000"/>
        </w:rPr>
      </w:pPr>
      <w:r w:rsidRPr="00CE4688">
        <w:rPr>
          <w:color w:val="000000"/>
          <w:lang w:eastAsia="en-US"/>
        </w:rPr>
        <w:t>–</w:t>
      </w:r>
      <w:r w:rsidRPr="00CE4688">
        <w:rPr>
          <w:color w:val="000000"/>
        </w:rPr>
        <w:t xml:space="preserve"> Указу Президента України «Про деякі заходи щодо захисту </w:t>
      </w:r>
      <w:r w:rsidRPr="00CE4688">
        <w:rPr>
          <w:color w:val="000000"/>
          <w:spacing w:val="10"/>
        </w:rPr>
        <w:t xml:space="preserve">державних </w:t>
      </w:r>
      <w:r w:rsidRPr="00CE4688">
        <w:rPr>
          <w:color w:val="000000"/>
        </w:rPr>
        <w:t>інформаційних ресурсів у мережах передачі даних» від 24.09.2001 №891/2001;</w:t>
      </w:r>
    </w:p>
    <w:p w14:paraId="4646D7A8" w14:textId="77777777" w:rsidR="00DE53D0" w:rsidRPr="00CE4688" w:rsidRDefault="00DE53D0" w:rsidP="00DE53D0">
      <w:pPr>
        <w:ind w:firstLine="720"/>
        <w:jc w:val="both"/>
        <w:rPr>
          <w:color w:val="000000"/>
        </w:rPr>
      </w:pPr>
      <w:r w:rsidRPr="00CE4688">
        <w:rPr>
          <w:color w:val="000000"/>
          <w:lang w:eastAsia="en-US"/>
        </w:rPr>
        <w:t>–</w:t>
      </w:r>
      <w:r w:rsidRPr="00CE4688">
        <w:rPr>
          <w:color w:val="000000"/>
        </w:rPr>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CE4688">
        <w:rPr>
          <w:color w:val="000000"/>
        </w:rPr>
        <w:br/>
        <w:t>07 липня 2008 року за №603/15294;</w:t>
      </w:r>
    </w:p>
    <w:p w14:paraId="26CC2099" w14:textId="77777777" w:rsidR="00DE53D0" w:rsidRPr="00CE4688" w:rsidRDefault="00DE53D0" w:rsidP="00DE53D0">
      <w:pPr>
        <w:ind w:firstLine="720"/>
        <w:jc w:val="both"/>
        <w:rPr>
          <w:color w:val="000000"/>
        </w:rPr>
      </w:pPr>
      <w:r w:rsidRPr="00CE4688">
        <w:rPr>
          <w:color w:val="000000"/>
          <w:lang w:eastAsia="en-US"/>
        </w:rPr>
        <w:t>–</w:t>
      </w:r>
      <w:r w:rsidRPr="00CE4688">
        <w:rPr>
          <w:color w:val="000000"/>
        </w:rPr>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000B5BE3" w14:textId="77777777" w:rsidR="00DE53D0" w:rsidRPr="00CE4688" w:rsidRDefault="00DE53D0" w:rsidP="00DE53D0">
      <w:pPr>
        <w:ind w:firstLine="720"/>
        <w:jc w:val="both"/>
        <w:rPr>
          <w:color w:val="000000"/>
        </w:rPr>
      </w:pPr>
    </w:p>
    <w:p w14:paraId="4ED0BFD2" w14:textId="77777777" w:rsidR="00DE53D0" w:rsidRPr="00320BB0" w:rsidRDefault="00DE53D0" w:rsidP="00DE53D0">
      <w:pPr>
        <w:numPr>
          <w:ilvl w:val="1"/>
          <w:numId w:val="31"/>
        </w:numPr>
        <w:suppressAutoHyphens/>
        <w:ind w:left="0" w:firstLine="709"/>
        <w:contextualSpacing/>
        <w:jc w:val="both"/>
      </w:pPr>
      <w:r w:rsidRPr="00320BB0">
        <w:t xml:space="preserve">Підключення до мережі Інтернет </w:t>
      </w:r>
      <w:r w:rsidRPr="00320BB0">
        <w:rPr>
          <w:b/>
          <w:u w:val="single"/>
        </w:rPr>
        <w:t>резервна лінія</w:t>
      </w:r>
      <w:r w:rsidRPr="00320BB0">
        <w:t xml:space="preserve"> здійснюється оптичним каналом зв'язку </w:t>
      </w:r>
      <w:r w:rsidRPr="00320BB0">
        <w:rPr>
          <w:u w:val="single"/>
        </w:rPr>
        <w:t xml:space="preserve">за технологією </w:t>
      </w:r>
      <w:r w:rsidRPr="00320BB0">
        <w:rPr>
          <w:u w:val="single"/>
          <w:lang w:val="en-US"/>
        </w:rPr>
        <w:t>PON</w:t>
      </w:r>
      <w:r w:rsidRPr="00320BB0">
        <w:rPr>
          <w:u w:val="single"/>
        </w:rPr>
        <w:t xml:space="preserve"> / </w:t>
      </w:r>
      <w:r w:rsidRPr="00320BB0">
        <w:rPr>
          <w:u w:val="single"/>
          <w:lang w:val="en-US"/>
        </w:rPr>
        <w:t>GPON</w:t>
      </w:r>
      <w:r w:rsidRPr="00320BB0">
        <w:rPr>
          <w:u w:val="single"/>
        </w:rPr>
        <w:t>,</w:t>
      </w:r>
      <w:r w:rsidRPr="00320BB0">
        <w:t xml:space="preserve"> або оптоволоконним висококошвидкісним каналом зв'язку, </w:t>
      </w:r>
      <w:r w:rsidRPr="00320BB0">
        <w:rPr>
          <w:b/>
        </w:rPr>
        <w:t>провайдером відмінним від того, який надає послугу з основної лінії судовій установі</w:t>
      </w:r>
      <w:r w:rsidRPr="00320BB0">
        <w:t xml:space="preserve">, перелік підключень основної лінії з назвами провайдерів, що надають послугу у 2023 році наведено в </w:t>
      </w:r>
      <w:r w:rsidRPr="00320BB0">
        <w:rPr>
          <w:b/>
        </w:rPr>
        <w:t>додатку 3.2</w:t>
      </w:r>
      <w:r w:rsidRPr="00320BB0">
        <w:t>;</w:t>
      </w:r>
    </w:p>
    <w:p w14:paraId="395BC983" w14:textId="77777777" w:rsidR="00DE53D0" w:rsidRPr="00320BB0" w:rsidRDefault="00DE53D0" w:rsidP="00DE53D0">
      <w:pPr>
        <w:numPr>
          <w:ilvl w:val="1"/>
          <w:numId w:val="31"/>
        </w:numPr>
        <w:suppressAutoHyphens/>
        <w:ind w:left="0" w:firstLine="709"/>
        <w:contextualSpacing/>
        <w:jc w:val="both"/>
        <w:rPr>
          <w:u w:val="single"/>
        </w:rPr>
      </w:pPr>
      <w:r w:rsidRPr="00320BB0">
        <w:t xml:space="preserve">Швидкість доступу до мережі Інтернет 50 Мбіт/с для вхідного та вихідного трафіку. </w:t>
      </w:r>
    </w:p>
    <w:p w14:paraId="114E6F20" w14:textId="77777777" w:rsidR="00DE53D0" w:rsidRPr="00320BB0" w:rsidRDefault="00DE53D0" w:rsidP="00DE53D0">
      <w:pPr>
        <w:numPr>
          <w:ilvl w:val="1"/>
          <w:numId w:val="31"/>
        </w:numPr>
        <w:suppressAutoHyphens/>
        <w:ind w:left="0" w:firstLine="709"/>
        <w:contextualSpacing/>
        <w:jc w:val="both"/>
      </w:pPr>
      <w:r w:rsidRPr="00320BB0">
        <w:t>Послуги надаються в режимі 24/7/365, та протягом 8 годин у разі відсутності електроживлення в районі, кварталі міста або смт.</w:t>
      </w:r>
    </w:p>
    <w:p w14:paraId="0909CB83" w14:textId="77777777" w:rsidR="00DE53D0" w:rsidRPr="00320BB0" w:rsidRDefault="00DE53D0" w:rsidP="00DE53D0">
      <w:pPr>
        <w:numPr>
          <w:ilvl w:val="1"/>
          <w:numId w:val="31"/>
        </w:numPr>
        <w:suppressAutoHyphens/>
        <w:ind w:left="0" w:firstLine="709"/>
        <w:jc w:val="both"/>
      </w:pPr>
      <w:r w:rsidRPr="00320BB0">
        <w:t>Наявність офісу або технічної підтримки в регіоні (місто, смт), або в обласному центрі з реагуванням на звернення (виїзд до точки підключення) протягом 48 годин.</w:t>
      </w:r>
    </w:p>
    <w:p w14:paraId="57D10C7F" w14:textId="77777777" w:rsidR="00DE53D0" w:rsidRPr="00320BB0" w:rsidRDefault="00DE53D0" w:rsidP="00DE53D0">
      <w:pPr>
        <w:numPr>
          <w:ilvl w:val="1"/>
          <w:numId w:val="31"/>
        </w:numPr>
        <w:suppressAutoHyphens/>
        <w:ind w:left="0" w:firstLine="709"/>
        <w:jc w:val="both"/>
      </w:pPr>
      <w:r w:rsidRPr="00320BB0">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09D94EEA" w14:textId="77777777" w:rsidR="00DE53D0" w:rsidRPr="00320BB0" w:rsidRDefault="00DE53D0" w:rsidP="00DE53D0">
      <w:pPr>
        <w:numPr>
          <w:ilvl w:val="1"/>
          <w:numId w:val="31"/>
        </w:numPr>
        <w:suppressAutoHyphens/>
        <w:ind w:left="0" w:firstLine="709"/>
        <w:jc w:val="both"/>
      </w:pPr>
      <w:r w:rsidRPr="00320BB0">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48 годин з дати прийняття заявки в роботу за власний рахунок. </w:t>
      </w:r>
    </w:p>
    <w:p w14:paraId="70B51443" w14:textId="77777777" w:rsidR="00DE53D0" w:rsidRPr="00CE4688" w:rsidRDefault="00DE53D0" w:rsidP="00DE53D0">
      <w:pPr>
        <w:numPr>
          <w:ilvl w:val="1"/>
          <w:numId w:val="31"/>
        </w:numPr>
        <w:suppressAutoHyphens/>
        <w:ind w:left="0" w:firstLine="709"/>
        <w:jc w:val="both"/>
        <w:rPr>
          <w:color w:val="000000"/>
          <w:lang w:val="x-none"/>
        </w:rPr>
      </w:pPr>
      <w:r w:rsidRPr="00CE4688">
        <w:rPr>
          <w:color w:val="000000"/>
        </w:rPr>
        <w:t xml:space="preserve">Виконавець, що здійснює монтаж і наладку обладнання, повинен проводити технічне обслуговування за власний рахунок. </w:t>
      </w:r>
    </w:p>
    <w:p w14:paraId="6DD74373" w14:textId="77777777" w:rsidR="00DE53D0" w:rsidRPr="00CE4688" w:rsidRDefault="00DE53D0" w:rsidP="00DE53D0">
      <w:pPr>
        <w:numPr>
          <w:ilvl w:val="1"/>
          <w:numId w:val="31"/>
        </w:numPr>
        <w:suppressAutoHyphens/>
        <w:ind w:left="0" w:firstLine="709"/>
        <w:jc w:val="both"/>
        <w:rPr>
          <w:color w:val="000000"/>
        </w:rPr>
      </w:pPr>
      <w:r w:rsidRPr="00CE4688">
        <w:rPr>
          <w:color w:val="000000"/>
        </w:rPr>
        <w:t xml:space="preserve">Час роботи в мережі Інтернет та обсяг передачі інформації не обмежується. </w:t>
      </w:r>
    </w:p>
    <w:p w14:paraId="76438F61" w14:textId="77777777" w:rsidR="00DE53D0" w:rsidRPr="00CE4688" w:rsidRDefault="00DE53D0" w:rsidP="00DE53D0">
      <w:pPr>
        <w:numPr>
          <w:ilvl w:val="1"/>
          <w:numId w:val="31"/>
        </w:numPr>
        <w:suppressAutoHyphens/>
        <w:ind w:left="0" w:firstLine="709"/>
        <w:jc w:val="both"/>
        <w:rPr>
          <w:color w:val="000000"/>
        </w:rPr>
      </w:pPr>
      <w:r w:rsidRPr="00CE4688">
        <w:rPr>
          <w:color w:val="000000"/>
        </w:rPr>
        <w:t xml:space="preserve">Умови надання послуги передбачають безлімітний доступ до Інтернету, що не обмежує обсяг передавання та приймання даних. </w:t>
      </w:r>
    </w:p>
    <w:p w14:paraId="292E7288" w14:textId="600DC84A" w:rsidR="00DE53D0" w:rsidRPr="001F662D" w:rsidRDefault="00DE53D0" w:rsidP="001F662D">
      <w:pPr>
        <w:numPr>
          <w:ilvl w:val="1"/>
          <w:numId w:val="31"/>
        </w:numPr>
        <w:suppressAutoHyphens/>
        <w:ind w:left="0" w:firstLine="709"/>
        <w:jc w:val="both"/>
        <w:rPr>
          <w:color w:val="000000"/>
        </w:rPr>
      </w:pPr>
      <w:r w:rsidRPr="00CE4688">
        <w:rPr>
          <w:color w:val="000000"/>
        </w:rPr>
        <w:lastRenderedPageBreak/>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r w:rsidRPr="001F662D">
        <w:rPr>
          <w:b/>
          <w:bCs/>
          <w:color w:val="000000"/>
        </w:rPr>
        <w:t xml:space="preserve">3. </w:t>
      </w:r>
      <w:r w:rsidRPr="001F662D">
        <w:rPr>
          <w:color w:val="000000"/>
        </w:rPr>
        <w:t>Адреси точок підключення</w:t>
      </w:r>
      <w:r w:rsidRPr="001F662D">
        <w:rPr>
          <w:b/>
          <w:bCs/>
          <w:color w:val="000000"/>
        </w:rPr>
        <w:t>:</w:t>
      </w:r>
    </w:p>
    <w:p w14:paraId="75ECA325" w14:textId="77777777" w:rsidR="00DE53D0" w:rsidRPr="00CE4688" w:rsidRDefault="00DE53D0" w:rsidP="00DE53D0">
      <w:pPr>
        <w:tabs>
          <w:tab w:val="left" w:pos="993"/>
          <w:tab w:val="left" w:pos="1134"/>
        </w:tabs>
        <w:ind w:firstLine="567"/>
        <w:jc w:val="both"/>
        <w:rPr>
          <w:color w:val="000000"/>
        </w:rPr>
      </w:pPr>
      <w:r w:rsidRPr="00CE4688">
        <w:rPr>
          <w:color w:val="000000"/>
        </w:rPr>
        <w:t xml:space="preserve">3.1. Учасник повинен забезпечити підключення та цілодобовий доступ до мережі Інтернет за наведеними вище характеристиками ( п. 2.1-2.11) наступних адрес замовника: </w:t>
      </w:r>
    </w:p>
    <w:p w14:paraId="123BB72F" w14:textId="77777777" w:rsidR="00DE53D0" w:rsidRPr="00CE4688" w:rsidRDefault="00DE53D0" w:rsidP="00DE53D0">
      <w:pPr>
        <w:tabs>
          <w:tab w:val="left" w:pos="993"/>
          <w:tab w:val="left" w:pos="1134"/>
        </w:tabs>
        <w:ind w:firstLine="567"/>
        <w:jc w:val="both"/>
        <w:rPr>
          <w:color w:val="000000"/>
        </w:rPr>
      </w:pPr>
    </w:p>
    <w:tbl>
      <w:tblPr>
        <w:tblW w:w="94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963"/>
        <w:gridCol w:w="2126"/>
      </w:tblGrid>
      <w:tr w:rsidR="00320BB0" w:rsidRPr="00320BB0" w14:paraId="7ED268F8" w14:textId="77777777" w:rsidTr="00D724C1">
        <w:tc>
          <w:tcPr>
            <w:tcW w:w="558" w:type="dxa"/>
            <w:vAlign w:val="center"/>
          </w:tcPr>
          <w:p w14:paraId="17EF398D" w14:textId="77777777" w:rsidR="00DE53D0" w:rsidRPr="00320BB0" w:rsidRDefault="00DE53D0" w:rsidP="00D724C1">
            <w:pPr>
              <w:jc w:val="center"/>
              <w:rPr>
                <w:sz w:val="20"/>
                <w:szCs w:val="20"/>
              </w:rPr>
            </w:pPr>
            <w:r w:rsidRPr="00320BB0">
              <w:rPr>
                <w:sz w:val="20"/>
                <w:szCs w:val="20"/>
              </w:rPr>
              <w:t>№ з/п</w:t>
            </w:r>
          </w:p>
        </w:tc>
        <w:tc>
          <w:tcPr>
            <w:tcW w:w="2077" w:type="dxa"/>
            <w:vAlign w:val="center"/>
          </w:tcPr>
          <w:p w14:paraId="4F7FA7E5" w14:textId="77777777" w:rsidR="00DE53D0" w:rsidRPr="00320BB0" w:rsidRDefault="00DE53D0" w:rsidP="00D724C1">
            <w:pPr>
              <w:jc w:val="center"/>
              <w:rPr>
                <w:sz w:val="20"/>
                <w:szCs w:val="20"/>
              </w:rPr>
            </w:pPr>
            <w:r w:rsidRPr="00320BB0">
              <w:rPr>
                <w:sz w:val="20"/>
                <w:szCs w:val="20"/>
              </w:rPr>
              <w:t>Назва установи</w:t>
            </w:r>
          </w:p>
        </w:tc>
        <w:tc>
          <w:tcPr>
            <w:tcW w:w="2740" w:type="dxa"/>
            <w:vAlign w:val="center"/>
          </w:tcPr>
          <w:p w14:paraId="6F58D594" w14:textId="77777777" w:rsidR="00DE53D0" w:rsidRPr="00320BB0" w:rsidRDefault="00DE53D0" w:rsidP="00D724C1">
            <w:pPr>
              <w:jc w:val="center"/>
              <w:rPr>
                <w:sz w:val="20"/>
                <w:szCs w:val="20"/>
              </w:rPr>
            </w:pPr>
            <w:r w:rsidRPr="00320BB0">
              <w:rPr>
                <w:sz w:val="20"/>
                <w:szCs w:val="20"/>
              </w:rPr>
              <w:t>Адреса точки підключення</w:t>
            </w:r>
          </w:p>
        </w:tc>
        <w:tc>
          <w:tcPr>
            <w:tcW w:w="1963" w:type="dxa"/>
            <w:vAlign w:val="center"/>
          </w:tcPr>
          <w:p w14:paraId="3E06835B" w14:textId="77777777" w:rsidR="00DE53D0" w:rsidRPr="00320BB0" w:rsidRDefault="00DE53D0" w:rsidP="00D724C1">
            <w:pPr>
              <w:jc w:val="center"/>
              <w:rPr>
                <w:sz w:val="20"/>
                <w:szCs w:val="20"/>
                <w:lang w:val="en-US"/>
              </w:rPr>
            </w:pPr>
            <w:r w:rsidRPr="00320BB0">
              <w:rPr>
                <w:sz w:val="20"/>
                <w:szCs w:val="20"/>
              </w:rPr>
              <w:t>Технологія підключення</w:t>
            </w:r>
          </w:p>
          <w:p w14:paraId="1AEA05D0" w14:textId="77777777" w:rsidR="00DE53D0" w:rsidRPr="00320BB0" w:rsidRDefault="00DE53D0" w:rsidP="00D724C1">
            <w:pPr>
              <w:jc w:val="center"/>
              <w:rPr>
                <w:sz w:val="20"/>
                <w:szCs w:val="20"/>
              </w:rPr>
            </w:pPr>
            <w:r w:rsidRPr="00320BB0">
              <w:rPr>
                <w:sz w:val="20"/>
                <w:szCs w:val="20"/>
                <w:lang w:val="en-US"/>
              </w:rPr>
              <w:t>(</w:t>
            </w:r>
            <w:r w:rsidRPr="00320BB0">
              <w:rPr>
                <w:sz w:val="20"/>
                <w:szCs w:val="20"/>
              </w:rPr>
              <w:t>зазначити)</w:t>
            </w:r>
          </w:p>
          <w:p w14:paraId="1EEDC88B" w14:textId="77777777" w:rsidR="00DE53D0" w:rsidRPr="00320BB0" w:rsidRDefault="00DE53D0" w:rsidP="00D724C1">
            <w:pPr>
              <w:jc w:val="center"/>
              <w:rPr>
                <w:sz w:val="20"/>
                <w:szCs w:val="20"/>
                <w:lang w:val="en-US"/>
              </w:rPr>
            </w:pPr>
          </w:p>
        </w:tc>
        <w:tc>
          <w:tcPr>
            <w:tcW w:w="2126" w:type="dxa"/>
            <w:vAlign w:val="center"/>
          </w:tcPr>
          <w:p w14:paraId="23333704" w14:textId="77777777" w:rsidR="00DE53D0" w:rsidRPr="00320BB0" w:rsidRDefault="00DE53D0" w:rsidP="00D724C1">
            <w:pPr>
              <w:tabs>
                <w:tab w:val="left" w:pos="216"/>
              </w:tabs>
              <w:jc w:val="center"/>
              <w:rPr>
                <w:sz w:val="20"/>
                <w:szCs w:val="20"/>
              </w:rPr>
            </w:pPr>
            <w:r w:rsidRPr="00320BB0">
              <w:rPr>
                <w:sz w:val="20"/>
                <w:szCs w:val="20"/>
              </w:rPr>
              <w:t>Швид-кість, Мбіт/с</w:t>
            </w:r>
          </w:p>
        </w:tc>
      </w:tr>
      <w:tr w:rsidR="00320BB0" w:rsidRPr="00320BB0" w14:paraId="59601DC1" w14:textId="77777777" w:rsidTr="00D724C1">
        <w:tc>
          <w:tcPr>
            <w:tcW w:w="558" w:type="dxa"/>
            <w:vAlign w:val="center"/>
          </w:tcPr>
          <w:p w14:paraId="6911EE19" w14:textId="77777777" w:rsidR="00DE53D0" w:rsidRPr="00320BB0" w:rsidRDefault="00DE53D0" w:rsidP="00D724C1">
            <w:pPr>
              <w:jc w:val="center"/>
              <w:rPr>
                <w:sz w:val="20"/>
                <w:szCs w:val="20"/>
              </w:rPr>
            </w:pPr>
            <w:r w:rsidRPr="00320BB0">
              <w:rPr>
                <w:bCs/>
                <w:iCs/>
                <w:sz w:val="20"/>
                <w:szCs w:val="20"/>
              </w:rPr>
              <w:t>1</w:t>
            </w:r>
          </w:p>
        </w:tc>
        <w:tc>
          <w:tcPr>
            <w:tcW w:w="2077" w:type="dxa"/>
            <w:vAlign w:val="center"/>
          </w:tcPr>
          <w:p w14:paraId="6FE82699" w14:textId="77777777" w:rsidR="00DE53D0" w:rsidRPr="00320BB0" w:rsidRDefault="00DE53D0" w:rsidP="00D724C1">
            <w:pPr>
              <w:rPr>
                <w:sz w:val="20"/>
                <w:szCs w:val="20"/>
              </w:rPr>
            </w:pPr>
            <w:r w:rsidRPr="00320BB0">
              <w:rPr>
                <w:bCs/>
                <w:iCs/>
                <w:sz w:val="20"/>
                <w:szCs w:val="20"/>
              </w:rPr>
              <w:t>Голованівський районний суд</w:t>
            </w:r>
          </w:p>
        </w:tc>
        <w:tc>
          <w:tcPr>
            <w:tcW w:w="2740" w:type="dxa"/>
            <w:vAlign w:val="center"/>
          </w:tcPr>
          <w:p w14:paraId="381D9C8A" w14:textId="77777777" w:rsidR="00DE53D0" w:rsidRPr="00320BB0" w:rsidRDefault="00DE53D0" w:rsidP="00D724C1">
            <w:pPr>
              <w:rPr>
                <w:sz w:val="20"/>
                <w:szCs w:val="20"/>
              </w:rPr>
            </w:pPr>
            <w:r w:rsidRPr="00320BB0">
              <w:rPr>
                <w:bCs/>
                <w:iCs/>
                <w:sz w:val="20"/>
                <w:szCs w:val="20"/>
              </w:rPr>
              <w:t>26500, смт.Голованівськ, вул Соборна, буд 18, Кіровоградська область</w:t>
            </w:r>
          </w:p>
        </w:tc>
        <w:tc>
          <w:tcPr>
            <w:tcW w:w="1963" w:type="dxa"/>
            <w:vAlign w:val="center"/>
          </w:tcPr>
          <w:p w14:paraId="630B35C5" w14:textId="77777777" w:rsidR="00DE53D0" w:rsidRPr="00320BB0" w:rsidRDefault="00DE53D0" w:rsidP="00D724C1">
            <w:pPr>
              <w:jc w:val="center"/>
              <w:rPr>
                <w:sz w:val="20"/>
                <w:szCs w:val="20"/>
              </w:rPr>
            </w:pPr>
          </w:p>
        </w:tc>
        <w:tc>
          <w:tcPr>
            <w:tcW w:w="2126" w:type="dxa"/>
            <w:vAlign w:val="center"/>
          </w:tcPr>
          <w:p w14:paraId="401AA606" w14:textId="77777777" w:rsidR="00DE53D0" w:rsidRPr="00320BB0" w:rsidRDefault="00DE53D0" w:rsidP="00D724C1">
            <w:pPr>
              <w:jc w:val="center"/>
              <w:rPr>
                <w:sz w:val="20"/>
                <w:szCs w:val="20"/>
              </w:rPr>
            </w:pPr>
            <w:r w:rsidRPr="00320BB0">
              <w:rPr>
                <w:sz w:val="20"/>
                <w:szCs w:val="20"/>
              </w:rPr>
              <w:t>50 Мбіт/с</w:t>
            </w:r>
          </w:p>
        </w:tc>
      </w:tr>
      <w:tr w:rsidR="00320BB0" w:rsidRPr="00320BB0" w14:paraId="09C3EAF4" w14:textId="77777777" w:rsidTr="00D724C1">
        <w:tc>
          <w:tcPr>
            <w:tcW w:w="558" w:type="dxa"/>
            <w:vAlign w:val="center"/>
          </w:tcPr>
          <w:p w14:paraId="57624C54" w14:textId="77777777" w:rsidR="00DE53D0" w:rsidRPr="00320BB0" w:rsidRDefault="00DE53D0" w:rsidP="00D724C1">
            <w:pPr>
              <w:jc w:val="center"/>
              <w:rPr>
                <w:sz w:val="20"/>
                <w:szCs w:val="20"/>
              </w:rPr>
            </w:pPr>
            <w:r w:rsidRPr="00320BB0">
              <w:rPr>
                <w:bCs/>
                <w:iCs/>
                <w:sz w:val="20"/>
                <w:szCs w:val="20"/>
              </w:rPr>
              <w:t>2</w:t>
            </w:r>
          </w:p>
        </w:tc>
        <w:tc>
          <w:tcPr>
            <w:tcW w:w="2077" w:type="dxa"/>
            <w:vAlign w:val="center"/>
          </w:tcPr>
          <w:p w14:paraId="71171CD6" w14:textId="77777777" w:rsidR="00DE53D0" w:rsidRPr="00320BB0" w:rsidRDefault="00DE53D0" w:rsidP="00D724C1">
            <w:pPr>
              <w:rPr>
                <w:sz w:val="20"/>
                <w:szCs w:val="20"/>
              </w:rPr>
            </w:pPr>
            <w:r w:rsidRPr="00320BB0">
              <w:rPr>
                <w:bCs/>
                <w:iCs/>
                <w:sz w:val="20"/>
                <w:szCs w:val="20"/>
              </w:rPr>
              <w:t>Добровеличківський районний суд</w:t>
            </w:r>
          </w:p>
        </w:tc>
        <w:tc>
          <w:tcPr>
            <w:tcW w:w="2740" w:type="dxa"/>
            <w:vAlign w:val="center"/>
          </w:tcPr>
          <w:p w14:paraId="1EBA3448" w14:textId="77777777" w:rsidR="00DE53D0" w:rsidRPr="00320BB0" w:rsidRDefault="00DE53D0" w:rsidP="00D724C1">
            <w:pPr>
              <w:rPr>
                <w:sz w:val="20"/>
                <w:szCs w:val="20"/>
              </w:rPr>
            </w:pPr>
            <w:r w:rsidRPr="00320BB0">
              <w:rPr>
                <w:bCs/>
                <w:iCs/>
                <w:sz w:val="20"/>
                <w:szCs w:val="20"/>
              </w:rPr>
              <w:t>27000, смт. Добровеличківка,вул. Центральна, буд. 119, Кіровоградська область</w:t>
            </w:r>
          </w:p>
        </w:tc>
        <w:tc>
          <w:tcPr>
            <w:tcW w:w="1963" w:type="dxa"/>
            <w:vAlign w:val="center"/>
          </w:tcPr>
          <w:p w14:paraId="68746F6B" w14:textId="77777777" w:rsidR="00DE53D0" w:rsidRPr="00320BB0" w:rsidRDefault="00DE53D0" w:rsidP="00D724C1">
            <w:pPr>
              <w:jc w:val="center"/>
              <w:rPr>
                <w:sz w:val="20"/>
                <w:szCs w:val="20"/>
              </w:rPr>
            </w:pPr>
          </w:p>
        </w:tc>
        <w:tc>
          <w:tcPr>
            <w:tcW w:w="2126" w:type="dxa"/>
            <w:vAlign w:val="center"/>
          </w:tcPr>
          <w:p w14:paraId="55E33DBA" w14:textId="77777777" w:rsidR="00DE53D0" w:rsidRPr="00320BB0" w:rsidRDefault="00DE53D0" w:rsidP="00D724C1">
            <w:pPr>
              <w:jc w:val="center"/>
              <w:rPr>
                <w:sz w:val="20"/>
                <w:szCs w:val="20"/>
              </w:rPr>
            </w:pPr>
            <w:r w:rsidRPr="00320BB0">
              <w:rPr>
                <w:sz w:val="20"/>
                <w:szCs w:val="20"/>
              </w:rPr>
              <w:t>50 Мбіт/с</w:t>
            </w:r>
          </w:p>
        </w:tc>
      </w:tr>
      <w:tr w:rsidR="00320BB0" w:rsidRPr="00320BB0" w14:paraId="63B4061B" w14:textId="77777777" w:rsidTr="00D724C1">
        <w:tc>
          <w:tcPr>
            <w:tcW w:w="558" w:type="dxa"/>
            <w:vAlign w:val="center"/>
          </w:tcPr>
          <w:p w14:paraId="3C195913" w14:textId="77777777" w:rsidR="00DE53D0" w:rsidRPr="00320BB0" w:rsidRDefault="00DE53D0" w:rsidP="00D724C1">
            <w:pPr>
              <w:jc w:val="center"/>
              <w:rPr>
                <w:sz w:val="20"/>
                <w:szCs w:val="20"/>
              </w:rPr>
            </w:pPr>
            <w:r w:rsidRPr="00320BB0">
              <w:rPr>
                <w:bCs/>
                <w:iCs/>
                <w:sz w:val="20"/>
                <w:szCs w:val="20"/>
              </w:rPr>
              <w:t>3</w:t>
            </w:r>
          </w:p>
        </w:tc>
        <w:tc>
          <w:tcPr>
            <w:tcW w:w="2077" w:type="dxa"/>
            <w:vAlign w:val="center"/>
          </w:tcPr>
          <w:p w14:paraId="337AFDDA" w14:textId="77777777" w:rsidR="00DE53D0" w:rsidRPr="00320BB0" w:rsidRDefault="00DE53D0" w:rsidP="00D724C1">
            <w:pPr>
              <w:rPr>
                <w:sz w:val="20"/>
                <w:szCs w:val="20"/>
              </w:rPr>
            </w:pPr>
            <w:r w:rsidRPr="00320BB0">
              <w:rPr>
                <w:bCs/>
                <w:iCs/>
                <w:sz w:val="20"/>
                <w:szCs w:val="20"/>
              </w:rPr>
              <w:t>Знам'янський міськрайонний суд</w:t>
            </w:r>
          </w:p>
        </w:tc>
        <w:tc>
          <w:tcPr>
            <w:tcW w:w="2740" w:type="dxa"/>
            <w:vAlign w:val="center"/>
          </w:tcPr>
          <w:p w14:paraId="106966C5" w14:textId="77777777" w:rsidR="00DE53D0" w:rsidRPr="00320BB0" w:rsidRDefault="00DE53D0" w:rsidP="00D724C1">
            <w:pPr>
              <w:rPr>
                <w:sz w:val="20"/>
                <w:szCs w:val="20"/>
              </w:rPr>
            </w:pPr>
            <w:r w:rsidRPr="00320BB0">
              <w:rPr>
                <w:bCs/>
                <w:iCs/>
                <w:sz w:val="20"/>
                <w:szCs w:val="20"/>
              </w:rPr>
              <w:t>27400, м.Знам'янка, вул.Маяковського, буд. 30, Кіровоградська область</w:t>
            </w:r>
          </w:p>
        </w:tc>
        <w:tc>
          <w:tcPr>
            <w:tcW w:w="1963" w:type="dxa"/>
          </w:tcPr>
          <w:p w14:paraId="36984D7D" w14:textId="77777777" w:rsidR="00DE53D0" w:rsidRPr="00320BB0" w:rsidRDefault="00DE53D0" w:rsidP="00D724C1">
            <w:pPr>
              <w:jc w:val="center"/>
              <w:rPr>
                <w:sz w:val="20"/>
                <w:szCs w:val="20"/>
              </w:rPr>
            </w:pPr>
          </w:p>
        </w:tc>
        <w:tc>
          <w:tcPr>
            <w:tcW w:w="2126" w:type="dxa"/>
            <w:vAlign w:val="center"/>
          </w:tcPr>
          <w:p w14:paraId="0BE1778D" w14:textId="77777777" w:rsidR="00DE53D0" w:rsidRPr="00320BB0" w:rsidRDefault="00DE53D0" w:rsidP="00D724C1">
            <w:pPr>
              <w:jc w:val="center"/>
              <w:rPr>
                <w:sz w:val="20"/>
                <w:szCs w:val="20"/>
              </w:rPr>
            </w:pPr>
            <w:r w:rsidRPr="00320BB0">
              <w:rPr>
                <w:sz w:val="20"/>
                <w:szCs w:val="20"/>
              </w:rPr>
              <w:t>50 Мбіт/с</w:t>
            </w:r>
          </w:p>
        </w:tc>
      </w:tr>
      <w:tr w:rsidR="00320BB0" w:rsidRPr="00320BB0" w14:paraId="76C8ECF4" w14:textId="77777777" w:rsidTr="00D724C1">
        <w:tc>
          <w:tcPr>
            <w:tcW w:w="558" w:type="dxa"/>
            <w:vAlign w:val="center"/>
          </w:tcPr>
          <w:p w14:paraId="0C5B2842" w14:textId="77777777" w:rsidR="00DE53D0" w:rsidRPr="00320BB0" w:rsidRDefault="00DE53D0" w:rsidP="00D724C1">
            <w:pPr>
              <w:jc w:val="center"/>
              <w:rPr>
                <w:sz w:val="20"/>
                <w:szCs w:val="20"/>
              </w:rPr>
            </w:pPr>
            <w:r w:rsidRPr="00320BB0">
              <w:rPr>
                <w:bCs/>
                <w:iCs/>
                <w:sz w:val="20"/>
                <w:szCs w:val="20"/>
              </w:rPr>
              <w:t>4</w:t>
            </w:r>
          </w:p>
        </w:tc>
        <w:tc>
          <w:tcPr>
            <w:tcW w:w="2077" w:type="dxa"/>
            <w:vAlign w:val="center"/>
          </w:tcPr>
          <w:p w14:paraId="2024156A" w14:textId="77777777" w:rsidR="00DE53D0" w:rsidRPr="00320BB0" w:rsidRDefault="00DE53D0" w:rsidP="00D72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20BB0">
              <w:rPr>
                <w:bCs/>
                <w:iCs/>
                <w:sz w:val="20"/>
                <w:szCs w:val="20"/>
              </w:rPr>
              <w:t>Кіровоградський районний суд</w:t>
            </w:r>
          </w:p>
        </w:tc>
        <w:tc>
          <w:tcPr>
            <w:tcW w:w="2740" w:type="dxa"/>
          </w:tcPr>
          <w:p w14:paraId="23564825" w14:textId="77777777" w:rsidR="00DE53D0" w:rsidRPr="00320BB0" w:rsidRDefault="00DE53D0" w:rsidP="00D724C1">
            <w:pPr>
              <w:jc w:val="center"/>
              <w:rPr>
                <w:bCs/>
                <w:sz w:val="20"/>
                <w:szCs w:val="20"/>
              </w:rPr>
            </w:pPr>
            <w:r w:rsidRPr="00320BB0">
              <w:rPr>
                <w:bCs/>
                <w:iCs/>
                <w:sz w:val="20"/>
                <w:szCs w:val="20"/>
              </w:rPr>
              <w:t>25014, м.Кропивницький, вул.Кільцева, буд.36А</w:t>
            </w:r>
          </w:p>
        </w:tc>
        <w:tc>
          <w:tcPr>
            <w:tcW w:w="1963" w:type="dxa"/>
          </w:tcPr>
          <w:p w14:paraId="401A759A" w14:textId="77777777" w:rsidR="00DE53D0" w:rsidRPr="00320BB0" w:rsidRDefault="00DE53D0" w:rsidP="00D724C1">
            <w:pPr>
              <w:jc w:val="center"/>
              <w:rPr>
                <w:sz w:val="20"/>
                <w:szCs w:val="20"/>
              </w:rPr>
            </w:pPr>
          </w:p>
        </w:tc>
        <w:tc>
          <w:tcPr>
            <w:tcW w:w="2126" w:type="dxa"/>
            <w:vAlign w:val="center"/>
          </w:tcPr>
          <w:p w14:paraId="521E7DB2" w14:textId="77777777" w:rsidR="00DE53D0" w:rsidRPr="00320BB0" w:rsidRDefault="00DE53D0" w:rsidP="00D724C1">
            <w:pPr>
              <w:jc w:val="center"/>
              <w:rPr>
                <w:sz w:val="20"/>
                <w:szCs w:val="20"/>
              </w:rPr>
            </w:pPr>
            <w:r w:rsidRPr="00320BB0">
              <w:rPr>
                <w:sz w:val="20"/>
                <w:szCs w:val="20"/>
              </w:rPr>
              <w:t>50 Мбіт/с</w:t>
            </w:r>
          </w:p>
        </w:tc>
      </w:tr>
      <w:tr w:rsidR="00320BB0" w:rsidRPr="00320BB0" w14:paraId="6CC12EE3" w14:textId="77777777" w:rsidTr="00D724C1">
        <w:tc>
          <w:tcPr>
            <w:tcW w:w="558" w:type="dxa"/>
            <w:vAlign w:val="center"/>
          </w:tcPr>
          <w:p w14:paraId="15373DEF" w14:textId="77777777" w:rsidR="00DE53D0" w:rsidRPr="00320BB0" w:rsidRDefault="00DE53D0" w:rsidP="00D724C1">
            <w:pPr>
              <w:jc w:val="center"/>
              <w:rPr>
                <w:sz w:val="20"/>
                <w:szCs w:val="20"/>
              </w:rPr>
            </w:pPr>
            <w:r w:rsidRPr="00320BB0">
              <w:rPr>
                <w:bCs/>
                <w:iCs/>
                <w:sz w:val="20"/>
                <w:szCs w:val="20"/>
              </w:rPr>
              <w:t>5</w:t>
            </w:r>
          </w:p>
        </w:tc>
        <w:tc>
          <w:tcPr>
            <w:tcW w:w="2077" w:type="dxa"/>
            <w:vAlign w:val="center"/>
          </w:tcPr>
          <w:p w14:paraId="034FC5E1" w14:textId="77777777" w:rsidR="00DE53D0" w:rsidRPr="00320BB0" w:rsidRDefault="00DE53D0" w:rsidP="00D724C1">
            <w:pPr>
              <w:tabs>
                <w:tab w:val="left" w:pos="789"/>
                <w:tab w:val="left" w:pos="7751"/>
              </w:tabs>
              <w:rPr>
                <w:sz w:val="20"/>
                <w:szCs w:val="20"/>
              </w:rPr>
            </w:pPr>
            <w:r w:rsidRPr="00320BB0">
              <w:rPr>
                <w:bCs/>
                <w:iCs/>
                <w:sz w:val="20"/>
                <w:szCs w:val="20"/>
              </w:rPr>
              <w:t xml:space="preserve">Кіровський районний суд м. Кіровограда  </w:t>
            </w:r>
          </w:p>
        </w:tc>
        <w:tc>
          <w:tcPr>
            <w:tcW w:w="2740" w:type="dxa"/>
          </w:tcPr>
          <w:p w14:paraId="26670A3A" w14:textId="77777777" w:rsidR="00DE53D0" w:rsidRPr="00320BB0" w:rsidRDefault="00DE53D0" w:rsidP="00D724C1">
            <w:pPr>
              <w:jc w:val="center"/>
              <w:rPr>
                <w:sz w:val="20"/>
                <w:szCs w:val="20"/>
              </w:rPr>
            </w:pPr>
            <w:r w:rsidRPr="00320BB0">
              <w:rPr>
                <w:bCs/>
                <w:iCs/>
                <w:sz w:val="20"/>
                <w:szCs w:val="20"/>
              </w:rPr>
              <w:t>25013, м.Кропивницький, вул. Габдрахманова, буд. 7</w:t>
            </w:r>
          </w:p>
        </w:tc>
        <w:tc>
          <w:tcPr>
            <w:tcW w:w="1963" w:type="dxa"/>
          </w:tcPr>
          <w:p w14:paraId="5A002378" w14:textId="77777777" w:rsidR="00DE53D0" w:rsidRPr="00320BB0" w:rsidRDefault="00DE53D0" w:rsidP="00D724C1">
            <w:pPr>
              <w:jc w:val="center"/>
              <w:rPr>
                <w:sz w:val="20"/>
                <w:szCs w:val="20"/>
              </w:rPr>
            </w:pPr>
          </w:p>
        </w:tc>
        <w:tc>
          <w:tcPr>
            <w:tcW w:w="2126" w:type="dxa"/>
            <w:vAlign w:val="center"/>
          </w:tcPr>
          <w:p w14:paraId="525D9F9D" w14:textId="77777777" w:rsidR="00DE53D0" w:rsidRPr="00320BB0" w:rsidRDefault="00DE53D0" w:rsidP="00D724C1">
            <w:pPr>
              <w:jc w:val="center"/>
              <w:rPr>
                <w:sz w:val="20"/>
                <w:szCs w:val="20"/>
              </w:rPr>
            </w:pPr>
            <w:r w:rsidRPr="00320BB0">
              <w:rPr>
                <w:sz w:val="20"/>
                <w:szCs w:val="20"/>
              </w:rPr>
              <w:t>50 Мбіт/с</w:t>
            </w:r>
          </w:p>
        </w:tc>
      </w:tr>
      <w:tr w:rsidR="00320BB0" w:rsidRPr="00320BB0" w14:paraId="0EC0B733" w14:textId="77777777" w:rsidTr="00D724C1">
        <w:tc>
          <w:tcPr>
            <w:tcW w:w="558" w:type="dxa"/>
            <w:vAlign w:val="center"/>
          </w:tcPr>
          <w:p w14:paraId="4A30A709" w14:textId="77777777" w:rsidR="00DE53D0" w:rsidRPr="00320BB0" w:rsidRDefault="00DE53D0" w:rsidP="00D724C1">
            <w:pPr>
              <w:jc w:val="center"/>
              <w:rPr>
                <w:sz w:val="20"/>
                <w:szCs w:val="20"/>
              </w:rPr>
            </w:pPr>
            <w:r w:rsidRPr="00320BB0">
              <w:rPr>
                <w:bCs/>
                <w:iCs/>
                <w:sz w:val="20"/>
                <w:szCs w:val="20"/>
              </w:rPr>
              <w:t>6</w:t>
            </w:r>
          </w:p>
        </w:tc>
        <w:tc>
          <w:tcPr>
            <w:tcW w:w="2077" w:type="dxa"/>
            <w:vAlign w:val="center"/>
          </w:tcPr>
          <w:p w14:paraId="4784E5C0" w14:textId="77777777" w:rsidR="00DE53D0" w:rsidRPr="00320BB0" w:rsidRDefault="00DE53D0" w:rsidP="00D72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20BB0">
              <w:rPr>
                <w:bCs/>
                <w:iCs/>
                <w:sz w:val="20"/>
                <w:szCs w:val="20"/>
              </w:rPr>
              <w:t>Компаніївський районний суд</w:t>
            </w:r>
          </w:p>
        </w:tc>
        <w:tc>
          <w:tcPr>
            <w:tcW w:w="2740" w:type="dxa"/>
          </w:tcPr>
          <w:p w14:paraId="506EDCA7" w14:textId="77777777" w:rsidR="00DE53D0" w:rsidRPr="00320BB0" w:rsidRDefault="00DE53D0" w:rsidP="00D724C1">
            <w:pPr>
              <w:jc w:val="center"/>
              <w:rPr>
                <w:sz w:val="20"/>
                <w:szCs w:val="20"/>
              </w:rPr>
            </w:pPr>
            <w:r w:rsidRPr="00320BB0">
              <w:rPr>
                <w:bCs/>
                <w:iCs/>
                <w:sz w:val="20"/>
                <w:szCs w:val="20"/>
              </w:rPr>
              <w:t>28400 смт.Компанїівка, вул.Вишнева, буд 21, Кіровоградська область</w:t>
            </w:r>
          </w:p>
        </w:tc>
        <w:tc>
          <w:tcPr>
            <w:tcW w:w="1963" w:type="dxa"/>
          </w:tcPr>
          <w:p w14:paraId="4813CDB5" w14:textId="77777777" w:rsidR="00DE53D0" w:rsidRPr="00320BB0" w:rsidRDefault="00DE53D0" w:rsidP="00D724C1">
            <w:pPr>
              <w:jc w:val="center"/>
              <w:rPr>
                <w:sz w:val="20"/>
                <w:szCs w:val="20"/>
              </w:rPr>
            </w:pPr>
          </w:p>
        </w:tc>
        <w:tc>
          <w:tcPr>
            <w:tcW w:w="2126" w:type="dxa"/>
            <w:vAlign w:val="center"/>
          </w:tcPr>
          <w:p w14:paraId="3AC766D4" w14:textId="77777777" w:rsidR="00DE53D0" w:rsidRPr="00320BB0" w:rsidRDefault="00DE53D0" w:rsidP="00D724C1">
            <w:pPr>
              <w:jc w:val="center"/>
              <w:rPr>
                <w:sz w:val="20"/>
                <w:szCs w:val="20"/>
              </w:rPr>
            </w:pPr>
            <w:r w:rsidRPr="00320BB0">
              <w:rPr>
                <w:sz w:val="20"/>
                <w:szCs w:val="20"/>
              </w:rPr>
              <w:t>50 Мбіт/с</w:t>
            </w:r>
          </w:p>
        </w:tc>
      </w:tr>
      <w:tr w:rsidR="00320BB0" w:rsidRPr="00320BB0" w14:paraId="540C6EF2" w14:textId="77777777" w:rsidTr="00D724C1">
        <w:tc>
          <w:tcPr>
            <w:tcW w:w="558" w:type="dxa"/>
            <w:vAlign w:val="center"/>
          </w:tcPr>
          <w:p w14:paraId="1240CD63" w14:textId="77777777" w:rsidR="00DE53D0" w:rsidRPr="00320BB0" w:rsidRDefault="00DE53D0" w:rsidP="00D724C1">
            <w:pPr>
              <w:jc w:val="center"/>
              <w:rPr>
                <w:sz w:val="20"/>
                <w:szCs w:val="20"/>
              </w:rPr>
            </w:pPr>
            <w:r w:rsidRPr="00320BB0">
              <w:rPr>
                <w:bCs/>
                <w:iCs/>
                <w:sz w:val="20"/>
                <w:szCs w:val="20"/>
              </w:rPr>
              <w:t>7</w:t>
            </w:r>
          </w:p>
        </w:tc>
        <w:tc>
          <w:tcPr>
            <w:tcW w:w="2077" w:type="dxa"/>
            <w:vAlign w:val="center"/>
          </w:tcPr>
          <w:p w14:paraId="5B1408BC" w14:textId="77777777" w:rsidR="00DE53D0" w:rsidRPr="00320BB0" w:rsidRDefault="00DE53D0" w:rsidP="00D724C1">
            <w:pPr>
              <w:tabs>
                <w:tab w:val="left" w:pos="789"/>
                <w:tab w:val="left" w:pos="7751"/>
              </w:tabs>
              <w:rPr>
                <w:sz w:val="20"/>
                <w:szCs w:val="20"/>
              </w:rPr>
            </w:pPr>
            <w:r w:rsidRPr="00320BB0">
              <w:rPr>
                <w:bCs/>
                <w:iCs/>
                <w:sz w:val="20"/>
                <w:szCs w:val="20"/>
              </w:rPr>
              <w:t>Ленінський районний суд м. Кіровограда</w:t>
            </w:r>
          </w:p>
        </w:tc>
        <w:tc>
          <w:tcPr>
            <w:tcW w:w="2740" w:type="dxa"/>
          </w:tcPr>
          <w:p w14:paraId="2A9FEFDC" w14:textId="77777777" w:rsidR="00DE53D0" w:rsidRPr="00320BB0" w:rsidRDefault="00DE53D0" w:rsidP="00D724C1">
            <w:pPr>
              <w:jc w:val="center"/>
              <w:rPr>
                <w:sz w:val="20"/>
                <w:szCs w:val="20"/>
              </w:rPr>
            </w:pPr>
            <w:r w:rsidRPr="00320BB0">
              <w:rPr>
                <w:bCs/>
                <w:iCs/>
                <w:sz w:val="20"/>
                <w:szCs w:val="20"/>
              </w:rPr>
              <w:t>25006, м.Кропивницький, вул.Велика Перспективна, 40, 2-й поверх</w:t>
            </w:r>
          </w:p>
        </w:tc>
        <w:tc>
          <w:tcPr>
            <w:tcW w:w="1963" w:type="dxa"/>
          </w:tcPr>
          <w:p w14:paraId="54C1A369" w14:textId="77777777" w:rsidR="00DE53D0" w:rsidRPr="00320BB0" w:rsidRDefault="00DE53D0" w:rsidP="00D724C1">
            <w:pPr>
              <w:jc w:val="center"/>
              <w:rPr>
                <w:sz w:val="20"/>
                <w:szCs w:val="20"/>
              </w:rPr>
            </w:pPr>
          </w:p>
        </w:tc>
        <w:tc>
          <w:tcPr>
            <w:tcW w:w="2126" w:type="dxa"/>
            <w:vAlign w:val="center"/>
          </w:tcPr>
          <w:p w14:paraId="23A6E0D7" w14:textId="77777777" w:rsidR="00DE53D0" w:rsidRPr="00320BB0" w:rsidRDefault="00DE53D0" w:rsidP="00D724C1">
            <w:pPr>
              <w:jc w:val="center"/>
              <w:rPr>
                <w:sz w:val="20"/>
                <w:szCs w:val="20"/>
              </w:rPr>
            </w:pPr>
            <w:r w:rsidRPr="00320BB0">
              <w:rPr>
                <w:sz w:val="20"/>
                <w:szCs w:val="20"/>
              </w:rPr>
              <w:t>50 Мбіт/с</w:t>
            </w:r>
          </w:p>
        </w:tc>
      </w:tr>
      <w:tr w:rsidR="00320BB0" w:rsidRPr="00320BB0" w14:paraId="506712E7" w14:textId="77777777" w:rsidTr="00D724C1">
        <w:tc>
          <w:tcPr>
            <w:tcW w:w="558" w:type="dxa"/>
            <w:vAlign w:val="center"/>
          </w:tcPr>
          <w:p w14:paraId="7C0927C1" w14:textId="77777777" w:rsidR="00DE53D0" w:rsidRPr="00320BB0" w:rsidRDefault="00DE53D0" w:rsidP="00D724C1">
            <w:pPr>
              <w:jc w:val="center"/>
              <w:rPr>
                <w:sz w:val="20"/>
                <w:szCs w:val="20"/>
              </w:rPr>
            </w:pPr>
            <w:r w:rsidRPr="00320BB0">
              <w:rPr>
                <w:bCs/>
                <w:iCs/>
                <w:sz w:val="20"/>
                <w:szCs w:val="20"/>
              </w:rPr>
              <w:t>8</w:t>
            </w:r>
          </w:p>
        </w:tc>
        <w:tc>
          <w:tcPr>
            <w:tcW w:w="2077" w:type="dxa"/>
            <w:vAlign w:val="center"/>
          </w:tcPr>
          <w:p w14:paraId="06472242" w14:textId="77777777" w:rsidR="00DE53D0" w:rsidRPr="00320BB0" w:rsidRDefault="00DE53D0" w:rsidP="00D72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20BB0">
              <w:rPr>
                <w:bCs/>
                <w:iCs/>
                <w:sz w:val="20"/>
                <w:szCs w:val="20"/>
              </w:rPr>
              <w:t>Новгородківський районний суд</w:t>
            </w:r>
          </w:p>
        </w:tc>
        <w:tc>
          <w:tcPr>
            <w:tcW w:w="2740" w:type="dxa"/>
          </w:tcPr>
          <w:p w14:paraId="71F9FD4A" w14:textId="77777777" w:rsidR="00DE53D0" w:rsidRPr="00320BB0" w:rsidRDefault="00DE53D0" w:rsidP="00D724C1">
            <w:pPr>
              <w:jc w:val="center"/>
              <w:rPr>
                <w:sz w:val="20"/>
                <w:szCs w:val="20"/>
              </w:rPr>
            </w:pPr>
            <w:r w:rsidRPr="00320BB0">
              <w:rPr>
                <w:bCs/>
                <w:iCs/>
                <w:sz w:val="20"/>
                <w:szCs w:val="20"/>
              </w:rPr>
              <w:t>28200, смт.Новгородка, вул. Дружби, буд 126, Кіровоградська область</w:t>
            </w:r>
          </w:p>
        </w:tc>
        <w:tc>
          <w:tcPr>
            <w:tcW w:w="1963" w:type="dxa"/>
          </w:tcPr>
          <w:p w14:paraId="1E76EC62" w14:textId="77777777" w:rsidR="00DE53D0" w:rsidRPr="00320BB0" w:rsidRDefault="00DE53D0" w:rsidP="00D724C1">
            <w:pPr>
              <w:jc w:val="center"/>
              <w:rPr>
                <w:sz w:val="20"/>
                <w:szCs w:val="20"/>
              </w:rPr>
            </w:pPr>
          </w:p>
        </w:tc>
        <w:tc>
          <w:tcPr>
            <w:tcW w:w="2126" w:type="dxa"/>
            <w:vAlign w:val="center"/>
          </w:tcPr>
          <w:p w14:paraId="53571FAD" w14:textId="77777777" w:rsidR="00DE53D0" w:rsidRPr="00320BB0" w:rsidRDefault="00DE53D0" w:rsidP="00D724C1">
            <w:pPr>
              <w:jc w:val="center"/>
              <w:rPr>
                <w:sz w:val="20"/>
                <w:szCs w:val="20"/>
              </w:rPr>
            </w:pPr>
            <w:r w:rsidRPr="00320BB0">
              <w:rPr>
                <w:sz w:val="20"/>
                <w:szCs w:val="20"/>
              </w:rPr>
              <w:t>50 Мбіт/с</w:t>
            </w:r>
          </w:p>
        </w:tc>
      </w:tr>
      <w:tr w:rsidR="00320BB0" w:rsidRPr="00320BB0" w14:paraId="292A4D82" w14:textId="77777777" w:rsidTr="00D724C1">
        <w:tc>
          <w:tcPr>
            <w:tcW w:w="558" w:type="dxa"/>
            <w:vAlign w:val="center"/>
          </w:tcPr>
          <w:p w14:paraId="1D4D06B4" w14:textId="77777777" w:rsidR="00DE53D0" w:rsidRPr="00320BB0" w:rsidRDefault="00DE53D0" w:rsidP="00D724C1">
            <w:pPr>
              <w:jc w:val="center"/>
              <w:rPr>
                <w:sz w:val="20"/>
                <w:szCs w:val="20"/>
              </w:rPr>
            </w:pPr>
            <w:r w:rsidRPr="00320BB0">
              <w:rPr>
                <w:bCs/>
                <w:iCs/>
                <w:sz w:val="20"/>
                <w:szCs w:val="20"/>
              </w:rPr>
              <w:t>9</w:t>
            </w:r>
          </w:p>
        </w:tc>
        <w:tc>
          <w:tcPr>
            <w:tcW w:w="2077" w:type="dxa"/>
            <w:vAlign w:val="center"/>
          </w:tcPr>
          <w:p w14:paraId="2F06F89D" w14:textId="77777777" w:rsidR="00DE53D0" w:rsidRPr="00320BB0" w:rsidRDefault="00DE53D0" w:rsidP="00D72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20BB0">
              <w:rPr>
                <w:bCs/>
                <w:iCs/>
                <w:sz w:val="20"/>
                <w:szCs w:val="20"/>
              </w:rPr>
              <w:t>Новоукраїнський районний суд</w:t>
            </w:r>
          </w:p>
        </w:tc>
        <w:tc>
          <w:tcPr>
            <w:tcW w:w="2740" w:type="dxa"/>
          </w:tcPr>
          <w:p w14:paraId="397C74FB" w14:textId="77777777" w:rsidR="00DE53D0" w:rsidRPr="00320BB0" w:rsidRDefault="00DE53D0" w:rsidP="00D724C1">
            <w:pPr>
              <w:jc w:val="center"/>
              <w:rPr>
                <w:sz w:val="20"/>
                <w:szCs w:val="20"/>
              </w:rPr>
            </w:pPr>
            <w:r w:rsidRPr="00320BB0">
              <w:rPr>
                <w:bCs/>
                <w:iCs/>
                <w:sz w:val="20"/>
                <w:szCs w:val="20"/>
              </w:rPr>
              <w:t>27100, м.Новоукраїнка, вул. Соборна, буд. 34, Кіровоградська область</w:t>
            </w:r>
          </w:p>
        </w:tc>
        <w:tc>
          <w:tcPr>
            <w:tcW w:w="1963" w:type="dxa"/>
          </w:tcPr>
          <w:p w14:paraId="76A081C5" w14:textId="77777777" w:rsidR="00DE53D0" w:rsidRPr="00320BB0" w:rsidRDefault="00DE53D0" w:rsidP="00D724C1">
            <w:pPr>
              <w:jc w:val="center"/>
              <w:rPr>
                <w:sz w:val="20"/>
                <w:szCs w:val="20"/>
              </w:rPr>
            </w:pPr>
          </w:p>
        </w:tc>
        <w:tc>
          <w:tcPr>
            <w:tcW w:w="2126" w:type="dxa"/>
            <w:vAlign w:val="center"/>
          </w:tcPr>
          <w:p w14:paraId="069F5270" w14:textId="77777777" w:rsidR="00DE53D0" w:rsidRPr="00320BB0" w:rsidRDefault="00DE53D0" w:rsidP="00D724C1">
            <w:pPr>
              <w:jc w:val="center"/>
              <w:rPr>
                <w:sz w:val="20"/>
                <w:szCs w:val="20"/>
              </w:rPr>
            </w:pPr>
            <w:r w:rsidRPr="00320BB0">
              <w:rPr>
                <w:sz w:val="20"/>
                <w:szCs w:val="20"/>
              </w:rPr>
              <w:t>50 Мбіт/с</w:t>
            </w:r>
          </w:p>
        </w:tc>
      </w:tr>
      <w:tr w:rsidR="00320BB0" w:rsidRPr="00320BB0" w14:paraId="13B9917D" w14:textId="77777777" w:rsidTr="00D724C1">
        <w:tc>
          <w:tcPr>
            <w:tcW w:w="558" w:type="dxa"/>
            <w:vAlign w:val="center"/>
          </w:tcPr>
          <w:p w14:paraId="56EC3E41" w14:textId="77777777" w:rsidR="00DE53D0" w:rsidRPr="00320BB0" w:rsidRDefault="00DE53D0" w:rsidP="00D724C1">
            <w:pPr>
              <w:jc w:val="center"/>
              <w:rPr>
                <w:sz w:val="20"/>
                <w:szCs w:val="20"/>
              </w:rPr>
            </w:pPr>
            <w:r w:rsidRPr="00320BB0">
              <w:rPr>
                <w:bCs/>
                <w:iCs/>
                <w:sz w:val="20"/>
                <w:szCs w:val="20"/>
              </w:rPr>
              <w:t>10</w:t>
            </w:r>
          </w:p>
        </w:tc>
        <w:tc>
          <w:tcPr>
            <w:tcW w:w="2077" w:type="dxa"/>
            <w:vAlign w:val="center"/>
          </w:tcPr>
          <w:p w14:paraId="401D2F23" w14:textId="77777777" w:rsidR="00DE53D0" w:rsidRPr="00320BB0" w:rsidRDefault="00DE53D0" w:rsidP="00D72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20BB0">
              <w:rPr>
                <w:bCs/>
                <w:iCs/>
                <w:sz w:val="20"/>
                <w:szCs w:val="20"/>
              </w:rPr>
              <w:t>Петрівський районний суд</w:t>
            </w:r>
          </w:p>
        </w:tc>
        <w:tc>
          <w:tcPr>
            <w:tcW w:w="2740" w:type="dxa"/>
            <w:vAlign w:val="center"/>
          </w:tcPr>
          <w:p w14:paraId="3AA61E4B" w14:textId="77777777" w:rsidR="00DE53D0" w:rsidRPr="00320BB0" w:rsidRDefault="00DE53D0" w:rsidP="00D724C1">
            <w:pPr>
              <w:jc w:val="center"/>
              <w:rPr>
                <w:sz w:val="20"/>
                <w:szCs w:val="20"/>
              </w:rPr>
            </w:pPr>
            <w:r w:rsidRPr="00320BB0">
              <w:rPr>
                <w:bCs/>
                <w:iCs/>
                <w:sz w:val="20"/>
                <w:szCs w:val="20"/>
              </w:rPr>
              <w:t>28300, смт.Петрово, вул. Центральна, буд. 34, Кіровоградська область</w:t>
            </w:r>
          </w:p>
        </w:tc>
        <w:tc>
          <w:tcPr>
            <w:tcW w:w="1963" w:type="dxa"/>
          </w:tcPr>
          <w:p w14:paraId="11E4EF27" w14:textId="77777777" w:rsidR="00DE53D0" w:rsidRPr="00320BB0" w:rsidRDefault="00DE53D0" w:rsidP="00D724C1">
            <w:pPr>
              <w:jc w:val="center"/>
              <w:rPr>
                <w:sz w:val="20"/>
                <w:szCs w:val="20"/>
              </w:rPr>
            </w:pPr>
          </w:p>
        </w:tc>
        <w:tc>
          <w:tcPr>
            <w:tcW w:w="2126" w:type="dxa"/>
            <w:vAlign w:val="center"/>
          </w:tcPr>
          <w:p w14:paraId="16B75EB9" w14:textId="77777777" w:rsidR="00DE53D0" w:rsidRPr="00320BB0" w:rsidRDefault="00DE53D0" w:rsidP="00D724C1">
            <w:pPr>
              <w:jc w:val="center"/>
              <w:rPr>
                <w:sz w:val="20"/>
                <w:szCs w:val="20"/>
              </w:rPr>
            </w:pPr>
            <w:r w:rsidRPr="00320BB0">
              <w:rPr>
                <w:sz w:val="20"/>
                <w:szCs w:val="20"/>
              </w:rPr>
              <w:t>50 Мбіт/с</w:t>
            </w:r>
          </w:p>
        </w:tc>
      </w:tr>
      <w:tr w:rsidR="00320BB0" w:rsidRPr="00320BB0" w14:paraId="57BF88DD" w14:textId="77777777" w:rsidTr="00D724C1">
        <w:tc>
          <w:tcPr>
            <w:tcW w:w="558" w:type="dxa"/>
            <w:vAlign w:val="center"/>
          </w:tcPr>
          <w:p w14:paraId="510F1751" w14:textId="77777777" w:rsidR="00DE53D0" w:rsidRPr="00320BB0" w:rsidRDefault="00DE53D0" w:rsidP="00D724C1">
            <w:pPr>
              <w:jc w:val="center"/>
              <w:rPr>
                <w:sz w:val="20"/>
                <w:szCs w:val="20"/>
              </w:rPr>
            </w:pPr>
            <w:r w:rsidRPr="00320BB0">
              <w:rPr>
                <w:bCs/>
                <w:iCs/>
                <w:sz w:val="20"/>
                <w:szCs w:val="20"/>
              </w:rPr>
              <w:t>11</w:t>
            </w:r>
          </w:p>
        </w:tc>
        <w:tc>
          <w:tcPr>
            <w:tcW w:w="2077" w:type="dxa"/>
            <w:vAlign w:val="center"/>
          </w:tcPr>
          <w:p w14:paraId="4AFE4D06" w14:textId="77777777" w:rsidR="00DE53D0" w:rsidRPr="00320BB0" w:rsidRDefault="00DE53D0" w:rsidP="00D72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20BB0">
              <w:rPr>
                <w:bCs/>
                <w:iCs/>
                <w:sz w:val="20"/>
                <w:szCs w:val="20"/>
              </w:rPr>
              <w:t>Світловодський міськрайонний суд</w:t>
            </w:r>
          </w:p>
        </w:tc>
        <w:tc>
          <w:tcPr>
            <w:tcW w:w="2740" w:type="dxa"/>
            <w:vAlign w:val="center"/>
          </w:tcPr>
          <w:p w14:paraId="18DDCDC7" w14:textId="77777777" w:rsidR="00DE53D0" w:rsidRPr="00320BB0" w:rsidRDefault="00DE53D0" w:rsidP="00D724C1">
            <w:pPr>
              <w:jc w:val="center"/>
              <w:rPr>
                <w:sz w:val="20"/>
                <w:szCs w:val="20"/>
              </w:rPr>
            </w:pPr>
            <w:r w:rsidRPr="00320BB0">
              <w:rPr>
                <w:bCs/>
                <w:iCs/>
                <w:sz w:val="20"/>
                <w:szCs w:val="20"/>
              </w:rPr>
              <w:t>27500, м.Світловодськ, вул.Приморська, буд. 48, Кіровоградська область</w:t>
            </w:r>
          </w:p>
        </w:tc>
        <w:tc>
          <w:tcPr>
            <w:tcW w:w="1963" w:type="dxa"/>
          </w:tcPr>
          <w:p w14:paraId="102C02AB" w14:textId="77777777" w:rsidR="00DE53D0" w:rsidRPr="00320BB0" w:rsidRDefault="00DE53D0" w:rsidP="00D724C1">
            <w:pPr>
              <w:jc w:val="center"/>
              <w:rPr>
                <w:sz w:val="20"/>
                <w:szCs w:val="20"/>
              </w:rPr>
            </w:pPr>
          </w:p>
        </w:tc>
        <w:tc>
          <w:tcPr>
            <w:tcW w:w="2126" w:type="dxa"/>
            <w:vAlign w:val="center"/>
          </w:tcPr>
          <w:p w14:paraId="036F1684" w14:textId="77777777" w:rsidR="00DE53D0" w:rsidRPr="00320BB0" w:rsidRDefault="00DE53D0" w:rsidP="00D724C1">
            <w:pPr>
              <w:jc w:val="center"/>
              <w:rPr>
                <w:sz w:val="20"/>
                <w:szCs w:val="20"/>
              </w:rPr>
            </w:pPr>
            <w:r w:rsidRPr="00320BB0">
              <w:rPr>
                <w:sz w:val="20"/>
                <w:szCs w:val="20"/>
              </w:rPr>
              <w:t>50 Мбіт/с</w:t>
            </w:r>
          </w:p>
        </w:tc>
      </w:tr>
      <w:tr w:rsidR="00320BB0" w:rsidRPr="00320BB0" w14:paraId="1907E3CF" w14:textId="77777777" w:rsidTr="00D724C1">
        <w:tc>
          <w:tcPr>
            <w:tcW w:w="558" w:type="dxa"/>
            <w:vAlign w:val="center"/>
          </w:tcPr>
          <w:p w14:paraId="69F267FD" w14:textId="77777777" w:rsidR="00DE53D0" w:rsidRPr="00320BB0" w:rsidRDefault="00DE53D0" w:rsidP="00D724C1">
            <w:pPr>
              <w:jc w:val="center"/>
              <w:rPr>
                <w:sz w:val="20"/>
                <w:szCs w:val="20"/>
              </w:rPr>
            </w:pPr>
            <w:r w:rsidRPr="00320BB0">
              <w:rPr>
                <w:bCs/>
                <w:iCs/>
                <w:sz w:val="20"/>
                <w:szCs w:val="20"/>
              </w:rPr>
              <w:t>12</w:t>
            </w:r>
          </w:p>
        </w:tc>
        <w:tc>
          <w:tcPr>
            <w:tcW w:w="2077" w:type="dxa"/>
            <w:vAlign w:val="center"/>
          </w:tcPr>
          <w:p w14:paraId="138C4FB8" w14:textId="77777777" w:rsidR="00DE53D0" w:rsidRPr="00320BB0" w:rsidRDefault="00DE53D0" w:rsidP="00D72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rPr>
            </w:pPr>
            <w:r w:rsidRPr="00320BB0">
              <w:rPr>
                <w:bCs/>
                <w:iCs/>
                <w:sz w:val="20"/>
                <w:szCs w:val="20"/>
              </w:rPr>
              <w:t>Ульяновський районний суд</w:t>
            </w:r>
          </w:p>
        </w:tc>
        <w:tc>
          <w:tcPr>
            <w:tcW w:w="2740" w:type="dxa"/>
            <w:vAlign w:val="center"/>
          </w:tcPr>
          <w:p w14:paraId="08DB1486" w14:textId="77777777" w:rsidR="00DE53D0" w:rsidRPr="00320BB0" w:rsidRDefault="00DE53D0" w:rsidP="00D724C1">
            <w:pPr>
              <w:jc w:val="center"/>
              <w:rPr>
                <w:sz w:val="20"/>
                <w:szCs w:val="20"/>
              </w:rPr>
            </w:pPr>
            <w:r w:rsidRPr="00320BB0">
              <w:rPr>
                <w:bCs/>
                <w:iCs/>
                <w:sz w:val="20"/>
                <w:szCs w:val="20"/>
              </w:rPr>
              <w:t>26400 м.Благовіщенське, вул.Героїв України, буд 70, Кіровоградська область</w:t>
            </w:r>
          </w:p>
        </w:tc>
        <w:tc>
          <w:tcPr>
            <w:tcW w:w="1963" w:type="dxa"/>
          </w:tcPr>
          <w:p w14:paraId="57AF0184" w14:textId="77777777" w:rsidR="00DE53D0" w:rsidRPr="00320BB0" w:rsidRDefault="00DE53D0" w:rsidP="00D724C1">
            <w:pPr>
              <w:jc w:val="center"/>
              <w:rPr>
                <w:sz w:val="20"/>
                <w:szCs w:val="20"/>
              </w:rPr>
            </w:pPr>
          </w:p>
        </w:tc>
        <w:tc>
          <w:tcPr>
            <w:tcW w:w="2126" w:type="dxa"/>
            <w:vAlign w:val="center"/>
          </w:tcPr>
          <w:p w14:paraId="6FD9FE91" w14:textId="77777777" w:rsidR="00DE53D0" w:rsidRPr="00320BB0" w:rsidRDefault="00DE53D0" w:rsidP="00D724C1">
            <w:pPr>
              <w:jc w:val="center"/>
              <w:rPr>
                <w:sz w:val="20"/>
                <w:szCs w:val="20"/>
              </w:rPr>
            </w:pPr>
            <w:r w:rsidRPr="00320BB0">
              <w:rPr>
                <w:sz w:val="20"/>
                <w:szCs w:val="20"/>
              </w:rPr>
              <w:t>50 Мбіт/с</w:t>
            </w:r>
          </w:p>
        </w:tc>
      </w:tr>
    </w:tbl>
    <w:p w14:paraId="5EBB3BA9" w14:textId="77777777" w:rsidR="00DE53D0" w:rsidRPr="00CE4688" w:rsidRDefault="00DE53D0" w:rsidP="00DE53D0">
      <w:pPr>
        <w:ind w:firstLine="567"/>
        <w:jc w:val="both"/>
        <w:rPr>
          <w:i/>
          <w:color w:val="000000"/>
        </w:rPr>
      </w:pPr>
    </w:p>
    <w:p w14:paraId="4FECBCD4" w14:textId="77777777" w:rsidR="00DE53D0" w:rsidRPr="00CE4688" w:rsidRDefault="00DE53D0" w:rsidP="00DE53D0">
      <w:pPr>
        <w:ind w:firstLine="567"/>
        <w:jc w:val="both"/>
        <w:rPr>
          <w:i/>
          <w:color w:val="000000"/>
        </w:rPr>
      </w:pPr>
      <w:r w:rsidRPr="00CE4688">
        <w:rPr>
          <w:color w:val="000000"/>
        </w:rPr>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4814E336" w14:textId="77777777" w:rsidR="00DE53D0" w:rsidRPr="00CE4688" w:rsidRDefault="00DE53D0" w:rsidP="00DE53D0">
      <w:pPr>
        <w:ind w:firstLine="567"/>
        <w:jc w:val="both"/>
        <w:rPr>
          <w:i/>
          <w:color w:val="000000"/>
        </w:rPr>
      </w:pPr>
    </w:p>
    <w:p w14:paraId="645D726B" w14:textId="77777777" w:rsidR="00DE53D0" w:rsidRPr="00CE4688" w:rsidRDefault="00DE53D0" w:rsidP="00DE53D0">
      <w:pPr>
        <w:ind w:firstLine="567"/>
        <w:jc w:val="both"/>
        <w:rPr>
          <w:i/>
          <w:color w:val="000000"/>
        </w:rPr>
      </w:pPr>
      <w:r w:rsidRPr="00CE4688">
        <w:rPr>
          <w:color w:val="000000"/>
        </w:rPr>
        <w:t>4.1 Віртість підключення та доступу до мережі Інтернет за наведеними вище характеристиками (п. 2.1-2.11):</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320BB0" w:rsidRPr="00320BB0" w14:paraId="1EE1897F"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FB70F9" w14:textId="77777777" w:rsidR="00DE53D0" w:rsidRPr="00320BB0" w:rsidRDefault="00DE53D0" w:rsidP="00D724C1">
            <w:pPr>
              <w:jc w:val="center"/>
              <w:rPr>
                <w:b/>
                <w:bCs/>
                <w:sz w:val="20"/>
                <w:szCs w:val="20"/>
              </w:rPr>
            </w:pPr>
            <w:bookmarkStart w:id="1" w:name="_GoBack"/>
            <w:r w:rsidRPr="00320BB0">
              <w:rPr>
                <w:i/>
              </w:rPr>
              <w:br w:type="page"/>
            </w:r>
            <w:r w:rsidRPr="00320BB0">
              <w:rPr>
                <w:b/>
                <w:bCs/>
                <w:sz w:val="20"/>
                <w:szCs w:val="20"/>
              </w:rPr>
              <w:t>№</w:t>
            </w:r>
          </w:p>
          <w:p w14:paraId="1C29F533" w14:textId="77777777" w:rsidR="00DE53D0" w:rsidRPr="00320BB0" w:rsidRDefault="00DE53D0" w:rsidP="00D724C1">
            <w:pPr>
              <w:jc w:val="center"/>
              <w:rPr>
                <w:b/>
                <w:bCs/>
                <w:sz w:val="20"/>
                <w:szCs w:val="20"/>
              </w:rPr>
            </w:pPr>
            <w:r w:rsidRPr="00320BB0">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10B05902" w14:textId="77777777" w:rsidR="00DE53D0" w:rsidRPr="00320BB0" w:rsidRDefault="00DE53D0" w:rsidP="00D724C1">
            <w:pPr>
              <w:jc w:val="center"/>
              <w:rPr>
                <w:b/>
                <w:bCs/>
                <w:sz w:val="20"/>
                <w:szCs w:val="20"/>
              </w:rPr>
            </w:pPr>
            <w:r w:rsidRPr="00320BB0">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534D09" w14:textId="77777777" w:rsidR="00DE53D0" w:rsidRPr="00320BB0" w:rsidRDefault="00DE53D0" w:rsidP="00D724C1">
            <w:pPr>
              <w:jc w:val="center"/>
              <w:rPr>
                <w:b/>
                <w:bCs/>
                <w:sz w:val="20"/>
                <w:szCs w:val="20"/>
              </w:rPr>
            </w:pPr>
            <w:r w:rsidRPr="00320BB0">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EBF2BAA" w14:textId="77777777" w:rsidR="00DE53D0" w:rsidRPr="00320BB0" w:rsidRDefault="00DE53D0" w:rsidP="00D724C1">
            <w:pPr>
              <w:jc w:val="center"/>
              <w:rPr>
                <w:b/>
                <w:bCs/>
                <w:sz w:val="20"/>
                <w:szCs w:val="20"/>
              </w:rPr>
            </w:pPr>
            <w:r w:rsidRPr="00320BB0">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56FAC09E" w14:textId="77777777" w:rsidR="00DE53D0" w:rsidRPr="00320BB0" w:rsidRDefault="00DE53D0" w:rsidP="00D724C1">
            <w:pPr>
              <w:jc w:val="center"/>
              <w:rPr>
                <w:b/>
                <w:bCs/>
                <w:sz w:val="20"/>
                <w:szCs w:val="20"/>
              </w:rPr>
            </w:pPr>
            <w:r w:rsidRPr="00320BB0">
              <w:rPr>
                <w:b/>
                <w:bCs/>
                <w:sz w:val="20"/>
                <w:szCs w:val="20"/>
              </w:rPr>
              <w:t>Вартість послуг за місяць, грн.</w:t>
            </w:r>
          </w:p>
          <w:p w14:paraId="6CBC5F83" w14:textId="77777777" w:rsidR="00DE53D0" w:rsidRPr="00320BB0" w:rsidRDefault="00DE53D0" w:rsidP="00D724C1">
            <w:pPr>
              <w:jc w:val="center"/>
              <w:rPr>
                <w:b/>
                <w:bCs/>
                <w:sz w:val="20"/>
                <w:szCs w:val="20"/>
              </w:rPr>
            </w:pPr>
            <w:r w:rsidRPr="00320BB0">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11A916EF" w14:textId="77777777" w:rsidR="00DE53D0" w:rsidRPr="00320BB0" w:rsidRDefault="00DE53D0" w:rsidP="00D724C1">
            <w:pPr>
              <w:jc w:val="center"/>
              <w:rPr>
                <w:b/>
                <w:bCs/>
                <w:sz w:val="20"/>
                <w:szCs w:val="20"/>
              </w:rPr>
            </w:pPr>
            <w:r w:rsidRPr="00320BB0">
              <w:rPr>
                <w:b/>
                <w:bCs/>
                <w:sz w:val="20"/>
                <w:szCs w:val="20"/>
              </w:rPr>
              <w:t>Загальна вартість послуг, грн., без ПДВ</w:t>
            </w:r>
          </w:p>
        </w:tc>
      </w:tr>
      <w:tr w:rsidR="00320BB0" w:rsidRPr="00320BB0" w14:paraId="1B067958"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D64893B" w14:textId="77777777" w:rsidR="00DE53D0" w:rsidRPr="00320BB0" w:rsidRDefault="00DE53D0" w:rsidP="00D724C1">
            <w:pPr>
              <w:jc w:val="center"/>
              <w:rPr>
                <w:sz w:val="20"/>
                <w:szCs w:val="20"/>
              </w:rPr>
            </w:pPr>
            <w:r w:rsidRPr="00320BB0">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24F169D6" w14:textId="77777777" w:rsidR="00DE53D0" w:rsidRPr="00320BB0" w:rsidRDefault="00DE53D0" w:rsidP="00D724C1">
            <w:pPr>
              <w:rPr>
                <w:sz w:val="20"/>
                <w:szCs w:val="20"/>
                <w:lang w:eastAsia="en-US"/>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xml:space="preserve">, </w:t>
            </w:r>
            <w:r w:rsidRPr="00320BB0">
              <w:rPr>
                <w:sz w:val="20"/>
                <w:szCs w:val="20"/>
              </w:rPr>
              <w:lastRenderedPageBreak/>
              <w:t xml:space="preserve">або оптоволоконним висококошвидкісним: </w:t>
            </w:r>
            <w:r w:rsidRPr="00320BB0">
              <w:rPr>
                <w:bCs/>
                <w:iCs/>
                <w:sz w:val="20"/>
                <w:szCs w:val="20"/>
              </w:rPr>
              <w:t>Голованівський районний суд, смт.Голованівськ, вул Соборна, буд 18,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C760291" w14:textId="77777777" w:rsidR="00DE53D0" w:rsidRPr="00320BB0" w:rsidRDefault="00DE53D0" w:rsidP="00D724C1">
            <w:pPr>
              <w:jc w:val="center"/>
              <w:rPr>
                <w:sz w:val="20"/>
                <w:szCs w:val="20"/>
              </w:rPr>
            </w:pPr>
            <w:r w:rsidRPr="00320BB0">
              <w:rPr>
                <w:sz w:val="20"/>
                <w:szCs w:val="20"/>
              </w:rPr>
              <w:lastRenderedPageBreak/>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64D6DFC"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5381394F"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F806098" w14:textId="77777777" w:rsidR="00DE53D0" w:rsidRPr="00320BB0" w:rsidRDefault="00DE53D0" w:rsidP="00D724C1">
            <w:pPr>
              <w:jc w:val="center"/>
              <w:rPr>
                <w:sz w:val="20"/>
                <w:szCs w:val="20"/>
              </w:rPr>
            </w:pPr>
          </w:p>
        </w:tc>
      </w:tr>
      <w:tr w:rsidR="00320BB0" w:rsidRPr="00320BB0" w14:paraId="4E7DD18E"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269DB71" w14:textId="77777777" w:rsidR="00DE53D0" w:rsidRPr="00320BB0" w:rsidRDefault="00DE53D0" w:rsidP="00D724C1">
            <w:pPr>
              <w:jc w:val="center"/>
              <w:rPr>
                <w:sz w:val="20"/>
                <w:szCs w:val="20"/>
              </w:rPr>
            </w:pPr>
            <w:r w:rsidRPr="00320BB0">
              <w:rPr>
                <w:sz w:val="20"/>
                <w:szCs w:val="20"/>
              </w:rPr>
              <w:lastRenderedPageBreak/>
              <w:t>2</w:t>
            </w:r>
          </w:p>
        </w:tc>
        <w:tc>
          <w:tcPr>
            <w:tcW w:w="5015" w:type="dxa"/>
            <w:tcBorders>
              <w:top w:val="single" w:sz="4" w:space="0" w:color="auto"/>
              <w:left w:val="single" w:sz="4" w:space="0" w:color="auto"/>
              <w:bottom w:val="single" w:sz="4" w:space="0" w:color="auto"/>
              <w:right w:val="single" w:sz="4" w:space="0" w:color="auto"/>
            </w:tcBorders>
          </w:tcPr>
          <w:p w14:paraId="121459EA"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xml:space="preserve">, або оптоволоконним висококошвидкісним: </w:t>
            </w:r>
            <w:r w:rsidRPr="00320BB0">
              <w:rPr>
                <w:bCs/>
                <w:iCs/>
                <w:sz w:val="20"/>
                <w:szCs w:val="20"/>
              </w:rPr>
              <w:t>Добровеличківський районний суд, смт. Добровеличківка, вул. Центральна, буд. 119,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CA3402"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53A0DF0"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F358888"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3C382CE" w14:textId="77777777" w:rsidR="00DE53D0" w:rsidRPr="00320BB0" w:rsidRDefault="00DE53D0" w:rsidP="00D724C1">
            <w:pPr>
              <w:jc w:val="center"/>
              <w:rPr>
                <w:sz w:val="20"/>
                <w:szCs w:val="20"/>
              </w:rPr>
            </w:pPr>
          </w:p>
        </w:tc>
      </w:tr>
      <w:tr w:rsidR="00320BB0" w:rsidRPr="00320BB0" w14:paraId="213088FE"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BDD21AE" w14:textId="77777777" w:rsidR="00DE53D0" w:rsidRPr="00320BB0" w:rsidRDefault="00DE53D0" w:rsidP="00D724C1">
            <w:pPr>
              <w:jc w:val="center"/>
              <w:rPr>
                <w:sz w:val="20"/>
                <w:szCs w:val="20"/>
              </w:rPr>
            </w:pPr>
            <w:r w:rsidRPr="00320BB0">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7D61FC08"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xml:space="preserve">, або оптоволоконним висококошвидкісним: </w:t>
            </w:r>
            <w:r w:rsidRPr="00320BB0">
              <w:rPr>
                <w:bCs/>
                <w:iCs/>
                <w:sz w:val="20"/>
                <w:szCs w:val="20"/>
              </w:rPr>
              <w:t>Знам'янський міськрайонний суд, м.Знам'янка, вул.Маяковського, буд. 30,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0EA75B"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4372FFD"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438E642"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5E65AA6" w14:textId="77777777" w:rsidR="00DE53D0" w:rsidRPr="00320BB0" w:rsidRDefault="00DE53D0" w:rsidP="00D724C1">
            <w:pPr>
              <w:jc w:val="center"/>
              <w:rPr>
                <w:sz w:val="20"/>
                <w:szCs w:val="20"/>
              </w:rPr>
            </w:pPr>
          </w:p>
        </w:tc>
      </w:tr>
      <w:tr w:rsidR="00320BB0" w:rsidRPr="00320BB0" w14:paraId="665B86FC"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E044752" w14:textId="77777777" w:rsidR="00DE53D0" w:rsidRPr="00320BB0" w:rsidRDefault="00DE53D0" w:rsidP="00D724C1">
            <w:pPr>
              <w:jc w:val="center"/>
              <w:rPr>
                <w:sz w:val="20"/>
                <w:szCs w:val="20"/>
              </w:rPr>
            </w:pPr>
            <w:r w:rsidRPr="00320BB0">
              <w:rPr>
                <w:sz w:val="20"/>
                <w:szCs w:val="20"/>
              </w:rPr>
              <w:t>4</w:t>
            </w:r>
          </w:p>
        </w:tc>
        <w:tc>
          <w:tcPr>
            <w:tcW w:w="5015" w:type="dxa"/>
            <w:tcBorders>
              <w:top w:val="single" w:sz="4" w:space="0" w:color="auto"/>
              <w:left w:val="single" w:sz="4" w:space="0" w:color="auto"/>
              <w:bottom w:val="single" w:sz="4" w:space="0" w:color="auto"/>
              <w:right w:val="single" w:sz="4" w:space="0" w:color="auto"/>
            </w:tcBorders>
          </w:tcPr>
          <w:p w14:paraId="653106D4"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або оптоволоконним висококошвидкісним: Кіровоградський районний суд,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FDE64"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B6360F8"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E8BDE3C"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6D9A354" w14:textId="77777777" w:rsidR="00DE53D0" w:rsidRPr="00320BB0" w:rsidRDefault="00DE53D0" w:rsidP="00D724C1">
            <w:pPr>
              <w:jc w:val="center"/>
              <w:rPr>
                <w:sz w:val="20"/>
                <w:szCs w:val="20"/>
              </w:rPr>
            </w:pPr>
          </w:p>
        </w:tc>
      </w:tr>
      <w:tr w:rsidR="00320BB0" w:rsidRPr="00320BB0" w14:paraId="1E264518"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0565799" w14:textId="77777777" w:rsidR="00DE53D0" w:rsidRPr="00320BB0" w:rsidRDefault="00DE53D0" w:rsidP="00D724C1">
            <w:pPr>
              <w:jc w:val="center"/>
              <w:rPr>
                <w:sz w:val="20"/>
                <w:szCs w:val="20"/>
              </w:rPr>
            </w:pPr>
            <w:r w:rsidRPr="00320BB0">
              <w:rPr>
                <w:sz w:val="20"/>
                <w:szCs w:val="20"/>
              </w:rPr>
              <w:t>5</w:t>
            </w:r>
          </w:p>
        </w:tc>
        <w:tc>
          <w:tcPr>
            <w:tcW w:w="5015" w:type="dxa"/>
            <w:tcBorders>
              <w:top w:val="single" w:sz="4" w:space="0" w:color="auto"/>
              <w:left w:val="single" w:sz="4" w:space="0" w:color="auto"/>
              <w:bottom w:val="single" w:sz="4" w:space="0" w:color="auto"/>
              <w:right w:val="single" w:sz="4" w:space="0" w:color="auto"/>
            </w:tcBorders>
          </w:tcPr>
          <w:p w14:paraId="6B6B718E"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або оптоволоконним висококошвидкісним: Кіровський районний суд м. Кіровограда,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F040C9"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2F21D97"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D65D0AC"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6030D68" w14:textId="77777777" w:rsidR="00DE53D0" w:rsidRPr="00320BB0" w:rsidRDefault="00DE53D0" w:rsidP="00D724C1">
            <w:pPr>
              <w:jc w:val="center"/>
              <w:rPr>
                <w:sz w:val="20"/>
                <w:szCs w:val="20"/>
              </w:rPr>
            </w:pPr>
          </w:p>
        </w:tc>
      </w:tr>
      <w:tr w:rsidR="00320BB0" w:rsidRPr="00320BB0" w14:paraId="4B5F423A"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D357C4A" w14:textId="77777777" w:rsidR="00DE53D0" w:rsidRPr="00320BB0" w:rsidRDefault="00DE53D0" w:rsidP="00D724C1">
            <w:pPr>
              <w:jc w:val="center"/>
              <w:rPr>
                <w:sz w:val="20"/>
                <w:szCs w:val="20"/>
              </w:rPr>
            </w:pPr>
            <w:r w:rsidRPr="00320BB0">
              <w:rPr>
                <w:sz w:val="20"/>
                <w:szCs w:val="20"/>
              </w:rPr>
              <w:t>6</w:t>
            </w:r>
          </w:p>
        </w:tc>
        <w:tc>
          <w:tcPr>
            <w:tcW w:w="5015" w:type="dxa"/>
            <w:tcBorders>
              <w:top w:val="single" w:sz="4" w:space="0" w:color="auto"/>
              <w:left w:val="single" w:sz="4" w:space="0" w:color="auto"/>
              <w:bottom w:val="single" w:sz="4" w:space="0" w:color="auto"/>
              <w:right w:val="single" w:sz="4" w:space="0" w:color="auto"/>
            </w:tcBorders>
          </w:tcPr>
          <w:p w14:paraId="47EE032A"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xml:space="preserve">, або оптоволоконним висококошвидкісним: </w:t>
            </w:r>
            <w:r w:rsidRPr="00320BB0">
              <w:rPr>
                <w:bCs/>
                <w:iCs/>
                <w:sz w:val="20"/>
                <w:szCs w:val="20"/>
              </w:rPr>
              <w:t>Компаніївський районний суд, смт.Компанїівка, вул.Вишнева, буд 21,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FC4BC3"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9F321BA"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F61A4A7"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FF66A78" w14:textId="77777777" w:rsidR="00DE53D0" w:rsidRPr="00320BB0" w:rsidRDefault="00DE53D0" w:rsidP="00D724C1">
            <w:pPr>
              <w:jc w:val="center"/>
              <w:rPr>
                <w:sz w:val="20"/>
                <w:szCs w:val="20"/>
              </w:rPr>
            </w:pPr>
          </w:p>
        </w:tc>
      </w:tr>
      <w:tr w:rsidR="00320BB0" w:rsidRPr="00320BB0" w14:paraId="78E97145"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07C9399" w14:textId="77777777" w:rsidR="00DE53D0" w:rsidRPr="00320BB0" w:rsidRDefault="00DE53D0" w:rsidP="00D724C1">
            <w:pPr>
              <w:jc w:val="center"/>
              <w:rPr>
                <w:sz w:val="20"/>
                <w:szCs w:val="20"/>
              </w:rPr>
            </w:pPr>
            <w:r w:rsidRPr="00320BB0">
              <w:rPr>
                <w:sz w:val="20"/>
                <w:szCs w:val="20"/>
              </w:rPr>
              <w:t>7</w:t>
            </w:r>
          </w:p>
        </w:tc>
        <w:tc>
          <w:tcPr>
            <w:tcW w:w="5015" w:type="dxa"/>
            <w:tcBorders>
              <w:top w:val="single" w:sz="4" w:space="0" w:color="auto"/>
              <w:left w:val="single" w:sz="4" w:space="0" w:color="auto"/>
              <w:bottom w:val="single" w:sz="4" w:space="0" w:color="auto"/>
              <w:right w:val="single" w:sz="4" w:space="0" w:color="auto"/>
            </w:tcBorders>
          </w:tcPr>
          <w:p w14:paraId="663716F7"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або оптоволоконним висококошвидкісним: Ленінський районний суд м. Кіровограда,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A78FF62"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EEA43E5"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3C3B743F"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FE75660" w14:textId="77777777" w:rsidR="00DE53D0" w:rsidRPr="00320BB0" w:rsidRDefault="00DE53D0" w:rsidP="00D724C1">
            <w:pPr>
              <w:jc w:val="center"/>
              <w:rPr>
                <w:sz w:val="20"/>
                <w:szCs w:val="20"/>
              </w:rPr>
            </w:pPr>
          </w:p>
        </w:tc>
      </w:tr>
      <w:tr w:rsidR="00320BB0" w:rsidRPr="00320BB0" w14:paraId="11573B84"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EAB6073" w14:textId="77777777" w:rsidR="00DE53D0" w:rsidRPr="00320BB0" w:rsidRDefault="00DE53D0" w:rsidP="00D724C1">
            <w:pPr>
              <w:jc w:val="center"/>
              <w:rPr>
                <w:sz w:val="20"/>
                <w:szCs w:val="20"/>
              </w:rPr>
            </w:pPr>
            <w:r w:rsidRPr="00320BB0">
              <w:rPr>
                <w:sz w:val="20"/>
                <w:szCs w:val="20"/>
              </w:rPr>
              <w:t>8</w:t>
            </w:r>
          </w:p>
        </w:tc>
        <w:tc>
          <w:tcPr>
            <w:tcW w:w="5015" w:type="dxa"/>
            <w:tcBorders>
              <w:top w:val="single" w:sz="4" w:space="0" w:color="auto"/>
              <w:left w:val="single" w:sz="4" w:space="0" w:color="auto"/>
              <w:bottom w:val="single" w:sz="4" w:space="0" w:color="auto"/>
              <w:right w:val="single" w:sz="4" w:space="0" w:color="auto"/>
            </w:tcBorders>
          </w:tcPr>
          <w:p w14:paraId="7F9FE355"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xml:space="preserve">, або оптоволоконним висококошвидкісним: </w:t>
            </w:r>
            <w:r w:rsidRPr="00320BB0">
              <w:rPr>
                <w:bCs/>
                <w:iCs/>
                <w:sz w:val="20"/>
                <w:szCs w:val="20"/>
              </w:rPr>
              <w:t>Новгородківський районний суд, смт.Новгородка, вул. Дружби, буд 126,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3E11FA0"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E871EC1"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00B3C5F5"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BBDF471" w14:textId="77777777" w:rsidR="00DE53D0" w:rsidRPr="00320BB0" w:rsidRDefault="00DE53D0" w:rsidP="00D724C1">
            <w:pPr>
              <w:jc w:val="center"/>
              <w:rPr>
                <w:sz w:val="20"/>
                <w:szCs w:val="20"/>
              </w:rPr>
            </w:pPr>
          </w:p>
        </w:tc>
      </w:tr>
      <w:tr w:rsidR="00320BB0" w:rsidRPr="00320BB0" w14:paraId="46FD1FCF"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A92F93A" w14:textId="77777777" w:rsidR="00DE53D0" w:rsidRPr="00320BB0" w:rsidRDefault="00DE53D0" w:rsidP="00D724C1">
            <w:pPr>
              <w:jc w:val="center"/>
              <w:rPr>
                <w:sz w:val="20"/>
                <w:szCs w:val="20"/>
              </w:rPr>
            </w:pPr>
            <w:r w:rsidRPr="00320BB0">
              <w:rPr>
                <w:sz w:val="20"/>
                <w:szCs w:val="20"/>
              </w:rPr>
              <w:t>9</w:t>
            </w:r>
          </w:p>
        </w:tc>
        <w:tc>
          <w:tcPr>
            <w:tcW w:w="5015" w:type="dxa"/>
            <w:tcBorders>
              <w:top w:val="single" w:sz="4" w:space="0" w:color="auto"/>
              <w:left w:val="single" w:sz="4" w:space="0" w:color="auto"/>
              <w:bottom w:val="single" w:sz="4" w:space="0" w:color="auto"/>
              <w:right w:val="single" w:sz="4" w:space="0" w:color="auto"/>
            </w:tcBorders>
          </w:tcPr>
          <w:p w14:paraId="53700617"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xml:space="preserve">, або оптоволоконним висококошвидкісним: </w:t>
            </w:r>
            <w:r w:rsidRPr="00320BB0">
              <w:rPr>
                <w:bCs/>
                <w:iCs/>
                <w:sz w:val="20"/>
                <w:szCs w:val="20"/>
              </w:rPr>
              <w:t>Новоукраїнський районний суд, м.Новоукраїнка, вул. Соборна,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BA6849D"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E3A2FDD"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94AE6EE"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98A3AC2" w14:textId="77777777" w:rsidR="00DE53D0" w:rsidRPr="00320BB0" w:rsidRDefault="00DE53D0" w:rsidP="00D724C1">
            <w:pPr>
              <w:jc w:val="center"/>
              <w:rPr>
                <w:sz w:val="20"/>
                <w:szCs w:val="20"/>
              </w:rPr>
            </w:pPr>
          </w:p>
        </w:tc>
      </w:tr>
      <w:tr w:rsidR="00320BB0" w:rsidRPr="00320BB0" w14:paraId="74763FB9"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7BA2170" w14:textId="77777777" w:rsidR="00DE53D0" w:rsidRPr="00320BB0" w:rsidRDefault="00DE53D0" w:rsidP="00D724C1">
            <w:pPr>
              <w:jc w:val="center"/>
              <w:rPr>
                <w:sz w:val="20"/>
                <w:szCs w:val="20"/>
              </w:rPr>
            </w:pPr>
            <w:r w:rsidRPr="00320BB0">
              <w:rPr>
                <w:sz w:val="20"/>
                <w:szCs w:val="20"/>
              </w:rPr>
              <w:t>10</w:t>
            </w:r>
          </w:p>
        </w:tc>
        <w:tc>
          <w:tcPr>
            <w:tcW w:w="5015" w:type="dxa"/>
            <w:tcBorders>
              <w:top w:val="single" w:sz="4" w:space="0" w:color="auto"/>
              <w:left w:val="single" w:sz="4" w:space="0" w:color="auto"/>
              <w:bottom w:val="single" w:sz="4" w:space="0" w:color="auto"/>
              <w:right w:val="single" w:sz="4" w:space="0" w:color="auto"/>
            </w:tcBorders>
          </w:tcPr>
          <w:p w14:paraId="3AA1AC57"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xml:space="preserve">, або оптоволоконним висококошвидкісним: </w:t>
            </w:r>
            <w:r w:rsidRPr="00320BB0">
              <w:rPr>
                <w:bCs/>
                <w:iCs/>
                <w:sz w:val="20"/>
                <w:szCs w:val="20"/>
              </w:rPr>
              <w:t>Петрівський районний суд, смт.Петрово, вул. Центральна,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75D59BF"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348F3EB"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20C237B2"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5DF596B" w14:textId="77777777" w:rsidR="00DE53D0" w:rsidRPr="00320BB0" w:rsidRDefault="00DE53D0" w:rsidP="00D724C1">
            <w:pPr>
              <w:jc w:val="center"/>
              <w:rPr>
                <w:sz w:val="20"/>
                <w:szCs w:val="20"/>
              </w:rPr>
            </w:pPr>
          </w:p>
        </w:tc>
      </w:tr>
      <w:tr w:rsidR="00320BB0" w:rsidRPr="00320BB0" w14:paraId="12684A63"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777A4F3" w14:textId="77777777" w:rsidR="00DE53D0" w:rsidRPr="00320BB0" w:rsidRDefault="00DE53D0" w:rsidP="00D724C1">
            <w:pPr>
              <w:jc w:val="center"/>
              <w:rPr>
                <w:sz w:val="20"/>
                <w:szCs w:val="20"/>
              </w:rPr>
            </w:pPr>
            <w:r w:rsidRPr="00320BB0">
              <w:rPr>
                <w:sz w:val="20"/>
                <w:szCs w:val="20"/>
              </w:rPr>
              <w:t>11</w:t>
            </w:r>
          </w:p>
        </w:tc>
        <w:tc>
          <w:tcPr>
            <w:tcW w:w="5015" w:type="dxa"/>
            <w:tcBorders>
              <w:top w:val="single" w:sz="4" w:space="0" w:color="auto"/>
              <w:left w:val="single" w:sz="4" w:space="0" w:color="auto"/>
              <w:bottom w:val="single" w:sz="4" w:space="0" w:color="auto"/>
              <w:right w:val="single" w:sz="4" w:space="0" w:color="auto"/>
            </w:tcBorders>
          </w:tcPr>
          <w:p w14:paraId="43FFEB26"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xml:space="preserve">, або оптоволоконним висококошвидкісним: </w:t>
            </w:r>
            <w:r w:rsidRPr="00320BB0">
              <w:rPr>
                <w:bCs/>
                <w:iCs/>
                <w:sz w:val="20"/>
                <w:szCs w:val="20"/>
              </w:rPr>
              <w:t>Світловодський міськрайонний суд, м.Світловодськ, вул.Приморська, буд. 48,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ECE7CC"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A855287"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7BBE194"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DC9D11F" w14:textId="77777777" w:rsidR="00DE53D0" w:rsidRPr="00320BB0" w:rsidRDefault="00DE53D0" w:rsidP="00D724C1">
            <w:pPr>
              <w:jc w:val="center"/>
              <w:rPr>
                <w:sz w:val="20"/>
                <w:szCs w:val="20"/>
              </w:rPr>
            </w:pPr>
          </w:p>
        </w:tc>
      </w:tr>
      <w:tr w:rsidR="00320BB0" w:rsidRPr="00320BB0" w14:paraId="5B4F1A24"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5FA6D50" w14:textId="77777777" w:rsidR="00DE53D0" w:rsidRPr="00320BB0" w:rsidRDefault="00DE53D0" w:rsidP="00D724C1">
            <w:pPr>
              <w:jc w:val="center"/>
              <w:rPr>
                <w:sz w:val="20"/>
                <w:szCs w:val="20"/>
              </w:rPr>
            </w:pPr>
            <w:r w:rsidRPr="00320BB0">
              <w:rPr>
                <w:sz w:val="20"/>
                <w:szCs w:val="20"/>
              </w:rPr>
              <w:lastRenderedPageBreak/>
              <w:t>12</w:t>
            </w:r>
          </w:p>
        </w:tc>
        <w:tc>
          <w:tcPr>
            <w:tcW w:w="5015" w:type="dxa"/>
            <w:tcBorders>
              <w:top w:val="single" w:sz="4" w:space="0" w:color="auto"/>
              <w:left w:val="single" w:sz="4" w:space="0" w:color="auto"/>
              <w:bottom w:val="single" w:sz="4" w:space="0" w:color="auto"/>
              <w:right w:val="single" w:sz="4" w:space="0" w:color="auto"/>
            </w:tcBorders>
          </w:tcPr>
          <w:p w14:paraId="33407C7E" w14:textId="77777777" w:rsidR="00DE53D0" w:rsidRPr="00320BB0" w:rsidRDefault="00DE53D0" w:rsidP="00D724C1">
            <w:pPr>
              <w:rPr>
                <w:sz w:val="20"/>
                <w:szCs w:val="20"/>
              </w:rPr>
            </w:pPr>
            <w:r w:rsidRPr="00320BB0">
              <w:rPr>
                <w:sz w:val="20"/>
                <w:szCs w:val="20"/>
              </w:rPr>
              <w:t xml:space="preserve">Підключення </w:t>
            </w:r>
            <w:r w:rsidRPr="00320BB0">
              <w:rPr>
                <w:b/>
                <w:sz w:val="20"/>
                <w:szCs w:val="20"/>
              </w:rPr>
              <w:t>резервної оптичної лінії</w:t>
            </w:r>
            <w:r w:rsidRPr="00320BB0">
              <w:rPr>
                <w:sz w:val="20"/>
                <w:szCs w:val="20"/>
              </w:rPr>
              <w:t xml:space="preserve"> електронних комунікаційних мереж для надання послуг доступу до мережі Інтернет-провайдера за технологіїю </w:t>
            </w:r>
            <w:r w:rsidRPr="00320BB0">
              <w:rPr>
                <w:sz w:val="20"/>
                <w:szCs w:val="20"/>
                <w:lang w:val="en-US"/>
              </w:rPr>
              <w:t>PON</w:t>
            </w:r>
            <w:r w:rsidRPr="00320BB0">
              <w:rPr>
                <w:sz w:val="20"/>
                <w:szCs w:val="20"/>
              </w:rPr>
              <w:t>/</w:t>
            </w:r>
            <w:r w:rsidRPr="00320BB0">
              <w:rPr>
                <w:sz w:val="20"/>
                <w:szCs w:val="20"/>
                <w:lang w:val="en-US"/>
              </w:rPr>
              <w:t>GPON</w:t>
            </w:r>
            <w:r w:rsidRPr="00320BB0">
              <w:rPr>
                <w:sz w:val="20"/>
                <w:szCs w:val="20"/>
              </w:rPr>
              <w:t xml:space="preserve">, або оптоволоконним висококошвидкісним: </w:t>
            </w:r>
            <w:r w:rsidRPr="00320BB0">
              <w:rPr>
                <w:bCs/>
                <w:iCs/>
                <w:sz w:val="20"/>
                <w:szCs w:val="20"/>
              </w:rPr>
              <w:t>Ульяновський районний суд, м.Благовіщенське, вул.Героїв України, буд 70,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BF4ACDD"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49871E1" w14:textId="77777777" w:rsidR="00DE53D0" w:rsidRPr="00320BB0" w:rsidRDefault="00DE53D0" w:rsidP="00D724C1">
            <w:pPr>
              <w:jc w:val="center"/>
              <w:rPr>
                <w:sz w:val="20"/>
                <w:szCs w:val="20"/>
              </w:rPr>
            </w:pPr>
            <w:r w:rsidRPr="00320BB0">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755852D"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6E2F147" w14:textId="77777777" w:rsidR="00DE53D0" w:rsidRPr="00320BB0" w:rsidRDefault="00DE53D0" w:rsidP="00D724C1">
            <w:pPr>
              <w:jc w:val="center"/>
              <w:rPr>
                <w:sz w:val="20"/>
                <w:szCs w:val="20"/>
              </w:rPr>
            </w:pPr>
          </w:p>
        </w:tc>
      </w:tr>
      <w:tr w:rsidR="00320BB0" w:rsidRPr="00320BB0" w14:paraId="3060DDC7"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4AABFC2" w14:textId="77777777" w:rsidR="00DE53D0" w:rsidRPr="00320BB0" w:rsidRDefault="00DE53D0" w:rsidP="00D724C1">
            <w:pPr>
              <w:jc w:val="center"/>
              <w:rPr>
                <w:sz w:val="20"/>
                <w:szCs w:val="20"/>
              </w:rPr>
            </w:pPr>
            <w:r w:rsidRPr="00320BB0">
              <w:rPr>
                <w:sz w:val="20"/>
                <w:szCs w:val="20"/>
              </w:rPr>
              <w:t>13</w:t>
            </w:r>
          </w:p>
        </w:tc>
        <w:tc>
          <w:tcPr>
            <w:tcW w:w="5015" w:type="dxa"/>
            <w:tcBorders>
              <w:top w:val="single" w:sz="4" w:space="0" w:color="auto"/>
              <w:left w:val="single" w:sz="4" w:space="0" w:color="auto"/>
              <w:bottom w:val="single" w:sz="4" w:space="0" w:color="auto"/>
              <w:right w:val="single" w:sz="4" w:space="0" w:color="auto"/>
            </w:tcBorders>
          </w:tcPr>
          <w:p w14:paraId="258B1F70"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w:t>
            </w:r>
            <w:r w:rsidRPr="00320BB0">
              <w:rPr>
                <w:bCs/>
                <w:iCs/>
                <w:sz w:val="20"/>
                <w:szCs w:val="20"/>
              </w:rPr>
              <w:t>Голованівський районний суд, смт.Голованівськ, вул Соборна, буд 18,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541DABC"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A715057"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5823DE9D"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3201209" w14:textId="77777777" w:rsidR="00DE53D0" w:rsidRPr="00320BB0" w:rsidRDefault="00DE53D0" w:rsidP="00D724C1">
            <w:pPr>
              <w:jc w:val="center"/>
              <w:rPr>
                <w:sz w:val="20"/>
                <w:szCs w:val="20"/>
              </w:rPr>
            </w:pPr>
          </w:p>
        </w:tc>
      </w:tr>
      <w:tr w:rsidR="00320BB0" w:rsidRPr="00320BB0" w14:paraId="08029755"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0F28F489" w14:textId="77777777" w:rsidR="00DE53D0" w:rsidRPr="00320BB0" w:rsidRDefault="00DE53D0" w:rsidP="00D724C1">
            <w:pPr>
              <w:jc w:val="center"/>
              <w:rPr>
                <w:sz w:val="20"/>
                <w:szCs w:val="20"/>
              </w:rPr>
            </w:pPr>
            <w:r w:rsidRPr="00320BB0">
              <w:rPr>
                <w:sz w:val="20"/>
                <w:szCs w:val="20"/>
              </w:rPr>
              <w:t>14</w:t>
            </w:r>
          </w:p>
        </w:tc>
        <w:tc>
          <w:tcPr>
            <w:tcW w:w="5015" w:type="dxa"/>
            <w:tcBorders>
              <w:top w:val="single" w:sz="4" w:space="0" w:color="auto"/>
              <w:left w:val="single" w:sz="4" w:space="0" w:color="auto"/>
              <w:bottom w:val="single" w:sz="4" w:space="0" w:color="auto"/>
              <w:right w:val="single" w:sz="4" w:space="0" w:color="auto"/>
            </w:tcBorders>
          </w:tcPr>
          <w:p w14:paraId="3139EC0F"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w:t>
            </w:r>
            <w:r w:rsidRPr="00320BB0">
              <w:rPr>
                <w:bCs/>
                <w:iCs/>
                <w:sz w:val="20"/>
                <w:szCs w:val="20"/>
              </w:rPr>
              <w:t xml:space="preserve"> Добровеличківський районний суд, смт. Добровеличківка, вул. Центральна, буд. 119,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21CF72"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A2013A5"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2B9E6281"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635C63A" w14:textId="77777777" w:rsidR="00DE53D0" w:rsidRPr="00320BB0" w:rsidRDefault="00DE53D0" w:rsidP="00D724C1">
            <w:pPr>
              <w:jc w:val="center"/>
              <w:rPr>
                <w:sz w:val="20"/>
                <w:szCs w:val="20"/>
              </w:rPr>
            </w:pPr>
          </w:p>
        </w:tc>
      </w:tr>
      <w:tr w:rsidR="00320BB0" w:rsidRPr="00320BB0" w14:paraId="10E4FE75"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6745FE2" w14:textId="77777777" w:rsidR="00DE53D0" w:rsidRPr="00320BB0" w:rsidRDefault="00DE53D0" w:rsidP="00D724C1">
            <w:pPr>
              <w:jc w:val="center"/>
              <w:rPr>
                <w:sz w:val="20"/>
                <w:szCs w:val="20"/>
              </w:rPr>
            </w:pPr>
            <w:r w:rsidRPr="00320BB0">
              <w:rPr>
                <w:sz w:val="20"/>
                <w:szCs w:val="20"/>
              </w:rPr>
              <w:t>15</w:t>
            </w:r>
          </w:p>
        </w:tc>
        <w:tc>
          <w:tcPr>
            <w:tcW w:w="5015" w:type="dxa"/>
            <w:tcBorders>
              <w:top w:val="single" w:sz="4" w:space="0" w:color="auto"/>
              <w:left w:val="single" w:sz="4" w:space="0" w:color="auto"/>
              <w:bottom w:val="single" w:sz="4" w:space="0" w:color="auto"/>
              <w:right w:val="single" w:sz="4" w:space="0" w:color="auto"/>
            </w:tcBorders>
          </w:tcPr>
          <w:p w14:paraId="198F504C"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w:t>
            </w:r>
            <w:r w:rsidRPr="00320BB0">
              <w:rPr>
                <w:bCs/>
                <w:iCs/>
                <w:sz w:val="20"/>
                <w:szCs w:val="20"/>
              </w:rPr>
              <w:t xml:space="preserve"> Знам'янський міськрайонний суд, м.Знам'янка, вул.Маяковського, буд. 30,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083C5E"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900A3F0"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489DF418"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EAA289D" w14:textId="77777777" w:rsidR="00DE53D0" w:rsidRPr="00320BB0" w:rsidRDefault="00DE53D0" w:rsidP="00D724C1">
            <w:pPr>
              <w:jc w:val="center"/>
              <w:rPr>
                <w:sz w:val="20"/>
                <w:szCs w:val="20"/>
              </w:rPr>
            </w:pPr>
          </w:p>
        </w:tc>
      </w:tr>
      <w:tr w:rsidR="00320BB0" w:rsidRPr="00320BB0" w14:paraId="1D4BB1CB"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C0285E0" w14:textId="77777777" w:rsidR="00DE53D0" w:rsidRPr="00320BB0" w:rsidRDefault="00DE53D0" w:rsidP="00D724C1">
            <w:pPr>
              <w:jc w:val="center"/>
              <w:rPr>
                <w:sz w:val="20"/>
                <w:szCs w:val="20"/>
              </w:rPr>
            </w:pPr>
            <w:r w:rsidRPr="00320BB0">
              <w:rPr>
                <w:sz w:val="20"/>
                <w:szCs w:val="20"/>
              </w:rPr>
              <w:t>16</w:t>
            </w:r>
          </w:p>
        </w:tc>
        <w:tc>
          <w:tcPr>
            <w:tcW w:w="5015" w:type="dxa"/>
            <w:tcBorders>
              <w:top w:val="single" w:sz="4" w:space="0" w:color="auto"/>
              <w:left w:val="single" w:sz="4" w:space="0" w:color="auto"/>
              <w:bottom w:val="single" w:sz="4" w:space="0" w:color="auto"/>
              <w:right w:val="single" w:sz="4" w:space="0" w:color="auto"/>
            </w:tcBorders>
          </w:tcPr>
          <w:p w14:paraId="47D6C521"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Кіровоградський районний суд,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56C44"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927280D"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3E3828CE"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B823584" w14:textId="77777777" w:rsidR="00DE53D0" w:rsidRPr="00320BB0" w:rsidRDefault="00DE53D0" w:rsidP="00D724C1">
            <w:pPr>
              <w:jc w:val="center"/>
              <w:rPr>
                <w:sz w:val="20"/>
                <w:szCs w:val="20"/>
              </w:rPr>
            </w:pPr>
          </w:p>
        </w:tc>
      </w:tr>
      <w:tr w:rsidR="00320BB0" w:rsidRPr="00320BB0" w14:paraId="490C4B1C"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BF06BFE" w14:textId="77777777" w:rsidR="00DE53D0" w:rsidRPr="00320BB0" w:rsidRDefault="00DE53D0" w:rsidP="00D724C1">
            <w:pPr>
              <w:jc w:val="center"/>
              <w:rPr>
                <w:sz w:val="20"/>
                <w:szCs w:val="20"/>
              </w:rPr>
            </w:pPr>
            <w:r w:rsidRPr="00320BB0">
              <w:rPr>
                <w:sz w:val="20"/>
                <w:szCs w:val="20"/>
              </w:rPr>
              <w:t>17</w:t>
            </w:r>
          </w:p>
        </w:tc>
        <w:tc>
          <w:tcPr>
            <w:tcW w:w="5015" w:type="dxa"/>
            <w:tcBorders>
              <w:top w:val="single" w:sz="4" w:space="0" w:color="auto"/>
              <w:left w:val="single" w:sz="4" w:space="0" w:color="auto"/>
              <w:bottom w:val="single" w:sz="4" w:space="0" w:color="auto"/>
              <w:right w:val="single" w:sz="4" w:space="0" w:color="auto"/>
            </w:tcBorders>
          </w:tcPr>
          <w:p w14:paraId="516BF8C4"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Кіровський районний суд</w:t>
            </w:r>
          </w:p>
          <w:p w14:paraId="36335D08" w14:textId="77777777" w:rsidR="00DE53D0" w:rsidRPr="00320BB0" w:rsidRDefault="00DE53D0" w:rsidP="00D724C1">
            <w:pPr>
              <w:rPr>
                <w:sz w:val="20"/>
                <w:szCs w:val="20"/>
              </w:rPr>
            </w:pPr>
            <w:r w:rsidRPr="00320BB0">
              <w:rPr>
                <w:sz w:val="20"/>
                <w:szCs w:val="20"/>
              </w:rPr>
              <w:t>м. Кіровограда,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84CFF9"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12B7C04"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5C418955"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93E6096" w14:textId="77777777" w:rsidR="00DE53D0" w:rsidRPr="00320BB0" w:rsidRDefault="00DE53D0" w:rsidP="00D724C1">
            <w:pPr>
              <w:jc w:val="center"/>
              <w:rPr>
                <w:sz w:val="20"/>
                <w:szCs w:val="20"/>
              </w:rPr>
            </w:pPr>
          </w:p>
        </w:tc>
      </w:tr>
      <w:tr w:rsidR="00320BB0" w:rsidRPr="00320BB0" w14:paraId="0CD4E360"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77AA4B3C" w14:textId="77777777" w:rsidR="00DE53D0" w:rsidRPr="00320BB0" w:rsidRDefault="00DE53D0" w:rsidP="00D724C1">
            <w:pPr>
              <w:jc w:val="center"/>
              <w:rPr>
                <w:sz w:val="20"/>
                <w:szCs w:val="20"/>
              </w:rPr>
            </w:pPr>
            <w:r w:rsidRPr="00320BB0">
              <w:rPr>
                <w:sz w:val="20"/>
                <w:szCs w:val="20"/>
              </w:rPr>
              <w:t>18</w:t>
            </w:r>
          </w:p>
        </w:tc>
        <w:tc>
          <w:tcPr>
            <w:tcW w:w="5015" w:type="dxa"/>
            <w:tcBorders>
              <w:top w:val="single" w:sz="4" w:space="0" w:color="auto"/>
              <w:left w:val="single" w:sz="4" w:space="0" w:color="auto"/>
              <w:bottom w:val="single" w:sz="4" w:space="0" w:color="auto"/>
              <w:right w:val="single" w:sz="4" w:space="0" w:color="auto"/>
            </w:tcBorders>
          </w:tcPr>
          <w:p w14:paraId="5B15235F"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w:t>
            </w:r>
            <w:r w:rsidRPr="00320BB0">
              <w:rPr>
                <w:bCs/>
                <w:iCs/>
                <w:sz w:val="20"/>
                <w:szCs w:val="20"/>
              </w:rPr>
              <w:t>Компаніївський районний суд, смт.Компанїівка, вул.Вишнева, буд 21,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FAE6FA"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87BDB23"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0292B126"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0A2B3B4" w14:textId="77777777" w:rsidR="00DE53D0" w:rsidRPr="00320BB0" w:rsidRDefault="00DE53D0" w:rsidP="00D724C1">
            <w:pPr>
              <w:jc w:val="center"/>
              <w:rPr>
                <w:sz w:val="20"/>
                <w:szCs w:val="20"/>
              </w:rPr>
            </w:pPr>
          </w:p>
        </w:tc>
      </w:tr>
      <w:tr w:rsidR="00320BB0" w:rsidRPr="00320BB0" w14:paraId="06992149"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E23A254" w14:textId="77777777" w:rsidR="00DE53D0" w:rsidRPr="00320BB0" w:rsidRDefault="00DE53D0" w:rsidP="00D724C1">
            <w:pPr>
              <w:jc w:val="center"/>
              <w:rPr>
                <w:sz w:val="20"/>
                <w:szCs w:val="20"/>
              </w:rPr>
            </w:pPr>
            <w:r w:rsidRPr="00320BB0">
              <w:rPr>
                <w:sz w:val="20"/>
                <w:szCs w:val="20"/>
              </w:rPr>
              <w:t>19</w:t>
            </w:r>
          </w:p>
        </w:tc>
        <w:tc>
          <w:tcPr>
            <w:tcW w:w="5015" w:type="dxa"/>
            <w:tcBorders>
              <w:top w:val="single" w:sz="4" w:space="0" w:color="auto"/>
              <w:left w:val="single" w:sz="4" w:space="0" w:color="auto"/>
              <w:bottom w:val="single" w:sz="4" w:space="0" w:color="auto"/>
              <w:right w:val="single" w:sz="4" w:space="0" w:color="auto"/>
            </w:tcBorders>
          </w:tcPr>
          <w:p w14:paraId="18176329"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Ленінський районний суд м. Кіровограда,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43CBEC"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7F30722"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51657A7E"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D191721" w14:textId="77777777" w:rsidR="00DE53D0" w:rsidRPr="00320BB0" w:rsidRDefault="00DE53D0" w:rsidP="00D724C1">
            <w:pPr>
              <w:jc w:val="center"/>
              <w:rPr>
                <w:sz w:val="20"/>
                <w:szCs w:val="20"/>
              </w:rPr>
            </w:pPr>
          </w:p>
        </w:tc>
      </w:tr>
      <w:tr w:rsidR="00320BB0" w:rsidRPr="00320BB0" w14:paraId="52F3CC7C"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3B9EAE42" w14:textId="77777777" w:rsidR="00DE53D0" w:rsidRPr="00320BB0" w:rsidRDefault="00DE53D0" w:rsidP="00D724C1">
            <w:pPr>
              <w:jc w:val="center"/>
              <w:rPr>
                <w:sz w:val="20"/>
                <w:szCs w:val="20"/>
              </w:rPr>
            </w:pPr>
            <w:r w:rsidRPr="00320BB0">
              <w:rPr>
                <w:sz w:val="20"/>
                <w:szCs w:val="20"/>
              </w:rPr>
              <w:t>20</w:t>
            </w:r>
          </w:p>
        </w:tc>
        <w:tc>
          <w:tcPr>
            <w:tcW w:w="5015" w:type="dxa"/>
            <w:tcBorders>
              <w:top w:val="single" w:sz="4" w:space="0" w:color="auto"/>
              <w:left w:val="single" w:sz="4" w:space="0" w:color="auto"/>
              <w:bottom w:val="single" w:sz="4" w:space="0" w:color="auto"/>
              <w:right w:val="single" w:sz="4" w:space="0" w:color="auto"/>
            </w:tcBorders>
            <w:vAlign w:val="center"/>
          </w:tcPr>
          <w:p w14:paraId="518FF16B"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w:t>
            </w:r>
            <w:r w:rsidRPr="00320BB0">
              <w:rPr>
                <w:bCs/>
                <w:iCs/>
                <w:sz w:val="20"/>
                <w:szCs w:val="20"/>
              </w:rPr>
              <w:t>Новгородківський районний суд, смт.Новгородка, вул. Дружби, буд 126,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2D6EBD" w14:textId="77777777" w:rsidR="00DE53D0" w:rsidRPr="00320BB0" w:rsidRDefault="00DE53D0" w:rsidP="00D724C1">
            <w:pPr>
              <w:jc w:val="cente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BFE0C78"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3C314032"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8788785" w14:textId="77777777" w:rsidR="00DE53D0" w:rsidRPr="00320BB0" w:rsidRDefault="00DE53D0" w:rsidP="00D724C1">
            <w:pPr>
              <w:jc w:val="center"/>
              <w:rPr>
                <w:sz w:val="20"/>
                <w:szCs w:val="20"/>
              </w:rPr>
            </w:pPr>
          </w:p>
        </w:tc>
      </w:tr>
      <w:tr w:rsidR="00320BB0" w:rsidRPr="00320BB0" w14:paraId="4CF309BC"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DF8A2B6" w14:textId="77777777" w:rsidR="00DE53D0" w:rsidRPr="00320BB0" w:rsidRDefault="00DE53D0" w:rsidP="00D724C1">
            <w:pPr>
              <w:jc w:val="center"/>
              <w:rPr>
                <w:sz w:val="20"/>
                <w:szCs w:val="20"/>
              </w:rPr>
            </w:pPr>
            <w:r w:rsidRPr="00320BB0">
              <w:rPr>
                <w:sz w:val="20"/>
                <w:szCs w:val="20"/>
              </w:rPr>
              <w:t>21</w:t>
            </w:r>
          </w:p>
        </w:tc>
        <w:tc>
          <w:tcPr>
            <w:tcW w:w="5015" w:type="dxa"/>
            <w:tcBorders>
              <w:top w:val="single" w:sz="4" w:space="0" w:color="auto"/>
              <w:left w:val="single" w:sz="4" w:space="0" w:color="auto"/>
              <w:bottom w:val="single" w:sz="4" w:space="0" w:color="auto"/>
              <w:right w:val="single" w:sz="4" w:space="0" w:color="auto"/>
            </w:tcBorders>
            <w:vAlign w:val="center"/>
          </w:tcPr>
          <w:p w14:paraId="76870F02"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w:t>
            </w:r>
            <w:r w:rsidRPr="00320BB0">
              <w:rPr>
                <w:bCs/>
                <w:iCs/>
                <w:sz w:val="20"/>
                <w:szCs w:val="20"/>
              </w:rPr>
              <w:t>Новоукраїнський районний суд, м.Новоукраїнка, вул. Соборна,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57B956" w14:textId="77777777" w:rsidR="00DE53D0" w:rsidRPr="00320BB0" w:rsidRDefault="00DE53D0" w:rsidP="00D724C1">
            <w:pPr>
              <w:jc w:val="cente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E6DEA96"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39CD6E3C"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90AC34C" w14:textId="77777777" w:rsidR="00DE53D0" w:rsidRPr="00320BB0" w:rsidRDefault="00DE53D0" w:rsidP="00D724C1">
            <w:pPr>
              <w:jc w:val="center"/>
              <w:rPr>
                <w:sz w:val="20"/>
                <w:szCs w:val="20"/>
              </w:rPr>
            </w:pPr>
          </w:p>
        </w:tc>
      </w:tr>
      <w:tr w:rsidR="00320BB0" w:rsidRPr="00320BB0" w14:paraId="63EEBFD5"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2C943F2" w14:textId="77777777" w:rsidR="00DE53D0" w:rsidRPr="00320BB0" w:rsidRDefault="00DE53D0" w:rsidP="00D724C1">
            <w:pPr>
              <w:jc w:val="center"/>
              <w:rPr>
                <w:sz w:val="20"/>
                <w:szCs w:val="20"/>
              </w:rPr>
            </w:pPr>
            <w:r w:rsidRPr="00320BB0">
              <w:rPr>
                <w:sz w:val="20"/>
                <w:szCs w:val="20"/>
              </w:rPr>
              <w:t>22</w:t>
            </w:r>
          </w:p>
        </w:tc>
        <w:tc>
          <w:tcPr>
            <w:tcW w:w="5015" w:type="dxa"/>
            <w:tcBorders>
              <w:top w:val="single" w:sz="4" w:space="0" w:color="auto"/>
              <w:left w:val="single" w:sz="4" w:space="0" w:color="auto"/>
              <w:bottom w:val="single" w:sz="4" w:space="0" w:color="auto"/>
              <w:right w:val="single" w:sz="4" w:space="0" w:color="auto"/>
            </w:tcBorders>
            <w:vAlign w:val="center"/>
          </w:tcPr>
          <w:p w14:paraId="1E405BCE"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w:t>
            </w:r>
            <w:r w:rsidRPr="00320BB0">
              <w:rPr>
                <w:bCs/>
                <w:iCs/>
                <w:sz w:val="20"/>
                <w:szCs w:val="20"/>
              </w:rPr>
              <w:t>Петрівський районний суд, смт.Петрово, вул. Центральна, буд. 34,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60EACDA"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C09F7D2"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4574F7D9"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33552164" w14:textId="77777777" w:rsidR="00DE53D0" w:rsidRPr="00320BB0" w:rsidRDefault="00DE53D0" w:rsidP="00D724C1">
            <w:pPr>
              <w:jc w:val="center"/>
              <w:rPr>
                <w:sz w:val="20"/>
                <w:szCs w:val="20"/>
              </w:rPr>
            </w:pPr>
          </w:p>
        </w:tc>
      </w:tr>
      <w:tr w:rsidR="00320BB0" w:rsidRPr="00320BB0" w14:paraId="12657EC7"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9424BA8" w14:textId="77777777" w:rsidR="00DE53D0" w:rsidRPr="00320BB0" w:rsidRDefault="00DE53D0" w:rsidP="00D724C1">
            <w:pPr>
              <w:jc w:val="center"/>
              <w:rPr>
                <w:sz w:val="20"/>
                <w:szCs w:val="20"/>
              </w:rPr>
            </w:pPr>
            <w:r w:rsidRPr="00320BB0">
              <w:rPr>
                <w:sz w:val="20"/>
                <w:szCs w:val="20"/>
              </w:rPr>
              <w:t>23</w:t>
            </w:r>
          </w:p>
        </w:tc>
        <w:tc>
          <w:tcPr>
            <w:tcW w:w="5015" w:type="dxa"/>
            <w:tcBorders>
              <w:top w:val="single" w:sz="4" w:space="0" w:color="auto"/>
              <w:left w:val="single" w:sz="4" w:space="0" w:color="auto"/>
              <w:bottom w:val="single" w:sz="4" w:space="0" w:color="auto"/>
              <w:right w:val="single" w:sz="4" w:space="0" w:color="auto"/>
            </w:tcBorders>
            <w:vAlign w:val="center"/>
          </w:tcPr>
          <w:p w14:paraId="5F5D60D8"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w:t>
            </w:r>
            <w:r w:rsidRPr="00320BB0">
              <w:rPr>
                <w:bCs/>
                <w:iCs/>
                <w:sz w:val="20"/>
                <w:szCs w:val="20"/>
              </w:rPr>
              <w:t>Світловодський міськрайонний суд, м.Світловодськ, вул.Приморська, буд. 48,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C591F21"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20BF49B"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3FB399F4"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825EF98" w14:textId="77777777" w:rsidR="00DE53D0" w:rsidRPr="00320BB0" w:rsidRDefault="00DE53D0" w:rsidP="00D724C1">
            <w:pPr>
              <w:jc w:val="center"/>
              <w:rPr>
                <w:sz w:val="20"/>
                <w:szCs w:val="20"/>
              </w:rPr>
            </w:pPr>
          </w:p>
        </w:tc>
      </w:tr>
      <w:tr w:rsidR="00320BB0" w:rsidRPr="00320BB0" w14:paraId="0754EBA5" w14:textId="77777777" w:rsidTr="00D724C1">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ABD42A0" w14:textId="77777777" w:rsidR="00DE53D0" w:rsidRPr="00320BB0" w:rsidRDefault="00DE53D0" w:rsidP="00D724C1">
            <w:pPr>
              <w:jc w:val="center"/>
              <w:rPr>
                <w:sz w:val="20"/>
                <w:szCs w:val="20"/>
              </w:rPr>
            </w:pPr>
            <w:r w:rsidRPr="00320BB0">
              <w:rPr>
                <w:sz w:val="20"/>
                <w:szCs w:val="20"/>
              </w:rPr>
              <w:t>24</w:t>
            </w:r>
          </w:p>
        </w:tc>
        <w:tc>
          <w:tcPr>
            <w:tcW w:w="5015" w:type="dxa"/>
            <w:tcBorders>
              <w:top w:val="single" w:sz="4" w:space="0" w:color="auto"/>
              <w:left w:val="single" w:sz="4" w:space="0" w:color="auto"/>
              <w:bottom w:val="single" w:sz="4" w:space="0" w:color="auto"/>
              <w:right w:val="single" w:sz="4" w:space="0" w:color="auto"/>
            </w:tcBorders>
            <w:vAlign w:val="center"/>
          </w:tcPr>
          <w:p w14:paraId="29B1E605" w14:textId="77777777" w:rsidR="00DE53D0" w:rsidRPr="00320BB0" w:rsidRDefault="00DE53D0" w:rsidP="00D724C1">
            <w:pPr>
              <w:rPr>
                <w:sz w:val="20"/>
                <w:szCs w:val="20"/>
              </w:rPr>
            </w:pPr>
            <w:r w:rsidRPr="00320BB0">
              <w:rPr>
                <w:sz w:val="20"/>
                <w:szCs w:val="20"/>
              </w:rPr>
              <w:t xml:space="preserve">Послуга доступу до мережі Інтернет </w:t>
            </w:r>
            <w:r w:rsidRPr="00320BB0">
              <w:rPr>
                <w:b/>
                <w:sz w:val="20"/>
                <w:szCs w:val="20"/>
              </w:rPr>
              <w:t>(резервна лінія)</w:t>
            </w:r>
            <w:r w:rsidRPr="00320BB0">
              <w:rPr>
                <w:sz w:val="20"/>
                <w:szCs w:val="20"/>
              </w:rPr>
              <w:t xml:space="preserve"> на швидкості 50 Мб/сек: </w:t>
            </w:r>
            <w:r w:rsidRPr="00320BB0">
              <w:rPr>
                <w:bCs/>
                <w:iCs/>
                <w:sz w:val="20"/>
                <w:szCs w:val="20"/>
              </w:rPr>
              <w:t>Ульяновський районний суд, м.Благовіщенське, вул.Героїв України, буд 70, Кіровоградська область</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8D204E4" w14:textId="77777777" w:rsidR="00DE53D0" w:rsidRPr="00320BB0" w:rsidRDefault="00DE53D0" w:rsidP="00D724C1">
            <w:pPr>
              <w:jc w:val="center"/>
              <w:rPr>
                <w:sz w:val="20"/>
                <w:szCs w:val="20"/>
              </w:rPr>
            </w:pPr>
            <w:r w:rsidRPr="00320BB0">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C1265B6" w14:textId="77777777" w:rsidR="00DE53D0" w:rsidRPr="00320BB0" w:rsidRDefault="00DE53D0" w:rsidP="00D724C1">
            <w:pPr>
              <w:jc w:val="center"/>
              <w:rPr>
                <w:sz w:val="20"/>
                <w:szCs w:val="20"/>
              </w:rPr>
            </w:pPr>
            <w:r w:rsidRPr="00320BB0">
              <w:rPr>
                <w:sz w:val="20"/>
                <w:szCs w:val="20"/>
              </w:rPr>
              <w:t>4</w:t>
            </w:r>
          </w:p>
        </w:tc>
        <w:tc>
          <w:tcPr>
            <w:tcW w:w="1025" w:type="dxa"/>
            <w:tcBorders>
              <w:top w:val="single" w:sz="4" w:space="0" w:color="auto"/>
              <w:left w:val="single" w:sz="4" w:space="0" w:color="auto"/>
              <w:bottom w:val="single" w:sz="4" w:space="0" w:color="auto"/>
              <w:right w:val="single" w:sz="4" w:space="0" w:color="auto"/>
            </w:tcBorders>
          </w:tcPr>
          <w:p w14:paraId="08D4CA84" w14:textId="77777777" w:rsidR="00DE53D0" w:rsidRPr="00320BB0" w:rsidRDefault="00DE53D0" w:rsidP="00D724C1">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669E3CC" w14:textId="77777777" w:rsidR="00DE53D0" w:rsidRPr="00320BB0" w:rsidRDefault="00DE53D0" w:rsidP="00D724C1">
            <w:pPr>
              <w:jc w:val="center"/>
              <w:rPr>
                <w:sz w:val="20"/>
                <w:szCs w:val="20"/>
              </w:rPr>
            </w:pPr>
          </w:p>
        </w:tc>
      </w:tr>
      <w:tr w:rsidR="00320BB0" w:rsidRPr="00320BB0" w14:paraId="3D00D9DE" w14:textId="77777777" w:rsidTr="00D724C1">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5FE0C6F2" w14:textId="77777777" w:rsidR="00DE53D0" w:rsidRPr="00320BB0" w:rsidRDefault="00DE53D0" w:rsidP="00D724C1">
            <w:pPr>
              <w:jc w:val="right"/>
              <w:rPr>
                <w:sz w:val="20"/>
                <w:szCs w:val="20"/>
              </w:rPr>
            </w:pPr>
            <w:r w:rsidRPr="00320BB0">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4D3D1FFC" w14:textId="77777777" w:rsidR="00DE53D0" w:rsidRPr="00320BB0" w:rsidRDefault="00DE53D0" w:rsidP="00D724C1">
            <w:pPr>
              <w:jc w:val="center"/>
              <w:rPr>
                <w:sz w:val="20"/>
                <w:szCs w:val="20"/>
              </w:rPr>
            </w:pPr>
          </w:p>
        </w:tc>
      </w:tr>
    </w:tbl>
    <w:bookmarkEnd w:id="1"/>
    <w:p w14:paraId="655896DE" w14:textId="77777777" w:rsidR="00E801D4" w:rsidRPr="001600F0" w:rsidRDefault="00E801D4" w:rsidP="00E801D4">
      <w:pPr>
        <w:ind w:firstLine="708"/>
        <w:jc w:val="both"/>
      </w:pPr>
      <w:r w:rsidRPr="001600F0">
        <w:rPr>
          <w:rStyle w:val="affa"/>
          <w:rFonts w:ascii="HelveticaNeueCyr-Roman" w:hAnsi="HelveticaNeueCyr-Roman"/>
          <w:shd w:val="clear" w:color="auto" w:fill="FFFFFF"/>
        </w:rPr>
        <w:t>Розмір бюджетного призначення, очікуваної вартості предмета закупівлі. </w:t>
      </w:r>
      <w:r w:rsidRPr="001600F0">
        <w:rPr>
          <w:rFonts w:ascii="HelveticaNeueCyr-Roman" w:hAnsi="HelveticaNeueCyr-Roman"/>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1600F0">
        <w:br/>
      </w:r>
      <w:r w:rsidRPr="001600F0">
        <w:rPr>
          <w:b/>
        </w:rPr>
        <w:t>/Розмір бюджетного призначення та/або очікувана вартість предмета закупівлі</w:t>
      </w:r>
      <w:r w:rsidRPr="001600F0">
        <w:t xml:space="preserve">: Державний бюджет України, </w:t>
      </w:r>
      <w:r>
        <w:t>98 592</w:t>
      </w:r>
      <w:r w:rsidRPr="001600F0">
        <w:t xml:space="preserve"> грн.з ПДВ./</w:t>
      </w:r>
    </w:p>
    <w:p w14:paraId="64B2F2E3" w14:textId="77777777" w:rsidR="00DE53D0" w:rsidRPr="00CE4688" w:rsidRDefault="00DE53D0" w:rsidP="00DE53D0">
      <w:pPr>
        <w:ind w:firstLine="567"/>
        <w:jc w:val="both"/>
        <w:rPr>
          <w:i/>
          <w:color w:val="000000"/>
        </w:rPr>
      </w:pPr>
    </w:p>
    <w:p w14:paraId="401CD51E" w14:textId="77777777" w:rsidR="00DE53D0" w:rsidRPr="00CE4688" w:rsidRDefault="00DE53D0" w:rsidP="00DE53D0">
      <w:pPr>
        <w:tabs>
          <w:tab w:val="left" w:pos="7751"/>
        </w:tabs>
        <w:jc w:val="right"/>
        <w:rPr>
          <w:b/>
          <w:bCs/>
          <w:i/>
          <w:iCs/>
        </w:rPr>
      </w:pPr>
      <w:r w:rsidRPr="00CE4688">
        <w:rPr>
          <w:b/>
          <w:color w:val="000000"/>
        </w:rPr>
        <w:br w:type="page"/>
      </w:r>
    </w:p>
    <w:p w14:paraId="1E05D4FB" w14:textId="407DEB49" w:rsidR="00DE53D0" w:rsidRPr="00CE4688" w:rsidRDefault="00DE53D0" w:rsidP="00DE53D0">
      <w:pPr>
        <w:rPr>
          <w:b/>
          <w:bCs/>
          <w:i/>
          <w:iCs/>
        </w:rPr>
      </w:pPr>
    </w:p>
    <w:sectPr w:rsidR="00DE53D0" w:rsidRPr="00CE4688" w:rsidSect="00860275">
      <w:footerReference w:type="even" r:id="rId10"/>
      <w:footerReference w:type="default" r:id="rId11"/>
      <w:footerReference w:type="first" r:id="rId12"/>
      <w:pgSz w:w="11907" w:h="16840"/>
      <w:pgMar w:top="1135" w:right="850" w:bottom="709" w:left="1701" w:header="0" w:footer="284"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31445E" w14:textId="77777777" w:rsidR="00EA5F3D" w:rsidRDefault="00EA5F3D">
      <w:r>
        <w:separator/>
      </w:r>
    </w:p>
  </w:endnote>
  <w:endnote w:type="continuationSeparator" w:id="0">
    <w:p w14:paraId="72EFF4B4" w14:textId="77777777" w:rsidR="00EA5F3D" w:rsidRDefault="00EA5F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2F8" w14:textId="77777777" w:rsidR="00E43209" w:rsidRDefault="00E43209">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14:paraId="000002F9" w14:textId="77777777" w:rsidR="00E43209" w:rsidRDefault="00E43209">
    <w:pPr>
      <w:pBdr>
        <w:top w:val="nil"/>
        <w:left w:val="nil"/>
        <w:bottom w:val="nil"/>
        <w:right w:val="nil"/>
        <w:between w:val="nil"/>
      </w:pBdr>
      <w:tabs>
        <w:tab w:val="center" w:pos="4677"/>
        <w:tab w:val="right" w:pos="9355"/>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2F6" w14:textId="475D4B9F" w:rsidR="00E43209" w:rsidRDefault="00E43209">
    <w:pPr>
      <w:pBdr>
        <w:top w:val="nil"/>
        <w:left w:val="nil"/>
        <w:bottom w:val="nil"/>
        <w:right w:val="nil"/>
        <w:between w:val="nil"/>
      </w:pBdr>
      <w:tabs>
        <w:tab w:val="center" w:pos="4677"/>
        <w:tab w:val="right" w:pos="9355"/>
      </w:tabs>
      <w:jc w:val="center"/>
      <w:rPr>
        <w:color w:val="000000"/>
        <w:sz w:val="18"/>
        <w:szCs w:val="18"/>
      </w:rPr>
    </w:pPr>
    <w:r>
      <w:rPr>
        <w:color w:val="000000"/>
      </w:rPr>
      <w:fldChar w:fldCharType="begin"/>
    </w:r>
    <w:r>
      <w:rPr>
        <w:color w:val="000000"/>
      </w:rPr>
      <w:instrText>PAGE</w:instrText>
    </w:r>
    <w:r>
      <w:rPr>
        <w:color w:val="000000"/>
      </w:rPr>
      <w:fldChar w:fldCharType="separate"/>
    </w:r>
    <w:r w:rsidR="00320BB0">
      <w:rPr>
        <w:color w:val="000000"/>
      </w:rPr>
      <w:t>5</w:t>
    </w:r>
    <w:r>
      <w:rPr>
        <w:color w:val="000000"/>
      </w:rPr>
      <w:fldChar w:fldCharType="end"/>
    </w:r>
  </w:p>
  <w:p w14:paraId="000002F7" w14:textId="77777777" w:rsidR="00E43209" w:rsidRDefault="00E43209">
    <w:pPr>
      <w:pBdr>
        <w:top w:val="nil"/>
        <w:left w:val="nil"/>
        <w:bottom w:val="nil"/>
        <w:right w:val="nil"/>
        <w:between w:val="nil"/>
      </w:pBdr>
      <w:tabs>
        <w:tab w:val="center" w:pos="4677"/>
        <w:tab w:val="right" w:pos="9355"/>
      </w:tabs>
      <w:rPr>
        <w:color w:val="00000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2FA" w14:textId="77777777" w:rsidR="00E43209" w:rsidRDefault="00E43209">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00002FB" w14:textId="77777777" w:rsidR="00E43209" w:rsidRDefault="00E43209">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FAFE1C3" w14:textId="77777777" w:rsidR="00EA5F3D" w:rsidRDefault="00EA5F3D">
      <w:r>
        <w:separator/>
      </w:r>
    </w:p>
  </w:footnote>
  <w:footnote w:type="continuationSeparator" w:id="0">
    <w:p w14:paraId="24E22ED6" w14:textId="77777777" w:rsidR="00EA5F3D" w:rsidRDefault="00EA5F3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E1C54D0"/>
    <w:multiLevelType w:val="multilevel"/>
    <w:tmpl w:val="CA6C3724"/>
    <w:lvl w:ilvl="0">
      <w:start w:val="10"/>
      <w:numFmt w:val="decimal"/>
      <w:lvlText w:val="%1."/>
      <w:lvlJc w:val="left"/>
      <w:pPr>
        <w:ind w:left="4613" w:hanging="360"/>
      </w:pPr>
      <w:rPr>
        <w:i w:val="0"/>
      </w:rPr>
    </w:lvl>
    <w:lvl w:ilvl="1">
      <w:start w:val="1"/>
      <w:numFmt w:val="decimal"/>
      <w:lvlText w:val="%1.%2"/>
      <w:lvlJc w:val="left"/>
      <w:pPr>
        <w:ind w:left="4718" w:hanging="465"/>
      </w:pPr>
    </w:lvl>
    <w:lvl w:ilvl="2">
      <w:start w:val="1"/>
      <w:numFmt w:val="decimal"/>
      <w:lvlText w:val="%1.%2.%3"/>
      <w:lvlJc w:val="left"/>
      <w:pPr>
        <w:ind w:left="4973" w:hanging="720"/>
      </w:pPr>
    </w:lvl>
    <w:lvl w:ilvl="3">
      <w:start w:val="1"/>
      <w:numFmt w:val="decimal"/>
      <w:lvlText w:val="%1.%2.%3.%4"/>
      <w:lvlJc w:val="left"/>
      <w:pPr>
        <w:ind w:left="4973" w:hanging="720"/>
      </w:pPr>
    </w:lvl>
    <w:lvl w:ilvl="4">
      <w:start w:val="1"/>
      <w:numFmt w:val="decimal"/>
      <w:lvlText w:val="%1.%2.%3.%4.%5"/>
      <w:lvlJc w:val="left"/>
      <w:pPr>
        <w:ind w:left="5333" w:hanging="1080"/>
      </w:pPr>
    </w:lvl>
    <w:lvl w:ilvl="5">
      <w:start w:val="1"/>
      <w:numFmt w:val="decimal"/>
      <w:lvlText w:val="%1.%2.%3.%4.%5.%6"/>
      <w:lvlJc w:val="left"/>
      <w:pPr>
        <w:ind w:left="5693" w:hanging="1440"/>
      </w:pPr>
    </w:lvl>
    <w:lvl w:ilvl="6">
      <w:start w:val="1"/>
      <w:numFmt w:val="decimal"/>
      <w:lvlText w:val="%1.%2.%3.%4.%5.%6.%7"/>
      <w:lvlJc w:val="left"/>
      <w:pPr>
        <w:ind w:left="5693" w:hanging="1440"/>
      </w:pPr>
    </w:lvl>
    <w:lvl w:ilvl="7">
      <w:start w:val="1"/>
      <w:numFmt w:val="decimal"/>
      <w:lvlText w:val="%1.%2.%3.%4.%5.%6.%7.%8"/>
      <w:lvlJc w:val="left"/>
      <w:pPr>
        <w:ind w:left="6053" w:hanging="1800"/>
      </w:pPr>
    </w:lvl>
    <w:lvl w:ilvl="8">
      <w:start w:val="1"/>
      <w:numFmt w:val="decimal"/>
      <w:lvlText w:val="%1.%2.%3.%4.%5.%6.%7.%8.%9"/>
      <w:lvlJc w:val="left"/>
      <w:pPr>
        <w:ind w:left="6053" w:hanging="1800"/>
      </w:pPr>
    </w:lvl>
  </w:abstractNum>
  <w:abstractNum w:abstractNumId="8">
    <w:nsid w:val="1F292413"/>
    <w:multiLevelType w:val="hybridMultilevel"/>
    <w:tmpl w:val="3DE4D20C"/>
    <w:lvl w:ilvl="0" w:tplc="9D9CD07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nsid w:val="249811C3"/>
    <w:multiLevelType w:val="multilevel"/>
    <w:tmpl w:val="F22ACD0E"/>
    <w:lvl w:ilvl="0">
      <w:start w:val="3"/>
      <w:numFmt w:val="decimal"/>
      <w:lvlText w:val="%1."/>
      <w:lvlJc w:val="left"/>
      <w:pPr>
        <w:ind w:left="360" w:hanging="360"/>
      </w:pPr>
    </w:lvl>
    <w:lvl w:ilvl="1">
      <w:start w:val="1"/>
      <w:numFmt w:val="decimal"/>
      <w:lvlText w:val="3.%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2">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6">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nsid w:val="2D7E79F9"/>
    <w:multiLevelType w:val="multilevel"/>
    <w:tmpl w:val="2E889D2E"/>
    <w:lvl w:ilvl="0">
      <w:start w:val="1"/>
      <w:numFmt w:val="decimal"/>
      <w:lvlText w:val="%1."/>
      <w:lvlJc w:val="left"/>
      <w:pPr>
        <w:ind w:left="928"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2FE76FB3"/>
    <w:multiLevelType w:val="multilevel"/>
    <w:tmpl w:val="F19A6AD8"/>
    <w:lvl w:ilvl="0">
      <w:start w:val="5"/>
      <w:numFmt w:val="bullet"/>
      <w:lvlText w:val="-"/>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9">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928"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3">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5">
    <w:nsid w:val="51CF2D9C"/>
    <w:multiLevelType w:val="multilevel"/>
    <w:tmpl w:val="112E6546"/>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26">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nsid w:val="5D2D5CAC"/>
    <w:multiLevelType w:val="multilevel"/>
    <w:tmpl w:val="F22ACD0E"/>
    <w:lvl w:ilvl="0">
      <w:start w:val="3"/>
      <w:numFmt w:val="decimal"/>
      <w:lvlText w:val="%1."/>
      <w:lvlJc w:val="left"/>
      <w:pPr>
        <w:ind w:left="360" w:hanging="360"/>
      </w:pPr>
    </w:lvl>
    <w:lvl w:ilvl="1">
      <w:start w:val="1"/>
      <w:numFmt w:val="decimal"/>
      <w:lvlText w:val="3.%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433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6"/>
  </w:num>
  <w:num w:numId="3">
    <w:abstractNumId w:val="14"/>
  </w:num>
  <w:num w:numId="4">
    <w:abstractNumId w:val="22"/>
  </w:num>
  <w:num w:numId="5">
    <w:abstractNumId w:val="23"/>
  </w:num>
  <w:num w:numId="6">
    <w:abstractNumId w:val="9"/>
  </w:num>
  <w:num w:numId="7">
    <w:abstractNumId w:val="24"/>
  </w:num>
  <w:num w:numId="8">
    <w:abstractNumId w:val="30"/>
  </w:num>
  <w:num w:numId="9">
    <w:abstractNumId w:val="31"/>
  </w:num>
  <w:num w:numId="10">
    <w:abstractNumId w:val="7"/>
  </w:num>
  <w:num w:numId="11">
    <w:abstractNumId w:val="29"/>
  </w:num>
  <w:num w:numId="12">
    <w:abstractNumId w:val="3"/>
  </w:num>
  <w:num w:numId="13">
    <w:abstractNumId w:val="25"/>
  </w:num>
  <w:num w:numId="14">
    <w:abstractNumId w:val="26"/>
  </w:num>
  <w:num w:numId="15">
    <w:abstractNumId w:val="32"/>
  </w:num>
  <w:num w:numId="16">
    <w:abstractNumId w:val="16"/>
  </w:num>
  <w:num w:numId="17">
    <w:abstractNumId w:val="1"/>
  </w:num>
  <w:num w:numId="18">
    <w:abstractNumId w:val="12"/>
  </w:num>
  <w:num w:numId="19">
    <w:abstractNumId w:val="28"/>
  </w:num>
  <w:num w:numId="20">
    <w:abstractNumId w:val="13"/>
  </w:num>
  <w:num w:numId="21">
    <w:abstractNumId w:val="4"/>
  </w:num>
  <w:num w:numId="22">
    <w:abstractNumId w:val="5"/>
  </w:num>
  <w:num w:numId="23">
    <w:abstractNumId w:val="18"/>
  </w:num>
  <w:num w:numId="24">
    <w:abstractNumId w:val="20"/>
  </w:num>
  <w:num w:numId="25">
    <w:abstractNumId w:val="2"/>
  </w:num>
  <w:num w:numId="26">
    <w:abstractNumId w:val="19"/>
  </w:num>
  <w:num w:numId="27">
    <w:abstractNumId w:val="17"/>
  </w:num>
  <w:num w:numId="28">
    <w:abstractNumId w:val="27"/>
  </w:num>
  <w:num w:numId="29">
    <w:abstractNumId w:val="10"/>
  </w:num>
  <w:num w:numId="30">
    <w:abstractNumId w:val="15"/>
  </w:num>
  <w:num w:numId="31">
    <w:abstractNumId w:val="21"/>
  </w:num>
  <w:num w:numId="32">
    <w:abstractNumId w:val="8"/>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AA9"/>
    <w:rsid w:val="000012BD"/>
    <w:rsid w:val="00002872"/>
    <w:rsid w:val="0001525A"/>
    <w:rsid w:val="00064C77"/>
    <w:rsid w:val="000844B4"/>
    <w:rsid w:val="000B2DA4"/>
    <w:rsid w:val="000F65A0"/>
    <w:rsid w:val="00103CBF"/>
    <w:rsid w:val="00106002"/>
    <w:rsid w:val="0011400B"/>
    <w:rsid w:val="00117AD5"/>
    <w:rsid w:val="0013106B"/>
    <w:rsid w:val="001433AE"/>
    <w:rsid w:val="00154D6B"/>
    <w:rsid w:val="00172D23"/>
    <w:rsid w:val="00175125"/>
    <w:rsid w:val="00191BF0"/>
    <w:rsid w:val="001935BC"/>
    <w:rsid w:val="001A3C57"/>
    <w:rsid w:val="001B4E8E"/>
    <w:rsid w:val="001C0466"/>
    <w:rsid w:val="001D001E"/>
    <w:rsid w:val="001D24E3"/>
    <w:rsid w:val="001E65F9"/>
    <w:rsid w:val="001F662D"/>
    <w:rsid w:val="001F7169"/>
    <w:rsid w:val="001F74F8"/>
    <w:rsid w:val="002108E3"/>
    <w:rsid w:val="00210C26"/>
    <w:rsid w:val="00222448"/>
    <w:rsid w:val="00225317"/>
    <w:rsid w:val="002552A9"/>
    <w:rsid w:val="00257D1C"/>
    <w:rsid w:val="00271544"/>
    <w:rsid w:val="0028252C"/>
    <w:rsid w:val="002A3294"/>
    <w:rsid w:val="002B3C1B"/>
    <w:rsid w:val="002B5E4D"/>
    <w:rsid w:val="002C3743"/>
    <w:rsid w:val="002C3BBF"/>
    <w:rsid w:val="002F08B3"/>
    <w:rsid w:val="002F369C"/>
    <w:rsid w:val="002F4F5B"/>
    <w:rsid w:val="0030008A"/>
    <w:rsid w:val="00306EB1"/>
    <w:rsid w:val="0031714C"/>
    <w:rsid w:val="00320BB0"/>
    <w:rsid w:val="003311A0"/>
    <w:rsid w:val="00335E44"/>
    <w:rsid w:val="00346566"/>
    <w:rsid w:val="00371832"/>
    <w:rsid w:val="00387876"/>
    <w:rsid w:val="00395396"/>
    <w:rsid w:val="003A2235"/>
    <w:rsid w:val="003C42AB"/>
    <w:rsid w:val="003D7646"/>
    <w:rsid w:val="003E1C15"/>
    <w:rsid w:val="003E6AF6"/>
    <w:rsid w:val="00400EB3"/>
    <w:rsid w:val="00406AF2"/>
    <w:rsid w:val="0041167A"/>
    <w:rsid w:val="00416D4E"/>
    <w:rsid w:val="004236CB"/>
    <w:rsid w:val="004243F3"/>
    <w:rsid w:val="00430C11"/>
    <w:rsid w:val="00434931"/>
    <w:rsid w:val="00435C05"/>
    <w:rsid w:val="00444F13"/>
    <w:rsid w:val="004469E6"/>
    <w:rsid w:val="00456EFA"/>
    <w:rsid w:val="00460AD1"/>
    <w:rsid w:val="004637DE"/>
    <w:rsid w:val="0046689E"/>
    <w:rsid w:val="0048596C"/>
    <w:rsid w:val="004C7005"/>
    <w:rsid w:val="004D1D7F"/>
    <w:rsid w:val="004E06A5"/>
    <w:rsid w:val="004E2D9B"/>
    <w:rsid w:val="00504702"/>
    <w:rsid w:val="00512207"/>
    <w:rsid w:val="005168EC"/>
    <w:rsid w:val="005202E5"/>
    <w:rsid w:val="00557C77"/>
    <w:rsid w:val="00572609"/>
    <w:rsid w:val="00594472"/>
    <w:rsid w:val="005A0893"/>
    <w:rsid w:val="005A0BAF"/>
    <w:rsid w:val="005B5486"/>
    <w:rsid w:val="005B70DD"/>
    <w:rsid w:val="005C48F1"/>
    <w:rsid w:val="005C5429"/>
    <w:rsid w:val="005D2D85"/>
    <w:rsid w:val="005D4FFE"/>
    <w:rsid w:val="005E4769"/>
    <w:rsid w:val="006008C0"/>
    <w:rsid w:val="00624789"/>
    <w:rsid w:val="0063192F"/>
    <w:rsid w:val="006547EC"/>
    <w:rsid w:val="006568AF"/>
    <w:rsid w:val="00661957"/>
    <w:rsid w:val="006D285F"/>
    <w:rsid w:val="006D383D"/>
    <w:rsid w:val="006E1011"/>
    <w:rsid w:val="006E3B59"/>
    <w:rsid w:val="006F6666"/>
    <w:rsid w:val="00720ABB"/>
    <w:rsid w:val="007463D7"/>
    <w:rsid w:val="00751BE5"/>
    <w:rsid w:val="00782464"/>
    <w:rsid w:val="007856B1"/>
    <w:rsid w:val="007A0940"/>
    <w:rsid w:val="007A4739"/>
    <w:rsid w:val="007A4ACD"/>
    <w:rsid w:val="007B3C18"/>
    <w:rsid w:val="007C2C3E"/>
    <w:rsid w:val="007C7CD5"/>
    <w:rsid w:val="007E3AC5"/>
    <w:rsid w:val="007F0175"/>
    <w:rsid w:val="007F3AA9"/>
    <w:rsid w:val="00821439"/>
    <w:rsid w:val="00823FD6"/>
    <w:rsid w:val="00842A60"/>
    <w:rsid w:val="00860275"/>
    <w:rsid w:val="008B74C0"/>
    <w:rsid w:val="008C3516"/>
    <w:rsid w:val="008D7F43"/>
    <w:rsid w:val="008E3684"/>
    <w:rsid w:val="008F3890"/>
    <w:rsid w:val="00920489"/>
    <w:rsid w:val="009321F8"/>
    <w:rsid w:val="009338C5"/>
    <w:rsid w:val="00937A64"/>
    <w:rsid w:val="009514DA"/>
    <w:rsid w:val="009729B2"/>
    <w:rsid w:val="009739D9"/>
    <w:rsid w:val="009A1C93"/>
    <w:rsid w:val="009D132C"/>
    <w:rsid w:val="00A026AB"/>
    <w:rsid w:val="00A40298"/>
    <w:rsid w:val="00A53721"/>
    <w:rsid w:val="00A57930"/>
    <w:rsid w:val="00A636F4"/>
    <w:rsid w:val="00A71930"/>
    <w:rsid w:val="00A84115"/>
    <w:rsid w:val="00AB0F9F"/>
    <w:rsid w:val="00AB42F4"/>
    <w:rsid w:val="00AC0F4F"/>
    <w:rsid w:val="00AD72CD"/>
    <w:rsid w:val="00AF5780"/>
    <w:rsid w:val="00B13AD2"/>
    <w:rsid w:val="00B23279"/>
    <w:rsid w:val="00B264B7"/>
    <w:rsid w:val="00B34BD1"/>
    <w:rsid w:val="00B42FE0"/>
    <w:rsid w:val="00B5448A"/>
    <w:rsid w:val="00B66EF2"/>
    <w:rsid w:val="00B77113"/>
    <w:rsid w:val="00B94A6A"/>
    <w:rsid w:val="00BA5133"/>
    <w:rsid w:val="00BB6976"/>
    <w:rsid w:val="00BB6C2B"/>
    <w:rsid w:val="00BC6C4C"/>
    <w:rsid w:val="00C018D1"/>
    <w:rsid w:val="00C13540"/>
    <w:rsid w:val="00C36C44"/>
    <w:rsid w:val="00C41CC1"/>
    <w:rsid w:val="00C85378"/>
    <w:rsid w:val="00CA700C"/>
    <w:rsid w:val="00CB3543"/>
    <w:rsid w:val="00CB7BA7"/>
    <w:rsid w:val="00CD239F"/>
    <w:rsid w:val="00CE0EDE"/>
    <w:rsid w:val="00CE30D8"/>
    <w:rsid w:val="00CF2F5C"/>
    <w:rsid w:val="00D07DAF"/>
    <w:rsid w:val="00D1111C"/>
    <w:rsid w:val="00D26777"/>
    <w:rsid w:val="00D456CE"/>
    <w:rsid w:val="00D61599"/>
    <w:rsid w:val="00D66B68"/>
    <w:rsid w:val="00D67923"/>
    <w:rsid w:val="00D75846"/>
    <w:rsid w:val="00D85D10"/>
    <w:rsid w:val="00D905E0"/>
    <w:rsid w:val="00DA1096"/>
    <w:rsid w:val="00DA1450"/>
    <w:rsid w:val="00DB144B"/>
    <w:rsid w:val="00DD112B"/>
    <w:rsid w:val="00DD1AD9"/>
    <w:rsid w:val="00DE53D0"/>
    <w:rsid w:val="00E02EB1"/>
    <w:rsid w:val="00E04374"/>
    <w:rsid w:val="00E06553"/>
    <w:rsid w:val="00E154B3"/>
    <w:rsid w:val="00E27216"/>
    <w:rsid w:val="00E325F3"/>
    <w:rsid w:val="00E34AED"/>
    <w:rsid w:val="00E4239C"/>
    <w:rsid w:val="00E43209"/>
    <w:rsid w:val="00E434F0"/>
    <w:rsid w:val="00E57EF5"/>
    <w:rsid w:val="00E66322"/>
    <w:rsid w:val="00E745C6"/>
    <w:rsid w:val="00E801D4"/>
    <w:rsid w:val="00EA267D"/>
    <w:rsid w:val="00EA5F3D"/>
    <w:rsid w:val="00EC2AD4"/>
    <w:rsid w:val="00ED6DB0"/>
    <w:rsid w:val="00EF6CFF"/>
    <w:rsid w:val="00F2786B"/>
    <w:rsid w:val="00F53908"/>
    <w:rsid w:val="00F56195"/>
    <w:rsid w:val="00F56A43"/>
    <w:rsid w:val="00F61C1D"/>
    <w:rsid w:val="00F77E0F"/>
    <w:rsid w:val="00F95DF3"/>
    <w:rsid w:val="00F97F53"/>
    <w:rsid w:val="00FE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7">
    <w:name w:val="page number"/>
    <w:basedOn w:val="a0"/>
    <w:rsid w:val="00A2251F"/>
  </w:style>
  <w:style w:type="paragraph" w:styleId="a8">
    <w:name w:val="footer"/>
    <w:basedOn w:val="a"/>
    <w:link w:val="a9"/>
    <w:uiPriority w:val="99"/>
    <w:rsid w:val="00A2251F"/>
    <w:pPr>
      <w:tabs>
        <w:tab w:val="center" w:pos="4677"/>
        <w:tab w:val="right" w:pos="9355"/>
      </w:tabs>
    </w:pPr>
  </w:style>
  <w:style w:type="character" w:customStyle="1" w:styleId="a9">
    <w:name w:val="Нижний колонтитул Знак"/>
    <w:basedOn w:val="a0"/>
    <w:link w:val="a8"/>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ой текст с от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a">
    <w:name w:val="Body Text"/>
    <w:basedOn w:val="a"/>
    <w:link w:val="ab"/>
    <w:unhideWhenUsed/>
    <w:rsid w:val="00A2251F"/>
    <w:pPr>
      <w:spacing w:after="120"/>
    </w:pPr>
    <w:rPr>
      <w:lang w:val="ru-RU"/>
    </w:rPr>
  </w:style>
  <w:style w:type="character" w:customStyle="1" w:styleId="ab">
    <w:name w:val="Основной текст Знак"/>
    <w:basedOn w:val="a0"/>
    <w:link w:val="aa"/>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ние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c"/>
    <w:uiPriority w:val="11"/>
    <w:qFormat/>
    <w:pPr>
      <w:spacing w:after="60"/>
      <w:jc w:val="center"/>
    </w:pPr>
    <w:rPr>
      <w:rFonts w:ascii="Arial" w:eastAsia="Arial" w:hAnsi="Arial" w:cs="Arial"/>
    </w:rPr>
  </w:style>
  <w:style w:type="character" w:customStyle="1" w:styleId="ac">
    <w:name w:val="Подзаголовок Знак"/>
    <w:basedOn w:val="a0"/>
    <w:link w:val="a4"/>
    <w:rsid w:val="00A2251F"/>
    <w:rPr>
      <w:rFonts w:ascii="Arial" w:eastAsia="Times New Roman" w:hAnsi="Arial" w:cs="Times New Roman"/>
      <w:sz w:val="24"/>
      <w:szCs w:val="24"/>
      <w:lang w:val="uk-UA" w:eastAsia="ru-RU"/>
    </w:rPr>
  </w:style>
  <w:style w:type="paragraph" w:styleId="ad">
    <w:name w:val="Balloon Text"/>
    <w:basedOn w:val="a"/>
    <w:link w:val="ae"/>
    <w:semiHidden/>
    <w:unhideWhenUsed/>
    <w:rsid w:val="007E127C"/>
    <w:rPr>
      <w:rFonts w:ascii="Tahoma" w:hAnsi="Tahoma" w:cs="Tahoma"/>
      <w:sz w:val="16"/>
      <w:szCs w:val="16"/>
    </w:rPr>
  </w:style>
  <w:style w:type="character" w:customStyle="1" w:styleId="ae">
    <w:name w:val="Текст выноски Знак"/>
    <w:basedOn w:val="a0"/>
    <w:link w:val="ad"/>
    <w:semiHidden/>
    <w:rsid w:val="007E127C"/>
    <w:rPr>
      <w:rFonts w:ascii="Tahoma" w:eastAsia="Times New Roman" w:hAnsi="Tahoma" w:cs="Tahoma"/>
      <w:sz w:val="16"/>
      <w:szCs w:val="16"/>
      <w:lang w:val="uk-UA" w:eastAsia="ru-RU"/>
    </w:rPr>
  </w:style>
  <w:style w:type="paragraph" w:styleId="af">
    <w:name w:val="header"/>
    <w:aliases w:val="Header Char"/>
    <w:basedOn w:val="a"/>
    <w:link w:val="af0"/>
    <w:unhideWhenUsed/>
    <w:rsid w:val="00E500F0"/>
    <w:pPr>
      <w:tabs>
        <w:tab w:val="center" w:pos="4677"/>
        <w:tab w:val="right" w:pos="9355"/>
      </w:tabs>
    </w:pPr>
  </w:style>
  <w:style w:type="character" w:customStyle="1" w:styleId="af0">
    <w:name w:val="Верхний колонтитул Знак"/>
    <w:aliases w:val="Header Char Знак"/>
    <w:basedOn w:val="a0"/>
    <w:link w:val="af"/>
    <w:rsid w:val="00E500F0"/>
    <w:rPr>
      <w:rFonts w:ascii="Times New Roman" w:eastAsia="Times New Roman" w:hAnsi="Times New Roman" w:cs="Times New Roman"/>
      <w:sz w:val="24"/>
      <w:szCs w:val="24"/>
      <w:lang w:val="uk-UA" w:eastAsia="ru-RU"/>
    </w:rPr>
  </w:style>
  <w:style w:type="table" w:styleId="af1">
    <w:name w:val="Table Grid"/>
    <w:basedOn w:val="a1"/>
    <w:uiPriority w:val="59"/>
    <w:rsid w:val="008A6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2">
    <w:name w:val="annotation reference"/>
    <w:basedOn w:val="a0"/>
    <w:semiHidden/>
    <w:unhideWhenUsed/>
    <w:rsid w:val="00A5252D"/>
    <w:rPr>
      <w:sz w:val="16"/>
      <w:szCs w:val="16"/>
    </w:rPr>
  </w:style>
  <w:style w:type="paragraph" w:styleId="af3">
    <w:name w:val="annotation text"/>
    <w:basedOn w:val="a"/>
    <w:link w:val="af4"/>
    <w:semiHidden/>
    <w:unhideWhenUsed/>
    <w:rsid w:val="00A5252D"/>
    <w:rPr>
      <w:sz w:val="20"/>
      <w:szCs w:val="20"/>
    </w:rPr>
  </w:style>
  <w:style w:type="character" w:customStyle="1" w:styleId="af4">
    <w:name w:val="Текст примечания Знак"/>
    <w:basedOn w:val="a0"/>
    <w:link w:val="af3"/>
    <w:semiHidden/>
    <w:rsid w:val="00A5252D"/>
    <w:rPr>
      <w:rFonts w:ascii="Times New Roman" w:eastAsia="Times New Roman" w:hAnsi="Times New Roman" w:cs="Times New Roman"/>
      <w:sz w:val="20"/>
      <w:szCs w:val="20"/>
      <w:lang w:val="uk-UA" w:eastAsia="ru-RU"/>
    </w:rPr>
  </w:style>
  <w:style w:type="paragraph" w:styleId="af5">
    <w:name w:val="annotation subject"/>
    <w:basedOn w:val="af3"/>
    <w:next w:val="af3"/>
    <w:link w:val="af6"/>
    <w:semiHidden/>
    <w:unhideWhenUsed/>
    <w:rsid w:val="00A5252D"/>
    <w:rPr>
      <w:b/>
      <w:bCs/>
    </w:rPr>
  </w:style>
  <w:style w:type="character" w:customStyle="1" w:styleId="af6">
    <w:name w:val="Тема примечания Знак"/>
    <w:basedOn w:val="af4"/>
    <w:link w:val="af5"/>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о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8">
    <w:name w:val="Body Text Indent"/>
    <w:basedOn w:val="a"/>
    <w:link w:val="af9"/>
    <w:rsid w:val="00DF38CA"/>
    <w:pPr>
      <w:spacing w:after="120"/>
      <w:ind w:left="283"/>
    </w:pPr>
    <w:rPr>
      <w:sz w:val="28"/>
      <w:szCs w:val="20"/>
    </w:rPr>
  </w:style>
  <w:style w:type="character" w:customStyle="1" w:styleId="af9">
    <w:name w:val="Основной текст с отступом Знак"/>
    <w:basedOn w:val="a0"/>
    <w:link w:val="af8"/>
    <w:rsid w:val="00DF38CA"/>
    <w:rPr>
      <w:rFonts w:ascii="Times New Roman" w:eastAsia="Times New Roman" w:hAnsi="Times New Roman" w:cs="Times New Roman"/>
      <w:sz w:val="28"/>
      <w:szCs w:val="20"/>
      <w:lang w:val="uk-UA" w:eastAsia="ru-RU"/>
    </w:rPr>
  </w:style>
  <w:style w:type="paragraph" w:styleId="afa">
    <w:name w:val="footnote text"/>
    <w:basedOn w:val="a"/>
    <w:link w:val="afb"/>
    <w:rsid w:val="00DF38CA"/>
    <w:rPr>
      <w:sz w:val="20"/>
      <w:szCs w:val="20"/>
      <w:lang w:val="en-AU" w:eastAsia="en-US"/>
    </w:rPr>
  </w:style>
  <w:style w:type="character" w:customStyle="1" w:styleId="afb">
    <w:name w:val="Текст сноски Знак"/>
    <w:basedOn w:val="a0"/>
    <w:link w:val="afa"/>
    <w:rsid w:val="00DF38CA"/>
    <w:rPr>
      <w:rFonts w:ascii="Times New Roman" w:eastAsia="Times New Roman" w:hAnsi="Times New Roman" w:cs="Times New Roman"/>
      <w:sz w:val="20"/>
      <w:szCs w:val="20"/>
      <w:lang w:val="en-AU"/>
    </w:rPr>
  </w:style>
  <w:style w:type="character" w:styleId="afc">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1"/>
    <w:rsid w:val="00DF38C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1">
    <w:name w:val="Знак Знак6"/>
    <w:semiHidden/>
    <w:locked/>
    <w:rsid w:val="00DF38CA"/>
    <w:rPr>
      <w:rFonts w:eastAsia="Calibri"/>
      <w:lang w:val="en-AU" w:eastAsia="en-US" w:bidi="ar-SA"/>
    </w:rPr>
  </w:style>
  <w:style w:type="paragraph" w:customStyle="1" w:styleId="afd">
    <w:name w:val="_Обычный_текст_таблицы"/>
    <w:basedOn w:val="a"/>
    <w:rsid w:val="00DF38CA"/>
    <w:pPr>
      <w:keepNext/>
      <w:spacing w:before="40" w:after="40"/>
    </w:pPr>
    <w:rPr>
      <w:rFonts w:ascii="Courier New" w:hAnsi="Courier New"/>
      <w:sz w:val="18"/>
      <w:szCs w:val="20"/>
    </w:rPr>
  </w:style>
  <w:style w:type="paragraph" w:customStyle="1" w:styleId="afe">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ый HTML Знак"/>
    <w:basedOn w:val="a0"/>
    <w:link w:val="HTML"/>
    <w:rsid w:val="00DF38CA"/>
    <w:rPr>
      <w:rFonts w:ascii="Times New Roman" w:eastAsia="Times New Roman" w:hAnsi="Times New Roman" w:cs="Times New Roman"/>
      <w:sz w:val="24"/>
      <w:szCs w:val="24"/>
      <w:lang w:eastAsia="ru-RU"/>
    </w:rPr>
  </w:style>
  <w:style w:type="paragraph" w:styleId="aff0">
    <w:name w:val="List Paragraph"/>
    <w:aliases w:val="Number Bullets,Chapter10,List Paragraph,Список уровня 2,название табл/рис,Bullet Number,Bullet 1,Use Case List Paragraph,lp1,lp11,List Paragraph11,Elenco Normale,заголовок 1.1"/>
    <w:basedOn w:val="a"/>
    <w:link w:val="aff1"/>
    <w:uiPriority w:val="34"/>
    <w:qFormat/>
    <w:rsid w:val="00DF38CA"/>
    <w:pPr>
      <w:ind w:left="720"/>
      <w:contextualSpacing/>
    </w:pPr>
    <w:rPr>
      <w:lang w:val="ru-RU"/>
    </w:rPr>
  </w:style>
  <w:style w:type="paragraph" w:styleId="aff2">
    <w:name w:val="Revision"/>
    <w:hidden/>
    <w:uiPriority w:val="99"/>
    <w:semiHidden/>
    <w:rsid w:val="00DF38CA"/>
    <w:rPr>
      <w:sz w:val="20"/>
      <w:szCs w:val="20"/>
    </w:rPr>
  </w:style>
  <w:style w:type="character" w:styleId="aff3">
    <w:name w:val="Hyperlink"/>
    <w:uiPriority w:val="99"/>
    <w:unhideWhenUsed/>
    <w:rsid w:val="00DF38CA"/>
    <w:rPr>
      <w:color w:val="0000FF"/>
      <w:u w:val="single"/>
    </w:rPr>
  </w:style>
  <w:style w:type="character" w:styleId="aff4">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5">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о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ой текст с отступом 3 Знак"/>
    <w:basedOn w:val="a0"/>
    <w:link w:val="33"/>
    <w:rsid w:val="00DF38CA"/>
    <w:rPr>
      <w:rFonts w:ascii="Times New Roman" w:eastAsia="Times New Roman" w:hAnsi="Times New Roman" w:cs="Times New Roman"/>
      <w:sz w:val="16"/>
      <w:szCs w:val="16"/>
      <w:lang w:eastAsia="ru-RU"/>
    </w:rPr>
  </w:style>
  <w:style w:type="paragraph" w:customStyle="1" w:styleId="aff6">
    <w:name w:val="Знак Знак Знак Знак Знак Знак"/>
    <w:basedOn w:val="a"/>
    <w:rsid w:val="00DF38CA"/>
    <w:rPr>
      <w:rFonts w:ascii="Verdana" w:hAnsi="Verdana" w:cs="Verdana"/>
      <w:sz w:val="20"/>
      <w:szCs w:val="20"/>
      <w:lang w:val="en-US" w:eastAsia="en-US"/>
    </w:rPr>
  </w:style>
  <w:style w:type="paragraph" w:styleId="aff7">
    <w:name w:val="Block Text"/>
    <w:basedOn w:val="a"/>
    <w:rsid w:val="00DF38CA"/>
    <w:pPr>
      <w:ind w:left="-567" w:right="-1050"/>
      <w:jc w:val="both"/>
    </w:pPr>
    <w:rPr>
      <w:sz w:val="28"/>
      <w:lang w:eastAsia="en-US"/>
    </w:rPr>
  </w:style>
  <w:style w:type="paragraph" w:styleId="aff8">
    <w:name w:val="Normal (Web)"/>
    <w:basedOn w:val="a"/>
    <w:rsid w:val="00DF38CA"/>
    <w:pPr>
      <w:spacing w:before="100" w:beforeAutospacing="1" w:after="100" w:afterAutospacing="1"/>
    </w:pPr>
    <w:rPr>
      <w:lang w:val="ru-RU"/>
    </w:rPr>
  </w:style>
  <w:style w:type="paragraph" w:customStyle="1" w:styleId="aff9">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a">
    <w:name w:val="Strong"/>
    <w:uiPriority w:val="22"/>
    <w:qFormat/>
    <w:rsid w:val="00DF38CA"/>
    <w:rPr>
      <w:b/>
      <w:bCs/>
    </w:rPr>
  </w:style>
  <w:style w:type="paragraph" w:customStyle="1" w:styleId="50">
    <w:name w:val="Знак Знак Знак5"/>
    <w:basedOn w:val="a"/>
    <w:rsid w:val="00DF38CA"/>
    <w:rPr>
      <w:rFonts w:ascii="Verdana" w:hAnsi="Verdana" w:cs="Verdana"/>
      <w:sz w:val="20"/>
      <w:szCs w:val="20"/>
      <w:lang w:val="en-US" w:eastAsia="en-US"/>
    </w:rPr>
  </w:style>
  <w:style w:type="paragraph" w:customStyle="1" w:styleId="affb">
    <w:name w:val="Знак"/>
    <w:basedOn w:val="a"/>
    <w:rsid w:val="00DF38CA"/>
    <w:rPr>
      <w:rFonts w:ascii="Verdana" w:hAnsi="Verdana" w:cs="Verdana"/>
      <w:sz w:val="20"/>
      <w:szCs w:val="20"/>
      <w:lang w:val="en-US" w:eastAsia="en-US"/>
    </w:rPr>
  </w:style>
  <w:style w:type="paragraph" w:customStyle="1" w:styleId="affc">
    <w:name w:val="Знак Знак Знак Знак"/>
    <w:basedOn w:val="a"/>
    <w:rsid w:val="00DF38CA"/>
    <w:rPr>
      <w:rFonts w:ascii="Verdana" w:hAnsi="Verdana" w:cs="Verdana"/>
      <w:sz w:val="20"/>
      <w:szCs w:val="20"/>
      <w:lang w:val="en-US" w:eastAsia="en-US"/>
    </w:rPr>
  </w:style>
  <w:style w:type="paragraph" w:customStyle="1" w:styleId="affd">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a"/>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e">
    <w:name w:val="List"/>
    <w:basedOn w:val="aa"/>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
    <w:name w:val="Содержимое таблицы"/>
    <w:basedOn w:val="a"/>
    <w:rsid w:val="00DF38CA"/>
    <w:pPr>
      <w:suppressLineNumbers/>
      <w:suppressAutoHyphens/>
    </w:pPr>
    <w:rPr>
      <w:lang w:val="ru-RU" w:eastAsia="ar-SA"/>
    </w:rPr>
  </w:style>
  <w:style w:type="paragraph" w:customStyle="1" w:styleId="afff0">
    <w:name w:val="Заголовок таблицы"/>
    <w:basedOn w:val="afff"/>
    <w:rsid w:val="00DF38CA"/>
    <w:pPr>
      <w:jc w:val="center"/>
    </w:pPr>
    <w:rPr>
      <w:b/>
      <w:bCs/>
    </w:rPr>
  </w:style>
  <w:style w:type="paragraph" w:customStyle="1" w:styleId="afff1">
    <w:name w:val="Содержимое врезки"/>
    <w:basedOn w:val="aa"/>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2">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3">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4">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1">
    <w:name w:val="Абзац списка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0"/>
    <w:uiPriority w:val="34"/>
    <w:qFormat/>
    <w:rsid w:val="00194E7A"/>
    <w:rPr>
      <w:rFonts w:ascii="Times New Roman" w:eastAsia="Times New Roman" w:hAnsi="Times New Roman" w:cs="Times New Roman"/>
      <w:noProof/>
      <w:sz w:val="24"/>
      <w:szCs w:val="24"/>
      <w:lang w:eastAsia="ru-RU"/>
    </w:rPr>
  </w:style>
  <w:style w:type="table" w:customStyle="1" w:styleId="afff5">
    <w:basedOn w:val="TableNormal"/>
    <w:tblPr>
      <w:tblStyleRowBandSize w:val="1"/>
      <w:tblStyleColBandSize w:val="1"/>
      <w:tblCellMar>
        <w:top w:w="0" w:type="dxa"/>
        <w:left w:w="115" w:type="dxa"/>
        <w:bottom w:w="0" w:type="dxa"/>
        <w:right w:w="115" w:type="dxa"/>
      </w:tblCellMar>
    </w:tblPr>
  </w:style>
  <w:style w:type="table" w:customStyle="1" w:styleId="afff6">
    <w:basedOn w:val="TableNormal"/>
    <w:tblPr>
      <w:tblStyleRowBandSize w:val="1"/>
      <w:tblStyleColBandSize w:val="1"/>
      <w:tblCellMar>
        <w:top w:w="0" w:type="dxa"/>
        <w:left w:w="115" w:type="dxa"/>
        <w:bottom w:w="0" w:type="dxa"/>
        <w:right w:w="115" w:type="dxa"/>
      </w:tblCellMar>
    </w:tblPr>
  </w:style>
  <w:style w:type="table" w:customStyle="1" w:styleId="afff7">
    <w:basedOn w:val="TableNormal"/>
    <w:tblPr>
      <w:tblStyleRowBandSize w:val="1"/>
      <w:tblStyleColBandSize w:val="1"/>
      <w:tblCellMar>
        <w:top w:w="0" w:type="dxa"/>
        <w:left w:w="115" w:type="dxa"/>
        <w:bottom w:w="0" w:type="dxa"/>
        <w:right w:w="115" w:type="dxa"/>
      </w:tblCellMar>
    </w:tblPr>
  </w:style>
  <w:style w:type="table" w:customStyle="1" w:styleId="afff8">
    <w:basedOn w:val="TableNormal"/>
    <w:tblPr>
      <w:tblStyleRowBandSize w:val="1"/>
      <w:tblStyleColBandSize w:val="1"/>
      <w:tblCellMar>
        <w:top w:w="0" w:type="dxa"/>
        <w:left w:w="115" w:type="dxa"/>
        <w:bottom w:w="0" w:type="dxa"/>
        <w:right w:w="115" w:type="dxa"/>
      </w:tblCellMar>
    </w:tblPr>
  </w:style>
  <w:style w:type="table" w:customStyle="1" w:styleId="afff9">
    <w:basedOn w:val="TableNormal"/>
    <w:tblPr>
      <w:tblStyleRowBandSize w:val="1"/>
      <w:tblStyleColBandSize w:val="1"/>
      <w:tblCellMar>
        <w:top w:w="0" w:type="dxa"/>
        <w:left w:w="115" w:type="dxa"/>
        <w:bottom w:w="0" w:type="dxa"/>
        <w:right w:w="115" w:type="dxa"/>
      </w:tblCellMar>
    </w:tblPr>
  </w:style>
  <w:style w:type="table" w:customStyle="1" w:styleId="afffa">
    <w:basedOn w:val="TableNormal"/>
    <w:tblPr>
      <w:tblStyleRowBandSize w:val="1"/>
      <w:tblStyleColBandSize w:val="1"/>
      <w:tblCellMar>
        <w:top w:w="0" w:type="dxa"/>
        <w:left w:w="115" w:type="dxa"/>
        <w:bottom w:w="0" w:type="dxa"/>
        <w:right w:w="115" w:type="dxa"/>
      </w:tblCellMar>
    </w:tblPr>
  </w:style>
  <w:style w:type="table" w:customStyle="1" w:styleId="afffb">
    <w:basedOn w:val="TableNormal"/>
    <w:tblPr>
      <w:tblStyleRowBandSize w:val="1"/>
      <w:tblStyleColBandSize w:val="1"/>
      <w:tblCellMar>
        <w:top w:w="0" w:type="dxa"/>
        <w:left w:w="115" w:type="dxa"/>
        <w:bottom w:w="0" w:type="dxa"/>
        <w:right w:w="115" w:type="dxa"/>
      </w:tblCellMar>
    </w:tblPr>
  </w:style>
  <w:style w:type="table" w:customStyle="1" w:styleId="afffc">
    <w:basedOn w:val="TableNormal"/>
    <w:tblPr>
      <w:tblStyleRowBandSize w:val="1"/>
      <w:tblStyleColBandSize w:val="1"/>
      <w:tblCellMar>
        <w:top w:w="0" w:type="dxa"/>
        <w:left w:w="115" w:type="dxa"/>
        <w:bottom w:w="0" w:type="dxa"/>
        <w:right w:w="115" w:type="dxa"/>
      </w:tblCellMar>
    </w:tblPr>
  </w:style>
  <w:style w:type="table" w:customStyle="1" w:styleId="afffd">
    <w:basedOn w:val="TableNormal"/>
    <w:tblPr>
      <w:tblStyleRowBandSize w:val="1"/>
      <w:tblStyleColBandSize w:val="1"/>
      <w:tblCellMar>
        <w:top w:w="0" w:type="dxa"/>
        <w:left w:w="115" w:type="dxa"/>
        <w:bottom w:w="0" w:type="dxa"/>
        <w:right w:w="115" w:type="dxa"/>
      </w:tblCellMar>
    </w:tblPr>
  </w:style>
  <w:style w:type="table" w:customStyle="1" w:styleId="afffe">
    <w:basedOn w:val="TableNormal"/>
    <w:tblPr>
      <w:tblStyleRowBandSize w:val="1"/>
      <w:tblStyleColBandSize w:val="1"/>
      <w:tblCellMar>
        <w:top w:w="0" w:type="dxa"/>
        <w:left w:w="115" w:type="dxa"/>
        <w:bottom w:w="0" w:type="dxa"/>
        <w:right w:w="115" w:type="dxa"/>
      </w:tblCellMar>
    </w:tblPr>
  </w:style>
  <w:style w:type="table" w:customStyle="1" w:styleId="affff">
    <w:basedOn w:val="TableNormal"/>
    <w:tblPr>
      <w:tblStyleRowBandSize w:val="1"/>
      <w:tblStyleColBandSize w:val="1"/>
      <w:tblCellMar>
        <w:top w:w="0" w:type="dxa"/>
        <w:left w:w="115" w:type="dxa"/>
        <w:bottom w:w="0" w:type="dxa"/>
        <w:right w:w="115" w:type="dxa"/>
      </w:tblCellMar>
    </w:tblPr>
  </w:style>
  <w:style w:type="table" w:customStyle="1" w:styleId="affff0">
    <w:basedOn w:val="TableNormal"/>
    <w:tblPr>
      <w:tblStyleRowBandSize w:val="1"/>
      <w:tblStyleColBandSize w:val="1"/>
      <w:tblCellMar>
        <w:top w:w="0" w:type="dxa"/>
        <w:left w:w="115" w:type="dxa"/>
        <w:bottom w:w="0" w:type="dxa"/>
        <w:right w:w="115" w:type="dxa"/>
      </w:tblCellMar>
    </w:tblPr>
  </w:style>
  <w:style w:type="table" w:customStyle="1" w:styleId="affff1">
    <w:basedOn w:val="TableNormal"/>
    <w:tblPr>
      <w:tblStyleRowBandSize w:val="1"/>
      <w:tblStyleColBandSize w:val="1"/>
      <w:tblCellMar>
        <w:top w:w="0" w:type="dxa"/>
        <w:left w:w="115" w:type="dxa"/>
        <w:bottom w:w="0" w:type="dxa"/>
        <w:right w:w="115" w:type="dxa"/>
      </w:tblCellMar>
    </w:tblPr>
  </w:style>
  <w:style w:type="table" w:customStyle="1" w:styleId="affff2">
    <w:basedOn w:val="TableNormal"/>
    <w:tblPr>
      <w:tblStyleRowBandSize w:val="1"/>
      <w:tblStyleColBandSize w:val="1"/>
      <w:tblCellMar>
        <w:top w:w="0" w:type="dxa"/>
        <w:left w:w="107" w:type="dxa"/>
        <w:bottom w:w="0" w:type="dxa"/>
        <w:right w:w="107" w:type="dxa"/>
      </w:tblCellMar>
    </w:tblPr>
  </w:style>
  <w:style w:type="table" w:customStyle="1" w:styleId="affff3">
    <w:basedOn w:val="TableNormal"/>
    <w:tblPr>
      <w:tblStyleRowBandSize w:val="1"/>
      <w:tblStyleColBandSize w:val="1"/>
      <w:tblCellMar>
        <w:top w:w="0" w:type="dxa"/>
        <w:left w:w="115" w:type="dxa"/>
        <w:bottom w:w="0" w:type="dxa"/>
        <w:right w:w="115" w:type="dxa"/>
      </w:tblCellMar>
    </w:tblPr>
  </w:style>
  <w:style w:type="table" w:customStyle="1" w:styleId="affff4">
    <w:basedOn w:val="TableNormal"/>
    <w:tblPr>
      <w:tblStyleRowBandSize w:val="1"/>
      <w:tblStyleColBandSize w:val="1"/>
      <w:tblCellMar>
        <w:top w:w="0" w:type="dxa"/>
        <w:left w:w="107" w:type="dxa"/>
        <w:bottom w:w="0" w:type="dxa"/>
        <w:right w:w="107" w:type="dxa"/>
      </w:tblCellMar>
    </w:tblPr>
  </w:style>
  <w:style w:type="table" w:customStyle="1" w:styleId="affff5">
    <w:basedOn w:val="TableNormal"/>
    <w:tblPr>
      <w:tblStyleRowBandSize w:val="1"/>
      <w:tblStyleColBandSize w:val="1"/>
      <w:tblCellMar>
        <w:top w:w="0" w:type="dxa"/>
        <w:left w:w="115" w:type="dxa"/>
        <w:bottom w:w="0" w:type="dxa"/>
        <w:right w:w="115" w:type="dxa"/>
      </w:tblCellMar>
    </w:tblPr>
  </w:style>
  <w:style w:type="table" w:customStyle="1" w:styleId="affff6">
    <w:basedOn w:val="TableNormal"/>
    <w:tblPr>
      <w:tblStyleRowBandSize w:val="1"/>
      <w:tblStyleColBandSize w:val="1"/>
      <w:tblCellMar>
        <w:top w:w="0" w:type="dxa"/>
        <w:left w:w="115" w:type="dxa"/>
        <w:bottom w:w="0" w:type="dxa"/>
        <w:right w:w="115" w:type="dxa"/>
      </w:tblCellMar>
    </w:tblPr>
  </w:style>
  <w:style w:type="table" w:customStyle="1" w:styleId="affff7">
    <w:basedOn w:val="TableNormal"/>
    <w:tblPr>
      <w:tblStyleRowBandSize w:val="1"/>
      <w:tblStyleColBandSize w:val="1"/>
      <w:tblCellMar>
        <w:top w:w="0" w:type="dxa"/>
        <w:left w:w="115" w:type="dxa"/>
        <w:bottom w:w="0" w:type="dxa"/>
        <w:right w:w="115" w:type="dxa"/>
      </w:tblCellMar>
    </w:tblPr>
  </w:style>
  <w:style w:type="table" w:customStyle="1" w:styleId="affff8">
    <w:basedOn w:val="TableNormal"/>
    <w:tblPr>
      <w:tblStyleRowBandSize w:val="1"/>
      <w:tblStyleColBandSize w:val="1"/>
      <w:tblCellMar>
        <w:top w:w="0" w:type="dxa"/>
        <w:left w:w="0" w:type="dxa"/>
        <w:bottom w:w="0" w:type="dxa"/>
        <w:right w:w="0" w:type="dxa"/>
      </w:tblCellMar>
    </w:tblPr>
  </w:style>
  <w:style w:type="table" w:customStyle="1" w:styleId="affff9">
    <w:basedOn w:val="TableNormal"/>
    <w:tblPr>
      <w:tblStyleRowBandSize w:val="1"/>
      <w:tblStyleColBandSize w:val="1"/>
      <w:tblCellMar>
        <w:top w:w="0" w:type="dxa"/>
        <w:left w:w="107" w:type="dxa"/>
        <w:bottom w:w="0" w:type="dxa"/>
        <w:right w:w="107" w:type="dxa"/>
      </w:tblCellMar>
    </w:tblPr>
  </w:style>
  <w:style w:type="table" w:customStyle="1" w:styleId="affffa">
    <w:basedOn w:val="TableNormal"/>
    <w:tblPr>
      <w:tblStyleRowBandSize w:val="1"/>
      <w:tblStyleColBandSize w:val="1"/>
      <w:tblCellMar>
        <w:top w:w="0" w:type="dxa"/>
        <w:left w:w="115" w:type="dxa"/>
        <w:bottom w:w="0"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b">
    <w:name w:val="Plain Text"/>
    <w:basedOn w:val="a"/>
    <w:link w:val="affffc"/>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c">
    <w:name w:val="Текст Знак"/>
    <w:basedOn w:val="a0"/>
    <w:link w:val="affffb"/>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ffd">
    <w:name w:val="Основной текст_"/>
    <w:basedOn w:val="a0"/>
    <w:link w:val="1d"/>
    <w:rsid w:val="00DE53D0"/>
  </w:style>
  <w:style w:type="paragraph" w:customStyle="1" w:styleId="1d">
    <w:name w:val="Основной текст1"/>
    <w:basedOn w:val="a"/>
    <w:link w:val="affffd"/>
    <w:rsid w:val="00DE53D0"/>
    <w:pPr>
      <w:widowControl w:val="0"/>
    </w:pPr>
    <w:rPr>
      <w:noProof w:val="0"/>
    </w:rPr>
  </w:style>
  <w:style w:type="character" w:customStyle="1" w:styleId="js-apiid">
    <w:name w:val="js-apiid"/>
    <w:basedOn w:val="a0"/>
    <w:rsid w:val="001F66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7">
    <w:name w:val="page number"/>
    <w:basedOn w:val="a0"/>
    <w:rsid w:val="00A2251F"/>
  </w:style>
  <w:style w:type="paragraph" w:styleId="a8">
    <w:name w:val="footer"/>
    <w:basedOn w:val="a"/>
    <w:link w:val="a9"/>
    <w:uiPriority w:val="99"/>
    <w:rsid w:val="00A2251F"/>
    <w:pPr>
      <w:tabs>
        <w:tab w:val="center" w:pos="4677"/>
        <w:tab w:val="right" w:pos="9355"/>
      </w:tabs>
    </w:pPr>
  </w:style>
  <w:style w:type="character" w:customStyle="1" w:styleId="a9">
    <w:name w:val="Нижний колонтитул Знак"/>
    <w:basedOn w:val="a0"/>
    <w:link w:val="a8"/>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ой текст с от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a">
    <w:name w:val="Body Text"/>
    <w:basedOn w:val="a"/>
    <w:link w:val="ab"/>
    <w:unhideWhenUsed/>
    <w:rsid w:val="00A2251F"/>
    <w:pPr>
      <w:spacing w:after="120"/>
    </w:pPr>
    <w:rPr>
      <w:lang w:val="ru-RU"/>
    </w:rPr>
  </w:style>
  <w:style w:type="character" w:customStyle="1" w:styleId="ab">
    <w:name w:val="Основной текст Знак"/>
    <w:basedOn w:val="a0"/>
    <w:link w:val="aa"/>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ние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c"/>
    <w:uiPriority w:val="11"/>
    <w:qFormat/>
    <w:pPr>
      <w:spacing w:after="60"/>
      <w:jc w:val="center"/>
    </w:pPr>
    <w:rPr>
      <w:rFonts w:ascii="Arial" w:eastAsia="Arial" w:hAnsi="Arial" w:cs="Arial"/>
    </w:rPr>
  </w:style>
  <w:style w:type="character" w:customStyle="1" w:styleId="ac">
    <w:name w:val="Подзаголовок Знак"/>
    <w:basedOn w:val="a0"/>
    <w:link w:val="a4"/>
    <w:rsid w:val="00A2251F"/>
    <w:rPr>
      <w:rFonts w:ascii="Arial" w:eastAsia="Times New Roman" w:hAnsi="Arial" w:cs="Times New Roman"/>
      <w:sz w:val="24"/>
      <w:szCs w:val="24"/>
      <w:lang w:val="uk-UA" w:eastAsia="ru-RU"/>
    </w:rPr>
  </w:style>
  <w:style w:type="paragraph" w:styleId="ad">
    <w:name w:val="Balloon Text"/>
    <w:basedOn w:val="a"/>
    <w:link w:val="ae"/>
    <w:semiHidden/>
    <w:unhideWhenUsed/>
    <w:rsid w:val="007E127C"/>
    <w:rPr>
      <w:rFonts w:ascii="Tahoma" w:hAnsi="Tahoma" w:cs="Tahoma"/>
      <w:sz w:val="16"/>
      <w:szCs w:val="16"/>
    </w:rPr>
  </w:style>
  <w:style w:type="character" w:customStyle="1" w:styleId="ae">
    <w:name w:val="Текст выноски Знак"/>
    <w:basedOn w:val="a0"/>
    <w:link w:val="ad"/>
    <w:semiHidden/>
    <w:rsid w:val="007E127C"/>
    <w:rPr>
      <w:rFonts w:ascii="Tahoma" w:eastAsia="Times New Roman" w:hAnsi="Tahoma" w:cs="Tahoma"/>
      <w:sz w:val="16"/>
      <w:szCs w:val="16"/>
      <w:lang w:val="uk-UA" w:eastAsia="ru-RU"/>
    </w:rPr>
  </w:style>
  <w:style w:type="paragraph" w:styleId="af">
    <w:name w:val="header"/>
    <w:aliases w:val="Header Char"/>
    <w:basedOn w:val="a"/>
    <w:link w:val="af0"/>
    <w:unhideWhenUsed/>
    <w:rsid w:val="00E500F0"/>
    <w:pPr>
      <w:tabs>
        <w:tab w:val="center" w:pos="4677"/>
        <w:tab w:val="right" w:pos="9355"/>
      </w:tabs>
    </w:pPr>
  </w:style>
  <w:style w:type="character" w:customStyle="1" w:styleId="af0">
    <w:name w:val="Верхний колонтитул Знак"/>
    <w:aliases w:val="Header Char Знак"/>
    <w:basedOn w:val="a0"/>
    <w:link w:val="af"/>
    <w:rsid w:val="00E500F0"/>
    <w:rPr>
      <w:rFonts w:ascii="Times New Roman" w:eastAsia="Times New Roman" w:hAnsi="Times New Roman" w:cs="Times New Roman"/>
      <w:sz w:val="24"/>
      <w:szCs w:val="24"/>
      <w:lang w:val="uk-UA" w:eastAsia="ru-RU"/>
    </w:rPr>
  </w:style>
  <w:style w:type="table" w:styleId="af1">
    <w:name w:val="Table Grid"/>
    <w:basedOn w:val="a1"/>
    <w:uiPriority w:val="59"/>
    <w:rsid w:val="008A69F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2">
    <w:name w:val="annotation reference"/>
    <w:basedOn w:val="a0"/>
    <w:semiHidden/>
    <w:unhideWhenUsed/>
    <w:rsid w:val="00A5252D"/>
    <w:rPr>
      <w:sz w:val="16"/>
      <w:szCs w:val="16"/>
    </w:rPr>
  </w:style>
  <w:style w:type="paragraph" w:styleId="af3">
    <w:name w:val="annotation text"/>
    <w:basedOn w:val="a"/>
    <w:link w:val="af4"/>
    <w:semiHidden/>
    <w:unhideWhenUsed/>
    <w:rsid w:val="00A5252D"/>
    <w:rPr>
      <w:sz w:val="20"/>
      <w:szCs w:val="20"/>
    </w:rPr>
  </w:style>
  <w:style w:type="character" w:customStyle="1" w:styleId="af4">
    <w:name w:val="Текст примечания Знак"/>
    <w:basedOn w:val="a0"/>
    <w:link w:val="af3"/>
    <w:semiHidden/>
    <w:rsid w:val="00A5252D"/>
    <w:rPr>
      <w:rFonts w:ascii="Times New Roman" w:eastAsia="Times New Roman" w:hAnsi="Times New Roman" w:cs="Times New Roman"/>
      <w:sz w:val="20"/>
      <w:szCs w:val="20"/>
      <w:lang w:val="uk-UA" w:eastAsia="ru-RU"/>
    </w:rPr>
  </w:style>
  <w:style w:type="paragraph" w:styleId="af5">
    <w:name w:val="annotation subject"/>
    <w:basedOn w:val="af3"/>
    <w:next w:val="af3"/>
    <w:link w:val="af6"/>
    <w:semiHidden/>
    <w:unhideWhenUsed/>
    <w:rsid w:val="00A5252D"/>
    <w:rPr>
      <w:b/>
      <w:bCs/>
    </w:rPr>
  </w:style>
  <w:style w:type="character" w:customStyle="1" w:styleId="af6">
    <w:name w:val="Тема примечания Знак"/>
    <w:basedOn w:val="af4"/>
    <w:link w:val="af5"/>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о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8">
    <w:name w:val="Body Text Indent"/>
    <w:basedOn w:val="a"/>
    <w:link w:val="af9"/>
    <w:rsid w:val="00DF38CA"/>
    <w:pPr>
      <w:spacing w:after="120"/>
      <w:ind w:left="283"/>
    </w:pPr>
    <w:rPr>
      <w:sz w:val="28"/>
      <w:szCs w:val="20"/>
    </w:rPr>
  </w:style>
  <w:style w:type="character" w:customStyle="1" w:styleId="af9">
    <w:name w:val="Основной текст с отступом Знак"/>
    <w:basedOn w:val="a0"/>
    <w:link w:val="af8"/>
    <w:rsid w:val="00DF38CA"/>
    <w:rPr>
      <w:rFonts w:ascii="Times New Roman" w:eastAsia="Times New Roman" w:hAnsi="Times New Roman" w:cs="Times New Roman"/>
      <w:sz w:val="28"/>
      <w:szCs w:val="20"/>
      <w:lang w:val="uk-UA" w:eastAsia="ru-RU"/>
    </w:rPr>
  </w:style>
  <w:style w:type="paragraph" w:styleId="afa">
    <w:name w:val="footnote text"/>
    <w:basedOn w:val="a"/>
    <w:link w:val="afb"/>
    <w:rsid w:val="00DF38CA"/>
    <w:rPr>
      <w:sz w:val="20"/>
      <w:szCs w:val="20"/>
      <w:lang w:val="en-AU" w:eastAsia="en-US"/>
    </w:rPr>
  </w:style>
  <w:style w:type="character" w:customStyle="1" w:styleId="afb">
    <w:name w:val="Текст сноски Знак"/>
    <w:basedOn w:val="a0"/>
    <w:link w:val="afa"/>
    <w:rsid w:val="00DF38CA"/>
    <w:rPr>
      <w:rFonts w:ascii="Times New Roman" w:eastAsia="Times New Roman" w:hAnsi="Times New Roman" w:cs="Times New Roman"/>
      <w:sz w:val="20"/>
      <w:szCs w:val="20"/>
      <w:lang w:val="en-AU"/>
    </w:rPr>
  </w:style>
  <w:style w:type="character" w:styleId="afc">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1"/>
    <w:rsid w:val="00DF38C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1">
    <w:name w:val="Знак Знак6"/>
    <w:semiHidden/>
    <w:locked/>
    <w:rsid w:val="00DF38CA"/>
    <w:rPr>
      <w:rFonts w:eastAsia="Calibri"/>
      <w:lang w:val="en-AU" w:eastAsia="en-US" w:bidi="ar-SA"/>
    </w:rPr>
  </w:style>
  <w:style w:type="paragraph" w:customStyle="1" w:styleId="afd">
    <w:name w:val="_Обычный_текст_таблицы"/>
    <w:basedOn w:val="a"/>
    <w:rsid w:val="00DF38CA"/>
    <w:pPr>
      <w:keepNext/>
      <w:spacing w:before="40" w:after="40"/>
    </w:pPr>
    <w:rPr>
      <w:rFonts w:ascii="Courier New" w:hAnsi="Courier New"/>
      <w:sz w:val="18"/>
      <w:szCs w:val="20"/>
    </w:rPr>
  </w:style>
  <w:style w:type="paragraph" w:customStyle="1" w:styleId="afe">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ый HTML Знак"/>
    <w:basedOn w:val="a0"/>
    <w:link w:val="HTML"/>
    <w:rsid w:val="00DF38CA"/>
    <w:rPr>
      <w:rFonts w:ascii="Times New Roman" w:eastAsia="Times New Roman" w:hAnsi="Times New Roman" w:cs="Times New Roman"/>
      <w:sz w:val="24"/>
      <w:szCs w:val="24"/>
      <w:lang w:eastAsia="ru-RU"/>
    </w:rPr>
  </w:style>
  <w:style w:type="paragraph" w:styleId="aff0">
    <w:name w:val="List Paragraph"/>
    <w:aliases w:val="Number Bullets,Chapter10,List Paragraph,Список уровня 2,название табл/рис,Bullet Number,Bullet 1,Use Case List Paragraph,lp1,lp11,List Paragraph11,Elenco Normale,заголовок 1.1"/>
    <w:basedOn w:val="a"/>
    <w:link w:val="aff1"/>
    <w:uiPriority w:val="34"/>
    <w:qFormat/>
    <w:rsid w:val="00DF38CA"/>
    <w:pPr>
      <w:ind w:left="720"/>
      <w:contextualSpacing/>
    </w:pPr>
    <w:rPr>
      <w:lang w:val="ru-RU"/>
    </w:rPr>
  </w:style>
  <w:style w:type="paragraph" w:styleId="aff2">
    <w:name w:val="Revision"/>
    <w:hidden/>
    <w:uiPriority w:val="99"/>
    <w:semiHidden/>
    <w:rsid w:val="00DF38CA"/>
    <w:rPr>
      <w:sz w:val="20"/>
      <w:szCs w:val="20"/>
    </w:rPr>
  </w:style>
  <w:style w:type="character" w:styleId="aff3">
    <w:name w:val="Hyperlink"/>
    <w:uiPriority w:val="99"/>
    <w:unhideWhenUsed/>
    <w:rsid w:val="00DF38CA"/>
    <w:rPr>
      <w:color w:val="0000FF"/>
      <w:u w:val="single"/>
    </w:rPr>
  </w:style>
  <w:style w:type="character" w:styleId="aff4">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5">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о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ой текст с отступом 3 Знак"/>
    <w:basedOn w:val="a0"/>
    <w:link w:val="33"/>
    <w:rsid w:val="00DF38CA"/>
    <w:rPr>
      <w:rFonts w:ascii="Times New Roman" w:eastAsia="Times New Roman" w:hAnsi="Times New Roman" w:cs="Times New Roman"/>
      <w:sz w:val="16"/>
      <w:szCs w:val="16"/>
      <w:lang w:eastAsia="ru-RU"/>
    </w:rPr>
  </w:style>
  <w:style w:type="paragraph" w:customStyle="1" w:styleId="aff6">
    <w:name w:val="Знак Знак Знак Знак Знак Знак"/>
    <w:basedOn w:val="a"/>
    <w:rsid w:val="00DF38CA"/>
    <w:rPr>
      <w:rFonts w:ascii="Verdana" w:hAnsi="Verdana" w:cs="Verdana"/>
      <w:sz w:val="20"/>
      <w:szCs w:val="20"/>
      <w:lang w:val="en-US" w:eastAsia="en-US"/>
    </w:rPr>
  </w:style>
  <w:style w:type="paragraph" w:styleId="aff7">
    <w:name w:val="Block Text"/>
    <w:basedOn w:val="a"/>
    <w:rsid w:val="00DF38CA"/>
    <w:pPr>
      <w:ind w:left="-567" w:right="-1050"/>
      <w:jc w:val="both"/>
    </w:pPr>
    <w:rPr>
      <w:sz w:val="28"/>
      <w:lang w:eastAsia="en-US"/>
    </w:rPr>
  </w:style>
  <w:style w:type="paragraph" w:styleId="aff8">
    <w:name w:val="Normal (Web)"/>
    <w:basedOn w:val="a"/>
    <w:rsid w:val="00DF38CA"/>
    <w:pPr>
      <w:spacing w:before="100" w:beforeAutospacing="1" w:after="100" w:afterAutospacing="1"/>
    </w:pPr>
    <w:rPr>
      <w:lang w:val="ru-RU"/>
    </w:rPr>
  </w:style>
  <w:style w:type="paragraph" w:customStyle="1" w:styleId="aff9">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a">
    <w:name w:val="Strong"/>
    <w:uiPriority w:val="22"/>
    <w:qFormat/>
    <w:rsid w:val="00DF38CA"/>
    <w:rPr>
      <w:b/>
      <w:bCs/>
    </w:rPr>
  </w:style>
  <w:style w:type="paragraph" w:customStyle="1" w:styleId="50">
    <w:name w:val="Знак Знак Знак5"/>
    <w:basedOn w:val="a"/>
    <w:rsid w:val="00DF38CA"/>
    <w:rPr>
      <w:rFonts w:ascii="Verdana" w:hAnsi="Verdana" w:cs="Verdana"/>
      <w:sz w:val="20"/>
      <w:szCs w:val="20"/>
      <w:lang w:val="en-US" w:eastAsia="en-US"/>
    </w:rPr>
  </w:style>
  <w:style w:type="paragraph" w:customStyle="1" w:styleId="affb">
    <w:name w:val="Знак"/>
    <w:basedOn w:val="a"/>
    <w:rsid w:val="00DF38CA"/>
    <w:rPr>
      <w:rFonts w:ascii="Verdana" w:hAnsi="Verdana" w:cs="Verdana"/>
      <w:sz w:val="20"/>
      <w:szCs w:val="20"/>
      <w:lang w:val="en-US" w:eastAsia="en-US"/>
    </w:rPr>
  </w:style>
  <w:style w:type="paragraph" w:customStyle="1" w:styleId="affc">
    <w:name w:val="Знак Знак Знак Знак"/>
    <w:basedOn w:val="a"/>
    <w:rsid w:val="00DF38CA"/>
    <w:rPr>
      <w:rFonts w:ascii="Verdana" w:hAnsi="Verdana" w:cs="Verdana"/>
      <w:sz w:val="20"/>
      <w:szCs w:val="20"/>
      <w:lang w:val="en-US" w:eastAsia="en-US"/>
    </w:rPr>
  </w:style>
  <w:style w:type="paragraph" w:customStyle="1" w:styleId="affd">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a"/>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e">
    <w:name w:val="List"/>
    <w:basedOn w:val="aa"/>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
    <w:name w:val="Содержимое таблицы"/>
    <w:basedOn w:val="a"/>
    <w:rsid w:val="00DF38CA"/>
    <w:pPr>
      <w:suppressLineNumbers/>
      <w:suppressAutoHyphens/>
    </w:pPr>
    <w:rPr>
      <w:lang w:val="ru-RU" w:eastAsia="ar-SA"/>
    </w:rPr>
  </w:style>
  <w:style w:type="paragraph" w:customStyle="1" w:styleId="afff0">
    <w:name w:val="Заголовок таблицы"/>
    <w:basedOn w:val="afff"/>
    <w:rsid w:val="00DF38CA"/>
    <w:pPr>
      <w:jc w:val="center"/>
    </w:pPr>
    <w:rPr>
      <w:b/>
      <w:bCs/>
    </w:rPr>
  </w:style>
  <w:style w:type="paragraph" w:customStyle="1" w:styleId="afff1">
    <w:name w:val="Содержимое врезки"/>
    <w:basedOn w:val="aa"/>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2">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3">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4">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1">
    <w:name w:val="Абзац списка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0"/>
    <w:uiPriority w:val="34"/>
    <w:qFormat/>
    <w:rsid w:val="00194E7A"/>
    <w:rPr>
      <w:rFonts w:ascii="Times New Roman" w:eastAsia="Times New Roman" w:hAnsi="Times New Roman" w:cs="Times New Roman"/>
      <w:noProof/>
      <w:sz w:val="24"/>
      <w:szCs w:val="24"/>
      <w:lang w:eastAsia="ru-RU"/>
    </w:rPr>
  </w:style>
  <w:style w:type="table" w:customStyle="1" w:styleId="afff5">
    <w:basedOn w:val="TableNormal"/>
    <w:tblPr>
      <w:tblStyleRowBandSize w:val="1"/>
      <w:tblStyleColBandSize w:val="1"/>
      <w:tblCellMar>
        <w:top w:w="0" w:type="dxa"/>
        <w:left w:w="115" w:type="dxa"/>
        <w:bottom w:w="0" w:type="dxa"/>
        <w:right w:w="115" w:type="dxa"/>
      </w:tblCellMar>
    </w:tblPr>
  </w:style>
  <w:style w:type="table" w:customStyle="1" w:styleId="afff6">
    <w:basedOn w:val="TableNormal"/>
    <w:tblPr>
      <w:tblStyleRowBandSize w:val="1"/>
      <w:tblStyleColBandSize w:val="1"/>
      <w:tblCellMar>
        <w:top w:w="0" w:type="dxa"/>
        <w:left w:w="115" w:type="dxa"/>
        <w:bottom w:w="0" w:type="dxa"/>
        <w:right w:w="115" w:type="dxa"/>
      </w:tblCellMar>
    </w:tblPr>
  </w:style>
  <w:style w:type="table" w:customStyle="1" w:styleId="afff7">
    <w:basedOn w:val="TableNormal"/>
    <w:tblPr>
      <w:tblStyleRowBandSize w:val="1"/>
      <w:tblStyleColBandSize w:val="1"/>
      <w:tblCellMar>
        <w:top w:w="0" w:type="dxa"/>
        <w:left w:w="115" w:type="dxa"/>
        <w:bottom w:w="0" w:type="dxa"/>
        <w:right w:w="115" w:type="dxa"/>
      </w:tblCellMar>
    </w:tblPr>
  </w:style>
  <w:style w:type="table" w:customStyle="1" w:styleId="afff8">
    <w:basedOn w:val="TableNormal"/>
    <w:tblPr>
      <w:tblStyleRowBandSize w:val="1"/>
      <w:tblStyleColBandSize w:val="1"/>
      <w:tblCellMar>
        <w:top w:w="0" w:type="dxa"/>
        <w:left w:w="115" w:type="dxa"/>
        <w:bottom w:w="0" w:type="dxa"/>
        <w:right w:w="115" w:type="dxa"/>
      </w:tblCellMar>
    </w:tblPr>
  </w:style>
  <w:style w:type="table" w:customStyle="1" w:styleId="afff9">
    <w:basedOn w:val="TableNormal"/>
    <w:tblPr>
      <w:tblStyleRowBandSize w:val="1"/>
      <w:tblStyleColBandSize w:val="1"/>
      <w:tblCellMar>
        <w:top w:w="0" w:type="dxa"/>
        <w:left w:w="115" w:type="dxa"/>
        <w:bottom w:w="0" w:type="dxa"/>
        <w:right w:w="115" w:type="dxa"/>
      </w:tblCellMar>
    </w:tblPr>
  </w:style>
  <w:style w:type="table" w:customStyle="1" w:styleId="afffa">
    <w:basedOn w:val="TableNormal"/>
    <w:tblPr>
      <w:tblStyleRowBandSize w:val="1"/>
      <w:tblStyleColBandSize w:val="1"/>
      <w:tblCellMar>
        <w:top w:w="0" w:type="dxa"/>
        <w:left w:w="115" w:type="dxa"/>
        <w:bottom w:w="0" w:type="dxa"/>
        <w:right w:w="115" w:type="dxa"/>
      </w:tblCellMar>
    </w:tblPr>
  </w:style>
  <w:style w:type="table" w:customStyle="1" w:styleId="afffb">
    <w:basedOn w:val="TableNormal"/>
    <w:tblPr>
      <w:tblStyleRowBandSize w:val="1"/>
      <w:tblStyleColBandSize w:val="1"/>
      <w:tblCellMar>
        <w:top w:w="0" w:type="dxa"/>
        <w:left w:w="115" w:type="dxa"/>
        <w:bottom w:w="0" w:type="dxa"/>
        <w:right w:w="115" w:type="dxa"/>
      </w:tblCellMar>
    </w:tblPr>
  </w:style>
  <w:style w:type="table" w:customStyle="1" w:styleId="afffc">
    <w:basedOn w:val="TableNormal"/>
    <w:tblPr>
      <w:tblStyleRowBandSize w:val="1"/>
      <w:tblStyleColBandSize w:val="1"/>
      <w:tblCellMar>
        <w:top w:w="0" w:type="dxa"/>
        <w:left w:w="115" w:type="dxa"/>
        <w:bottom w:w="0" w:type="dxa"/>
        <w:right w:w="115" w:type="dxa"/>
      </w:tblCellMar>
    </w:tblPr>
  </w:style>
  <w:style w:type="table" w:customStyle="1" w:styleId="afffd">
    <w:basedOn w:val="TableNormal"/>
    <w:tblPr>
      <w:tblStyleRowBandSize w:val="1"/>
      <w:tblStyleColBandSize w:val="1"/>
      <w:tblCellMar>
        <w:top w:w="0" w:type="dxa"/>
        <w:left w:w="115" w:type="dxa"/>
        <w:bottom w:w="0" w:type="dxa"/>
        <w:right w:w="115" w:type="dxa"/>
      </w:tblCellMar>
    </w:tblPr>
  </w:style>
  <w:style w:type="table" w:customStyle="1" w:styleId="afffe">
    <w:basedOn w:val="TableNormal"/>
    <w:tblPr>
      <w:tblStyleRowBandSize w:val="1"/>
      <w:tblStyleColBandSize w:val="1"/>
      <w:tblCellMar>
        <w:top w:w="0" w:type="dxa"/>
        <w:left w:w="115" w:type="dxa"/>
        <w:bottom w:w="0" w:type="dxa"/>
        <w:right w:w="115" w:type="dxa"/>
      </w:tblCellMar>
    </w:tblPr>
  </w:style>
  <w:style w:type="table" w:customStyle="1" w:styleId="affff">
    <w:basedOn w:val="TableNormal"/>
    <w:tblPr>
      <w:tblStyleRowBandSize w:val="1"/>
      <w:tblStyleColBandSize w:val="1"/>
      <w:tblCellMar>
        <w:top w:w="0" w:type="dxa"/>
        <w:left w:w="115" w:type="dxa"/>
        <w:bottom w:w="0" w:type="dxa"/>
        <w:right w:w="115" w:type="dxa"/>
      </w:tblCellMar>
    </w:tblPr>
  </w:style>
  <w:style w:type="table" w:customStyle="1" w:styleId="affff0">
    <w:basedOn w:val="TableNormal"/>
    <w:tblPr>
      <w:tblStyleRowBandSize w:val="1"/>
      <w:tblStyleColBandSize w:val="1"/>
      <w:tblCellMar>
        <w:top w:w="0" w:type="dxa"/>
        <w:left w:w="115" w:type="dxa"/>
        <w:bottom w:w="0" w:type="dxa"/>
        <w:right w:w="115" w:type="dxa"/>
      </w:tblCellMar>
    </w:tblPr>
  </w:style>
  <w:style w:type="table" w:customStyle="1" w:styleId="affff1">
    <w:basedOn w:val="TableNormal"/>
    <w:tblPr>
      <w:tblStyleRowBandSize w:val="1"/>
      <w:tblStyleColBandSize w:val="1"/>
      <w:tblCellMar>
        <w:top w:w="0" w:type="dxa"/>
        <w:left w:w="115" w:type="dxa"/>
        <w:bottom w:w="0" w:type="dxa"/>
        <w:right w:w="115" w:type="dxa"/>
      </w:tblCellMar>
    </w:tblPr>
  </w:style>
  <w:style w:type="table" w:customStyle="1" w:styleId="affff2">
    <w:basedOn w:val="TableNormal"/>
    <w:tblPr>
      <w:tblStyleRowBandSize w:val="1"/>
      <w:tblStyleColBandSize w:val="1"/>
      <w:tblCellMar>
        <w:top w:w="0" w:type="dxa"/>
        <w:left w:w="107" w:type="dxa"/>
        <w:bottom w:w="0" w:type="dxa"/>
        <w:right w:w="107" w:type="dxa"/>
      </w:tblCellMar>
    </w:tblPr>
  </w:style>
  <w:style w:type="table" w:customStyle="1" w:styleId="affff3">
    <w:basedOn w:val="TableNormal"/>
    <w:tblPr>
      <w:tblStyleRowBandSize w:val="1"/>
      <w:tblStyleColBandSize w:val="1"/>
      <w:tblCellMar>
        <w:top w:w="0" w:type="dxa"/>
        <w:left w:w="115" w:type="dxa"/>
        <w:bottom w:w="0" w:type="dxa"/>
        <w:right w:w="115" w:type="dxa"/>
      </w:tblCellMar>
    </w:tblPr>
  </w:style>
  <w:style w:type="table" w:customStyle="1" w:styleId="affff4">
    <w:basedOn w:val="TableNormal"/>
    <w:tblPr>
      <w:tblStyleRowBandSize w:val="1"/>
      <w:tblStyleColBandSize w:val="1"/>
      <w:tblCellMar>
        <w:top w:w="0" w:type="dxa"/>
        <w:left w:w="107" w:type="dxa"/>
        <w:bottom w:w="0" w:type="dxa"/>
        <w:right w:w="107" w:type="dxa"/>
      </w:tblCellMar>
    </w:tblPr>
  </w:style>
  <w:style w:type="table" w:customStyle="1" w:styleId="affff5">
    <w:basedOn w:val="TableNormal"/>
    <w:tblPr>
      <w:tblStyleRowBandSize w:val="1"/>
      <w:tblStyleColBandSize w:val="1"/>
      <w:tblCellMar>
        <w:top w:w="0" w:type="dxa"/>
        <w:left w:w="115" w:type="dxa"/>
        <w:bottom w:w="0" w:type="dxa"/>
        <w:right w:w="115" w:type="dxa"/>
      </w:tblCellMar>
    </w:tblPr>
  </w:style>
  <w:style w:type="table" w:customStyle="1" w:styleId="affff6">
    <w:basedOn w:val="TableNormal"/>
    <w:tblPr>
      <w:tblStyleRowBandSize w:val="1"/>
      <w:tblStyleColBandSize w:val="1"/>
      <w:tblCellMar>
        <w:top w:w="0" w:type="dxa"/>
        <w:left w:w="115" w:type="dxa"/>
        <w:bottom w:w="0" w:type="dxa"/>
        <w:right w:w="115" w:type="dxa"/>
      </w:tblCellMar>
    </w:tblPr>
  </w:style>
  <w:style w:type="table" w:customStyle="1" w:styleId="affff7">
    <w:basedOn w:val="TableNormal"/>
    <w:tblPr>
      <w:tblStyleRowBandSize w:val="1"/>
      <w:tblStyleColBandSize w:val="1"/>
      <w:tblCellMar>
        <w:top w:w="0" w:type="dxa"/>
        <w:left w:w="115" w:type="dxa"/>
        <w:bottom w:w="0" w:type="dxa"/>
        <w:right w:w="115" w:type="dxa"/>
      </w:tblCellMar>
    </w:tblPr>
  </w:style>
  <w:style w:type="table" w:customStyle="1" w:styleId="affff8">
    <w:basedOn w:val="TableNormal"/>
    <w:tblPr>
      <w:tblStyleRowBandSize w:val="1"/>
      <w:tblStyleColBandSize w:val="1"/>
      <w:tblCellMar>
        <w:top w:w="0" w:type="dxa"/>
        <w:left w:w="0" w:type="dxa"/>
        <w:bottom w:w="0" w:type="dxa"/>
        <w:right w:w="0" w:type="dxa"/>
      </w:tblCellMar>
    </w:tblPr>
  </w:style>
  <w:style w:type="table" w:customStyle="1" w:styleId="affff9">
    <w:basedOn w:val="TableNormal"/>
    <w:tblPr>
      <w:tblStyleRowBandSize w:val="1"/>
      <w:tblStyleColBandSize w:val="1"/>
      <w:tblCellMar>
        <w:top w:w="0" w:type="dxa"/>
        <w:left w:w="107" w:type="dxa"/>
        <w:bottom w:w="0" w:type="dxa"/>
        <w:right w:w="107" w:type="dxa"/>
      </w:tblCellMar>
    </w:tblPr>
  </w:style>
  <w:style w:type="table" w:customStyle="1" w:styleId="affffa">
    <w:basedOn w:val="TableNormal"/>
    <w:tblPr>
      <w:tblStyleRowBandSize w:val="1"/>
      <w:tblStyleColBandSize w:val="1"/>
      <w:tblCellMar>
        <w:top w:w="0" w:type="dxa"/>
        <w:left w:w="115" w:type="dxa"/>
        <w:bottom w:w="0"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b">
    <w:name w:val="Plain Text"/>
    <w:basedOn w:val="a"/>
    <w:link w:val="affffc"/>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c">
    <w:name w:val="Текст Знак"/>
    <w:basedOn w:val="a0"/>
    <w:link w:val="affffb"/>
    <w:uiPriority w:val="99"/>
    <w:rsid w:val="00172D23"/>
    <w:rPr>
      <w:rFonts w:ascii="Courier New" w:hAnsi="Courier New"/>
      <w:color w:val="00000A"/>
      <w:sz w:val="20"/>
      <w:szCs w:val="20"/>
      <w:lang w:val="ru-RU"/>
    </w:rPr>
  </w:style>
  <w:style w:type="paragraph" w:customStyle="1" w:styleId="rvps2">
    <w:name w:val="rvps2"/>
    <w:basedOn w:val="a"/>
    <w:rsid w:val="00E325F3"/>
    <w:pPr>
      <w:spacing w:before="100" w:beforeAutospacing="1" w:after="100" w:afterAutospacing="1"/>
    </w:pPr>
    <w:rPr>
      <w:noProof w:val="0"/>
      <w:lang w:eastAsia="uk-UA"/>
    </w:rPr>
  </w:style>
  <w:style w:type="paragraph" w:customStyle="1" w:styleId="Default">
    <w:name w:val="Default"/>
    <w:rsid w:val="00E325F3"/>
    <w:pPr>
      <w:autoSpaceDE w:val="0"/>
      <w:autoSpaceDN w:val="0"/>
      <w:adjustRightInd w:val="0"/>
    </w:pPr>
    <w:rPr>
      <w:rFonts w:eastAsiaTheme="minorHAnsi"/>
      <w:color w:val="000000"/>
      <w:lang w:eastAsia="en-US"/>
    </w:rPr>
  </w:style>
  <w:style w:type="character" w:customStyle="1" w:styleId="affffd">
    <w:name w:val="Основной текст_"/>
    <w:basedOn w:val="a0"/>
    <w:link w:val="1d"/>
    <w:rsid w:val="00DE53D0"/>
  </w:style>
  <w:style w:type="paragraph" w:customStyle="1" w:styleId="1d">
    <w:name w:val="Основной текст1"/>
    <w:basedOn w:val="a"/>
    <w:link w:val="affffd"/>
    <w:rsid w:val="00DE53D0"/>
    <w:pPr>
      <w:widowControl w:val="0"/>
    </w:pPr>
    <w:rPr>
      <w:noProof w:val="0"/>
    </w:rPr>
  </w:style>
  <w:style w:type="character" w:customStyle="1" w:styleId="js-apiid">
    <w:name w:val="js-apiid"/>
    <w:basedOn w:val="a0"/>
    <w:rsid w:val="001F66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638115">
      <w:bodyDiv w:val="1"/>
      <w:marLeft w:val="0"/>
      <w:marRight w:val="0"/>
      <w:marTop w:val="0"/>
      <w:marBottom w:val="0"/>
      <w:divBdr>
        <w:top w:val="none" w:sz="0" w:space="0" w:color="auto"/>
        <w:left w:val="none" w:sz="0" w:space="0" w:color="auto"/>
        <w:bottom w:val="none" w:sz="0" w:space="0" w:color="auto"/>
        <w:right w:val="none" w:sz="0" w:space="0" w:color="auto"/>
      </w:divBdr>
    </w:div>
    <w:div w:id="85808406">
      <w:bodyDiv w:val="1"/>
      <w:marLeft w:val="0"/>
      <w:marRight w:val="0"/>
      <w:marTop w:val="0"/>
      <w:marBottom w:val="0"/>
      <w:divBdr>
        <w:top w:val="none" w:sz="0" w:space="0" w:color="auto"/>
        <w:left w:val="none" w:sz="0" w:space="0" w:color="auto"/>
        <w:bottom w:val="none" w:sz="0" w:space="0" w:color="auto"/>
        <w:right w:val="none" w:sz="0" w:space="0" w:color="auto"/>
      </w:divBdr>
    </w:div>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5504475">
      <w:bodyDiv w:val="1"/>
      <w:marLeft w:val="0"/>
      <w:marRight w:val="0"/>
      <w:marTop w:val="0"/>
      <w:marBottom w:val="0"/>
      <w:divBdr>
        <w:top w:val="none" w:sz="0" w:space="0" w:color="auto"/>
        <w:left w:val="none" w:sz="0" w:space="0" w:color="auto"/>
        <w:bottom w:val="none" w:sz="0" w:space="0" w:color="auto"/>
        <w:right w:val="none" w:sz="0" w:space="0" w:color="auto"/>
      </w:divBdr>
    </w:div>
    <w:div w:id="154671578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prozorro.gov.ua/tender/UA-2023-08-15-011307-a"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1</Pages>
  <Words>1743</Words>
  <Characters>9940</Characters>
  <Application>Microsoft Office Word</Application>
  <DocSecurity>0</DocSecurity>
  <Lines>82</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dsa-slon</dc:creator>
  <cp:lastModifiedBy>Andrey</cp:lastModifiedBy>
  <cp:revision>10</cp:revision>
  <cp:lastPrinted>2023-08-03T11:47:00Z</cp:lastPrinted>
  <dcterms:created xsi:type="dcterms:W3CDTF">2023-08-03T10:47:00Z</dcterms:created>
  <dcterms:modified xsi:type="dcterms:W3CDTF">2023-08-21T12:21:00Z</dcterms:modified>
</cp:coreProperties>
</file>