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475F8" w14:textId="77777777" w:rsidR="00545520" w:rsidRPr="00354550" w:rsidRDefault="00545520" w:rsidP="00545520">
      <w:pPr>
        <w:ind w:firstLine="708"/>
        <w:jc w:val="center"/>
        <w:rPr>
          <w:b/>
          <w:sz w:val="28"/>
          <w:lang w:eastAsia="uk-UA"/>
        </w:rPr>
      </w:pPr>
      <w:r w:rsidRPr="00354550">
        <w:rPr>
          <w:b/>
        </w:rPr>
        <w:tab/>
      </w:r>
    </w:p>
    <w:p w14:paraId="2BEAA382" w14:textId="77777777" w:rsidR="005E3514" w:rsidRDefault="005E3514" w:rsidP="00545520">
      <w:pPr>
        <w:tabs>
          <w:tab w:val="left" w:pos="6300"/>
          <w:tab w:val="left" w:pos="6561"/>
        </w:tabs>
        <w:ind w:right="-269"/>
        <w:jc w:val="center"/>
        <w:rPr>
          <w:b/>
          <w:bCs/>
        </w:rPr>
      </w:pPr>
    </w:p>
    <w:p w14:paraId="6D236FFA" w14:textId="77777777" w:rsidR="005E3514" w:rsidRPr="001600F0" w:rsidRDefault="005E3514" w:rsidP="005E3514">
      <w:pPr>
        <w:rPr>
          <w:b/>
          <w:sz w:val="28"/>
          <w:lang w:eastAsia="uk-UA"/>
        </w:rPr>
      </w:pPr>
    </w:p>
    <w:p w14:paraId="038BB02D" w14:textId="3BCB95D5" w:rsidR="005E3514" w:rsidRPr="001600F0" w:rsidRDefault="005E3514" w:rsidP="005E3514">
      <w:pPr>
        <w:rPr>
          <w:b/>
          <w:u w:val="single"/>
        </w:rPr>
      </w:pPr>
      <w:r w:rsidRPr="001600F0">
        <w:rPr>
          <w:b/>
          <w:u w:val="single"/>
        </w:rPr>
        <w:t>ПОСЛУГИ ІНТЕРНЕТ ПРОВАЙДЕРІВ (ІНТЕРНЕТ ПОСЛУГИ</w:t>
      </w:r>
      <w:r w:rsidR="006E40AF">
        <w:rPr>
          <w:b/>
          <w:u w:val="single"/>
          <w:lang w:val="en-US"/>
        </w:rPr>
        <w:t>, додаткова лінія</w:t>
      </w:r>
      <w:bookmarkStart w:id="0" w:name="_GoBack"/>
      <w:bookmarkEnd w:id="0"/>
      <w:r w:rsidRPr="001600F0">
        <w:rPr>
          <w:b/>
          <w:u w:val="single"/>
        </w:rPr>
        <w:t>)</w:t>
      </w:r>
    </w:p>
    <w:tbl>
      <w:tblPr>
        <w:tblW w:w="12333" w:type="dxa"/>
        <w:tblInd w:w="-142" w:type="dxa"/>
        <w:tblLayout w:type="fixed"/>
        <w:tblLook w:val="0000" w:firstRow="0" w:lastRow="0" w:firstColumn="0" w:lastColumn="0" w:noHBand="0" w:noVBand="0"/>
      </w:tblPr>
      <w:tblGrid>
        <w:gridCol w:w="8789"/>
        <w:gridCol w:w="3544"/>
      </w:tblGrid>
      <w:tr w:rsidR="005E3514" w:rsidRPr="001600F0" w14:paraId="1FA7E894" w14:textId="77777777" w:rsidTr="008E11F2">
        <w:trPr>
          <w:trHeight w:val="242"/>
        </w:trPr>
        <w:tc>
          <w:tcPr>
            <w:tcW w:w="8789" w:type="dxa"/>
          </w:tcPr>
          <w:p w14:paraId="5876B6F5" w14:textId="3A213AF7" w:rsidR="00902615" w:rsidRPr="00902615" w:rsidRDefault="005E3514" w:rsidP="00902615">
            <w:r w:rsidRPr="001600F0">
              <w:t xml:space="preserve">Закупівля зареєстрована за ідентифікатором:  </w:t>
            </w:r>
            <w:hyperlink r:id="rId9" w:tgtFrame="_blank" w:tooltip="Оголошення на порталі Уповноваженого органу" w:history="1">
              <w:r w:rsidR="00902615">
                <w:rPr>
                  <w:rStyle w:val="js-apiid"/>
                  <w:rFonts w:ascii="Arial" w:hAnsi="Arial" w:cs="Arial"/>
                  <w:color w:val="000000"/>
                  <w:sz w:val="21"/>
                  <w:szCs w:val="21"/>
                  <w:bdr w:val="none" w:sz="0" w:space="0" w:color="auto" w:frame="1"/>
                </w:rPr>
                <w:t>UA-2023-08-29-008345-a</w:t>
              </w:r>
            </w:hyperlink>
          </w:p>
          <w:p w14:paraId="0E57A50D" w14:textId="77777777" w:rsidR="005E3514" w:rsidRPr="001600F0" w:rsidRDefault="005E3514" w:rsidP="008E11F2"/>
          <w:p w14:paraId="53639B8B" w14:textId="77777777" w:rsidR="005E3514" w:rsidRPr="001600F0" w:rsidRDefault="005E3514" w:rsidP="008E11F2">
            <w:pPr>
              <w:rPr>
                <w:rFonts w:ascii="Arial" w:hAnsi="Arial" w:cs="Arial"/>
                <w:sz w:val="21"/>
                <w:szCs w:val="21"/>
              </w:rPr>
            </w:pPr>
          </w:p>
        </w:tc>
        <w:tc>
          <w:tcPr>
            <w:tcW w:w="3544" w:type="dxa"/>
          </w:tcPr>
          <w:p w14:paraId="2F5309B3" w14:textId="77777777" w:rsidR="005E3514" w:rsidRPr="001600F0" w:rsidRDefault="005E3514" w:rsidP="008E11F2">
            <w:pPr>
              <w:rPr>
                <w:b/>
                <w:sz w:val="22"/>
                <w:szCs w:val="22"/>
              </w:rPr>
            </w:pPr>
          </w:p>
        </w:tc>
      </w:tr>
    </w:tbl>
    <w:p w14:paraId="4634A825" w14:textId="77777777" w:rsidR="005E3514" w:rsidRDefault="005E3514" w:rsidP="005E3514">
      <w:pPr>
        <w:tabs>
          <w:tab w:val="left" w:pos="6300"/>
          <w:tab w:val="left" w:pos="6561"/>
        </w:tabs>
        <w:ind w:right="-269"/>
        <w:rPr>
          <w:b/>
          <w:bCs/>
        </w:rPr>
      </w:pPr>
    </w:p>
    <w:p w14:paraId="7CB54A70" w14:textId="6B2D5C23" w:rsidR="00F20CC3" w:rsidRPr="00354550" w:rsidRDefault="00545520" w:rsidP="00545520">
      <w:pPr>
        <w:tabs>
          <w:tab w:val="left" w:pos="6300"/>
          <w:tab w:val="left" w:pos="6561"/>
        </w:tabs>
        <w:ind w:right="-269"/>
        <w:jc w:val="center"/>
        <w:rPr>
          <w:b/>
          <w:bCs/>
        </w:rPr>
      </w:pPr>
      <w:r w:rsidRPr="00354550">
        <w:rPr>
          <w:b/>
          <w:bCs/>
        </w:rPr>
        <w:t>ІНФОРМАЦІЯ ПРО ТЕХНІЧНІ, ЯКІСНІ ТА ІНШІ ХАРАКТЕРИСТИКИ</w:t>
      </w:r>
    </w:p>
    <w:p w14:paraId="46DE7832" w14:textId="51F59EE7" w:rsidR="00545520" w:rsidRPr="00354550" w:rsidRDefault="00545520" w:rsidP="00545520">
      <w:pPr>
        <w:tabs>
          <w:tab w:val="left" w:pos="6300"/>
          <w:tab w:val="left" w:pos="6561"/>
        </w:tabs>
        <w:ind w:right="-269"/>
        <w:jc w:val="center"/>
        <w:rPr>
          <w:b/>
          <w:bCs/>
        </w:rPr>
      </w:pPr>
      <w:r w:rsidRPr="00354550">
        <w:rPr>
          <w:b/>
          <w:bCs/>
        </w:rPr>
        <w:t>ПРЕДМЕТА ЗАКУПІВЛІ</w:t>
      </w:r>
    </w:p>
    <w:p w14:paraId="2CFD1533" w14:textId="77777777" w:rsidR="00323243" w:rsidRPr="00354550" w:rsidRDefault="00323243" w:rsidP="00545520">
      <w:pPr>
        <w:tabs>
          <w:tab w:val="left" w:pos="6300"/>
          <w:tab w:val="left" w:pos="6561"/>
        </w:tabs>
        <w:ind w:right="-269"/>
        <w:jc w:val="center"/>
        <w:rPr>
          <w:b/>
          <w:bCs/>
        </w:rPr>
      </w:pPr>
    </w:p>
    <w:p w14:paraId="75969D60" w14:textId="503FDA8F" w:rsidR="00323243" w:rsidRPr="00087F74" w:rsidRDefault="00323243" w:rsidP="00323243">
      <w:pPr>
        <w:pStyle w:val="aff1"/>
        <w:ind w:left="0" w:firstLine="720"/>
        <w:jc w:val="both"/>
      </w:pPr>
      <w:r w:rsidRPr="00087F74">
        <w:rPr>
          <w:b/>
          <w:bCs/>
        </w:rPr>
        <w:t xml:space="preserve">1. Тип послуг: </w:t>
      </w:r>
      <w:r w:rsidRPr="00087F74">
        <w:t>Послуги з підключення та користування мережею Інтернет</w:t>
      </w:r>
      <w:r w:rsidR="00CB17A8" w:rsidRPr="00CB17A8">
        <w:t xml:space="preserve"> </w:t>
      </w:r>
      <w:r w:rsidR="00CB17A8">
        <w:rPr>
          <w:color w:val="000000" w:themeColor="text1"/>
          <w:lang w:val="uk-UA"/>
        </w:rPr>
        <w:t>(</w:t>
      </w:r>
      <w:r w:rsidR="00CB17A8">
        <w:rPr>
          <w:b/>
          <w:color w:val="FF0000"/>
          <w:u w:val="single"/>
          <w:lang w:val="uk-UA"/>
        </w:rPr>
        <w:t>додаткова</w:t>
      </w:r>
      <w:r w:rsidR="00CB17A8" w:rsidRPr="00D456CE">
        <w:rPr>
          <w:b/>
          <w:color w:val="FF0000"/>
          <w:u w:val="single"/>
        </w:rPr>
        <w:t xml:space="preserve"> лінія</w:t>
      </w:r>
      <w:r w:rsidR="00CB17A8">
        <w:rPr>
          <w:b/>
          <w:color w:val="FF0000"/>
          <w:u w:val="single"/>
          <w:lang w:val="uk-UA"/>
        </w:rPr>
        <w:t>)</w:t>
      </w:r>
      <w:r w:rsidRPr="00087F74">
        <w:t>, за кодом ДК 021:2015 72410000-7 «Послуги провайдерів», а також послуги, пов’язані технологічно з телекомунікаційними послугами.</w:t>
      </w:r>
    </w:p>
    <w:p w14:paraId="2E205C0B" w14:textId="77777777" w:rsidR="00323243" w:rsidRPr="00087F74" w:rsidRDefault="00323243" w:rsidP="00323243">
      <w:pPr>
        <w:ind w:firstLine="720"/>
        <w:jc w:val="both"/>
      </w:pPr>
      <w:r w:rsidRPr="00087F74">
        <w:rPr>
          <w:b/>
          <w:bCs/>
        </w:rPr>
        <w:t>2. Загальні вимоги до послуг:</w:t>
      </w:r>
    </w:p>
    <w:p w14:paraId="2A77E8B1" w14:textId="51E21519" w:rsidR="00323243" w:rsidRPr="00087F74" w:rsidRDefault="00323243" w:rsidP="00323243">
      <w:pPr>
        <w:pStyle w:val="aff1"/>
        <w:tabs>
          <w:tab w:val="left" w:pos="0"/>
          <w:tab w:val="left" w:pos="567"/>
          <w:tab w:val="left" w:pos="993"/>
        </w:tabs>
        <w:ind w:left="0" w:firstLine="720"/>
        <w:jc w:val="both"/>
      </w:pPr>
      <w:r w:rsidRPr="00087F74">
        <w:t xml:space="preserve">2.1. Послуги з підключення та користування мережею Інтернет </w:t>
      </w:r>
      <w:r w:rsidR="00CB17A8">
        <w:rPr>
          <w:color w:val="000000" w:themeColor="text1"/>
          <w:lang w:val="uk-UA"/>
        </w:rPr>
        <w:t>(</w:t>
      </w:r>
      <w:r w:rsidR="00CB17A8">
        <w:rPr>
          <w:b/>
          <w:color w:val="FF0000"/>
          <w:u w:val="single"/>
          <w:lang w:val="uk-UA"/>
        </w:rPr>
        <w:t>додаткова</w:t>
      </w:r>
      <w:r w:rsidR="00CB17A8" w:rsidRPr="00D456CE">
        <w:rPr>
          <w:b/>
          <w:color w:val="FF0000"/>
          <w:u w:val="single"/>
        </w:rPr>
        <w:t xml:space="preserve"> лінія</w:t>
      </w:r>
      <w:r w:rsidR="00CB17A8">
        <w:rPr>
          <w:b/>
          <w:color w:val="FF0000"/>
          <w:u w:val="single"/>
          <w:lang w:val="uk-UA"/>
        </w:rPr>
        <w:t>)</w:t>
      </w:r>
      <w:r w:rsidR="00CB17A8" w:rsidRPr="00087F74">
        <w:t xml:space="preserve"> </w:t>
      </w:r>
      <w:r w:rsidRPr="00087F74">
        <w:t>(далі – Послуги) повинні надаватися відповідно до чинних в Україні законодавчих та нормативних актів, зокрема:</w:t>
      </w:r>
    </w:p>
    <w:p w14:paraId="552687D8" w14:textId="77777777" w:rsidR="00323243" w:rsidRPr="00087F74" w:rsidRDefault="00323243" w:rsidP="00323243">
      <w:pPr>
        <w:pStyle w:val="aff1"/>
        <w:ind w:left="0" w:firstLine="720"/>
        <w:jc w:val="both"/>
      </w:pPr>
      <w:r w:rsidRPr="00087F74">
        <w:rPr>
          <w:lang w:eastAsia="en-US"/>
        </w:rPr>
        <w:t>–</w:t>
      </w:r>
      <w:r w:rsidRPr="00087F74">
        <w:t xml:space="preserve">   Закону України «Про електронні комунікації» від 16.12.2020 №1089-ІХ;</w:t>
      </w:r>
    </w:p>
    <w:p w14:paraId="4236567D" w14:textId="77777777" w:rsidR="00323243" w:rsidRPr="00087F74" w:rsidRDefault="00323243" w:rsidP="00323243">
      <w:pPr>
        <w:pStyle w:val="aff1"/>
        <w:tabs>
          <w:tab w:val="left" w:pos="284"/>
        </w:tabs>
        <w:ind w:left="0" w:firstLine="720"/>
        <w:jc w:val="both"/>
      </w:pPr>
      <w:r w:rsidRPr="00087F74">
        <w:rPr>
          <w:lang w:eastAsia="en-US"/>
        </w:rPr>
        <w:t>–</w:t>
      </w:r>
      <w:r w:rsidRPr="00087F74">
        <w:t xml:space="preserve"> Указу Президента України «Про деякі заходи щодо захисту </w:t>
      </w:r>
      <w:r w:rsidRPr="00087F74">
        <w:rPr>
          <w:spacing w:val="10"/>
        </w:rPr>
        <w:t xml:space="preserve">державних </w:t>
      </w:r>
      <w:r w:rsidRPr="00087F74">
        <w:t>інформаційних ресурсів у мережах передачі даних» від 24.09.2001 №891/2001;</w:t>
      </w:r>
    </w:p>
    <w:p w14:paraId="39A0DE44" w14:textId="77777777" w:rsidR="00323243" w:rsidRPr="00087F74" w:rsidRDefault="00323243" w:rsidP="00323243">
      <w:pPr>
        <w:ind w:firstLine="720"/>
        <w:jc w:val="both"/>
      </w:pPr>
      <w:r w:rsidRPr="00087F74">
        <w:rPr>
          <w:lang w:eastAsia="en-US"/>
        </w:rPr>
        <w:t>–</w:t>
      </w:r>
      <w:r w:rsidRPr="00087F74">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087F74">
        <w:br/>
        <w:t>07 липня 2008 року за №603/15294;</w:t>
      </w:r>
    </w:p>
    <w:p w14:paraId="6B7B9CE9" w14:textId="77777777" w:rsidR="00323243" w:rsidRPr="00087F74" w:rsidRDefault="00323243" w:rsidP="00323243">
      <w:pPr>
        <w:ind w:firstLine="720"/>
        <w:jc w:val="both"/>
      </w:pPr>
      <w:r w:rsidRPr="00087F74">
        <w:rPr>
          <w:lang w:eastAsia="en-US"/>
        </w:rPr>
        <w:t>–</w:t>
      </w:r>
      <w:r w:rsidRPr="00087F74">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003F780E" w14:textId="77777777" w:rsidR="00323243" w:rsidRPr="00087F74" w:rsidRDefault="00323243" w:rsidP="00323243">
      <w:pPr>
        <w:ind w:firstLine="720"/>
        <w:jc w:val="both"/>
      </w:pPr>
    </w:p>
    <w:p w14:paraId="5C1AB613" w14:textId="4E17A66E" w:rsidR="005C39A0" w:rsidRPr="0041537E" w:rsidRDefault="005C39A0" w:rsidP="005C39A0">
      <w:pPr>
        <w:numPr>
          <w:ilvl w:val="1"/>
          <w:numId w:val="28"/>
        </w:numPr>
        <w:suppressAutoHyphens/>
        <w:ind w:left="142" w:firstLine="490"/>
        <w:contextualSpacing/>
        <w:jc w:val="both"/>
        <w:rPr>
          <w:color w:val="0000FF"/>
        </w:rPr>
      </w:pPr>
      <w:r w:rsidRPr="0041537E">
        <w:rPr>
          <w:color w:val="0000FF"/>
        </w:rPr>
        <w:t xml:space="preserve">Підключення до мережі Інтернет </w:t>
      </w:r>
      <w:r w:rsidR="00CB17A8">
        <w:rPr>
          <w:color w:val="000000" w:themeColor="text1"/>
        </w:rPr>
        <w:t>(</w:t>
      </w:r>
      <w:r w:rsidR="00CB17A8">
        <w:rPr>
          <w:b/>
          <w:color w:val="FF0000"/>
          <w:u w:val="single"/>
        </w:rPr>
        <w:t>додаткова</w:t>
      </w:r>
      <w:r w:rsidR="00CB17A8" w:rsidRPr="00D456CE">
        <w:rPr>
          <w:b/>
          <w:color w:val="FF0000"/>
          <w:u w:val="single"/>
        </w:rPr>
        <w:t xml:space="preserve"> лінія</w:t>
      </w:r>
      <w:r w:rsidR="00CB17A8">
        <w:rPr>
          <w:b/>
          <w:color w:val="FF0000"/>
          <w:u w:val="single"/>
        </w:rPr>
        <w:t>)</w:t>
      </w:r>
      <w:r w:rsidR="00CB17A8" w:rsidRPr="00087F74">
        <w:t xml:space="preserve"> </w:t>
      </w:r>
      <w:r w:rsidRPr="0041537E">
        <w:rPr>
          <w:color w:val="0000FF"/>
        </w:rPr>
        <w:t xml:space="preserve">здійснюється оптичним каналом зв'язку </w:t>
      </w:r>
      <w:r w:rsidRPr="0041537E">
        <w:rPr>
          <w:color w:val="0000FF"/>
          <w:u w:val="single"/>
        </w:rPr>
        <w:t xml:space="preserve">за технологією </w:t>
      </w:r>
      <w:r w:rsidRPr="0041537E">
        <w:rPr>
          <w:color w:val="0000FF"/>
          <w:u w:val="single"/>
          <w:lang w:val="en-US"/>
        </w:rPr>
        <w:t>PON</w:t>
      </w:r>
      <w:r w:rsidRPr="0041537E">
        <w:rPr>
          <w:color w:val="0000FF"/>
        </w:rPr>
        <w:t>;</w:t>
      </w:r>
    </w:p>
    <w:p w14:paraId="07C7D624" w14:textId="77777777" w:rsidR="005C39A0" w:rsidRPr="00087F74" w:rsidRDefault="005C39A0" w:rsidP="005C39A0">
      <w:pPr>
        <w:numPr>
          <w:ilvl w:val="1"/>
          <w:numId w:val="28"/>
        </w:numPr>
        <w:suppressAutoHyphens/>
        <w:ind w:left="0" w:firstLine="709"/>
        <w:contextualSpacing/>
        <w:jc w:val="both"/>
        <w:rPr>
          <w:u w:val="single"/>
        </w:rPr>
      </w:pPr>
      <w:r w:rsidRPr="00087F74">
        <w:t xml:space="preserve">Швидкість доступу до мережі Інтернет 100 Мбіт/с для вхідного та вихідного трафіку. </w:t>
      </w:r>
    </w:p>
    <w:p w14:paraId="186ED163" w14:textId="77777777" w:rsidR="005C39A0" w:rsidRPr="00151060" w:rsidRDefault="005C39A0" w:rsidP="005C39A0">
      <w:pPr>
        <w:numPr>
          <w:ilvl w:val="1"/>
          <w:numId w:val="28"/>
        </w:numPr>
        <w:suppressAutoHyphens/>
        <w:ind w:left="0" w:firstLine="709"/>
        <w:contextualSpacing/>
        <w:jc w:val="both"/>
        <w:rPr>
          <w:color w:val="0000FF"/>
        </w:rPr>
      </w:pPr>
      <w:r w:rsidRPr="00151060">
        <w:rPr>
          <w:color w:val="0000FF"/>
        </w:rPr>
        <w:t>Послуги надаються в режимі 24/7/365, та 24/7/365 у разі відсутності електроживлення в районі, кварталі міста або смт.</w:t>
      </w:r>
    </w:p>
    <w:p w14:paraId="6E63802E" w14:textId="280857AD" w:rsidR="005C39A0" w:rsidRPr="00151060" w:rsidRDefault="005C39A0" w:rsidP="005C39A0">
      <w:pPr>
        <w:numPr>
          <w:ilvl w:val="1"/>
          <w:numId w:val="28"/>
        </w:numPr>
        <w:suppressAutoHyphens/>
        <w:ind w:left="0" w:firstLine="709"/>
        <w:jc w:val="both"/>
        <w:rPr>
          <w:color w:val="0000FF"/>
        </w:rPr>
      </w:pPr>
      <w:r w:rsidRPr="00151060">
        <w:rPr>
          <w:color w:val="0000FF"/>
        </w:rPr>
        <w:t xml:space="preserve">Наявність офісу або технічної підтримки в регіоні (місто, смт) з реагуванням на звернення (виїзд до точки підключення) протягом </w:t>
      </w:r>
      <w:r>
        <w:rPr>
          <w:color w:val="0000FF"/>
        </w:rPr>
        <w:t>2</w:t>
      </w:r>
      <w:r w:rsidRPr="00151060">
        <w:rPr>
          <w:color w:val="0000FF"/>
        </w:rPr>
        <w:t xml:space="preserve"> годин.</w:t>
      </w:r>
    </w:p>
    <w:p w14:paraId="7A394DE8" w14:textId="77777777" w:rsidR="005C39A0" w:rsidRDefault="005C39A0" w:rsidP="005C39A0">
      <w:pPr>
        <w:numPr>
          <w:ilvl w:val="1"/>
          <w:numId w:val="28"/>
        </w:numPr>
        <w:suppressAutoHyphens/>
        <w:ind w:left="0" w:firstLine="709"/>
        <w:jc w:val="both"/>
      </w:pPr>
      <w:r w:rsidRPr="00087F74">
        <w:t xml:space="preserve"> Виконавець забезпечує надання статичної зовнішньої ІР-адреси кожній точці (адресі) підключення.</w:t>
      </w:r>
    </w:p>
    <w:p w14:paraId="55975407" w14:textId="13D4733F" w:rsidR="00CB17A8" w:rsidRPr="00087F74" w:rsidRDefault="00CB17A8" w:rsidP="00CB17A8">
      <w:pPr>
        <w:numPr>
          <w:ilvl w:val="1"/>
          <w:numId w:val="28"/>
        </w:numPr>
        <w:suppressAutoHyphens/>
        <w:jc w:val="both"/>
      </w:pPr>
      <w:r>
        <w:t xml:space="preserve">     </w:t>
      </w:r>
      <w:r w:rsidRPr="00087F74">
        <w:t>Виконавець забезпечує надання</w:t>
      </w:r>
      <w:r w:rsidRPr="00CB17A8">
        <w:t xml:space="preserve"> Wi-Fi-роутер</w:t>
      </w:r>
      <w:r>
        <w:t xml:space="preserve">у </w:t>
      </w:r>
      <w:r w:rsidRPr="00196C1D">
        <w:rPr>
          <w:color w:val="FF0000"/>
        </w:rPr>
        <w:t>типу NetisWF2409E</w:t>
      </w:r>
      <w:r>
        <w:t>, або аналог;</w:t>
      </w:r>
    </w:p>
    <w:p w14:paraId="036EBE63" w14:textId="77777777" w:rsidR="005C39A0" w:rsidRPr="00087F74" w:rsidRDefault="005C39A0" w:rsidP="005C39A0">
      <w:pPr>
        <w:numPr>
          <w:ilvl w:val="1"/>
          <w:numId w:val="28"/>
        </w:numPr>
        <w:suppressAutoHyphens/>
        <w:ind w:left="0" w:firstLine="709"/>
        <w:jc w:val="both"/>
      </w:pPr>
      <w:r w:rsidRPr="00087F74">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4A8A8E3E" w14:textId="77777777" w:rsidR="005C39A0" w:rsidRPr="00087F74" w:rsidRDefault="005C39A0" w:rsidP="005C39A0">
      <w:pPr>
        <w:numPr>
          <w:ilvl w:val="1"/>
          <w:numId w:val="28"/>
        </w:numPr>
        <w:suppressAutoHyphens/>
        <w:ind w:left="0" w:firstLine="709"/>
        <w:jc w:val="both"/>
      </w:pPr>
      <w:r w:rsidRPr="00087F74">
        <w:t xml:space="preserve">Послуги доступу до мережі Інтернет надаються за допомогою обладнання Учасника (медіаконвертер, ONU та ін.), </w:t>
      </w:r>
      <w:r w:rsidRPr="00151060">
        <w:rPr>
          <w:color w:val="0000FF"/>
        </w:rPr>
        <w:t xml:space="preserve">Учасник забезпечує заміну обладнання у разі виходу його з ладу протягом 4 годин з дати прийняття заявки в роботу за власний рахунок. </w:t>
      </w:r>
    </w:p>
    <w:p w14:paraId="407FB5CB" w14:textId="77777777" w:rsidR="005C39A0" w:rsidRPr="00087F74" w:rsidRDefault="005C39A0" w:rsidP="005C39A0">
      <w:pPr>
        <w:numPr>
          <w:ilvl w:val="1"/>
          <w:numId w:val="28"/>
        </w:numPr>
        <w:suppressAutoHyphens/>
        <w:ind w:left="0" w:firstLine="709"/>
        <w:jc w:val="both"/>
        <w:rPr>
          <w:lang w:val="x-none"/>
        </w:rPr>
      </w:pPr>
      <w:r w:rsidRPr="00087F74">
        <w:t xml:space="preserve">Виконавець, що здійснює монтаж і наладку обладнання, повинен проводити технічне обслуговування за власний рахунок. </w:t>
      </w:r>
    </w:p>
    <w:p w14:paraId="7E6DFB58" w14:textId="77777777" w:rsidR="005C39A0" w:rsidRPr="00087F74" w:rsidRDefault="005C39A0" w:rsidP="005C39A0">
      <w:pPr>
        <w:numPr>
          <w:ilvl w:val="1"/>
          <w:numId w:val="28"/>
        </w:numPr>
        <w:suppressAutoHyphens/>
        <w:ind w:left="0" w:firstLine="709"/>
        <w:jc w:val="both"/>
      </w:pPr>
      <w:r w:rsidRPr="00087F74">
        <w:t xml:space="preserve">Час роботи в мережі Інтернет та обсяг передачі інформації не обмежується. </w:t>
      </w:r>
    </w:p>
    <w:p w14:paraId="5C504D90" w14:textId="77777777" w:rsidR="005C39A0" w:rsidRPr="00087F74" w:rsidRDefault="005C39A0" w:rsidP="005C39A0">
      <w:pPr>
        <w:numPr>
          <w:ilvl w:val="1"/>
          <w:numId w:val="28"/>
        </w:numPr>
        <w:suppressAutoHyphens/>
        <w:ind w:left="0" w:firstLine="709"/>
        <w:jc w:val="both"/>
      </w:pPr>
      <w:r w:rsidRPr="00087F74">
        <w:t xml:space="preserve">Умови надання послуги передбачають безлімітний доступ до Інтернету, що не обмежує обсяг передавання та приймання даних. </w:t>
      </w:r>
    </w:p>
    <w:p w14:paraId="21F20013" w14:textId="77777777" w:rsidR="00902615" w:rsidRDefault="005C39A0" w:rsidP="00902615">
      <w:pPr>
        <w:numPr>
          <w:ilvl w:val="1"/>
          <w:numId w:val="28"/>
        </w:numPr>
        <w:suppressAutoHyphens/>
        <w:ind w:left="0" w:firstLine="709"/>
        <w:jc w:val="both"/>
      </w:pPr>
      <w:r w:rsidRPr="00087F74">
        <w:lastRenderedPageBreak/>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684FD7CF" w14:textId="7FD4CE0F" w:rsidR="005C39A0" w:rsidRPr="00902615" w:rsidRDefault="005C39A0" w:rsidP="00902615">
      <w:pPr>
        <w:numPr>
          <w:ilvl w:val="1"/>
          <w:numId w:val="28"/>
        </w:numPr>
        <w:suppressAutoHyphens/>
        <w:ind w:left="0" w:firstLine="709"/>
        <w:jc w:val="both"/>
      </w:pPr>
      <w:r w:rsidRPr="00902615">
        <w:rPr>
          <w:b/>
          <w:bCs/>
        </w:rPr>
        <w:t xml:space="preserve">3. </w:t>
      </w:r>
      <w:r w:rsidRPr="00087F74">
        <w:t>Адрес</w:t>
      </w:r>
      <w:r w:rsidRPr="00902615">
        <w:t>и</w:t>
      </w:r>
      <w:r w:rsidRPr="00087F74">
        <w:t xml:space="preserve"> точ</w:t>
      </w:r>
      <w:r w:rsidRPr="00902615">
        <w:t>о</w:t>
      </w:r>
      <w:r w:rsidRPr="00087F74">
        <w:t>к підключення</w:t>
      </w:r>
      <w:r w:rsidRPr="00902615">
        <w:rPr>
          <w:b/>
          <w:bCs/>
        </w:rPr>
        <w:t>:</w:t>
      </w:r>
    </w:p>
    <w:p w14:paraId="5A1701E8" w14:textId="77777777" w:rsidR="005C39A0" w:rsidRPr="00087F74" w:rsidRDefault="005C39A0" w:rsidP="005C39A0">
      <w:pPr>
        <w:tabs>
          <w:tab w:val="left" w:pos="993"/>
          <w:tab w:val="left" w:pos="1134"/>
        </w:tabs>
        <w:ind w:firstLine="567"/>
        <w:jc w:val="both"/>
      </w:pPr>
      <w:r w:rsidRPr="00087F74">
        <w:t>3.1. Учасник повинен забезпечити підключення та цілодобовий доступ до мережі Інтернет за наведеними вище характеристиками ( п. 2.</w:t>
      </w:r>
      <w:r w:rsidRPr="00087F74">
        <w:rPr>
          <w:lang w:val="ru-RU"/>
        </w:rPr>
        <w:t>1</w:t>
      </w:r>
      <w:r w:rsidRPr="00087F74">
        <w:t xml:space="preserve">-2.12) наступних адрес замовника: </w:t>
      </w:r>
    </w:p>
    <w:p w14:paraId="3FB0F5BA" w14:textId="77777777" w:rsidR="005C39A0" w:rsidRPr="00087F74" w:rsidRDefault="005C39A0" w:rsidP="005C39A0">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5C39A0" w:rsidRPr="00087F74" w14:paraId="12DB33F1" w14:textId="77777777" w:rsidTr="007E15B5">
        <w:tc>
          <w:tcPr>
            <w:tcW w:w="558" w:type="dxa"/>
            <w:vAlign w:val="center"/>
          </w:tcPr>
          <w:p w14:paraId="02CFAF40" w14:textId="77777777" w:rsidR="005C39A0" w:rsidRPr="00087F74" w:rsidRDefault="005C39A0" w:rsidP="007E15B5">
            <w:pPr>
              <w:jc w:val="center"/>
              <w:rPr>
                <w:sz w:val="20"/>
                <w:szCs w:val="20"/>
              </w:rPr>
            </w:pPr>
            <w:r w:rsidRPr="00087F74">
              <w:rPr>
                <w:sz w:val="20"/>
                <w:szCs w:val="20"/>
              </w:rPr>
              <w:t>№ з/п</w:t>
            </w:r>
          </w:p>
        </w:tc>
        <w:tc>
          <w:tcPr>
            <w:tcW w:w="2077" w:type="dxa"/>
            <w:vAlign w:val="center"/>
          </w:tcPr>
          <w:p w14:paraId="7482D315" w14:textId="77777777" w:rsidR="005C39A0" w:rsidRPr="00087F74" w:rsidRDefault="005C39A0" w:rsidP="007E15B5">
            <w:pPr>
              <w:jc w:val="center"/>
              <w:rPr>
                <w:sz w:val="20"/>
                <w:szCs w:val="20"/>
              </w:rPr>
            </w:pPr>
            <w:r w:rsidRPr="00087F74">
              <w:rPr>
                <w:sz w:val="20"/>
                <w:szCs w:val="20"/>
              </w:rPr>
              <w:t>Назва установи</w:t>
            </w:r>
          </w:p>
        </w:tc>
        <w:tc>
          <w:tcPr>
            <w:tcW w:w="2740" w:type="dxa"/>
            <w:vAlign w:val="center"/>
          </w:tcPr>
          <w:p w14:paraId="59E8CC9C" w14:textId="77777777" w:rsidR="005C39A0" w:rsidRPr="00087F74" w:rsidRDefault="005C39A0" w:rsidP="007E15B5">
            <w:pPr>
              <w:jc w:val="center"/>
              <w:rPr>
                <w:sz w:val="20"/>
                <w:szCs w:val="20"/>
              </w:rPr>
            </w:pPr>
            <w:r w:rsidRPr="00087F74">
              <w:rPr>
                <w:sz w:val="20"/>
                <w:szCs w:val="20"/>
              </w:rPr>
              <w:t>Адреса точки підключення</w:t>
            </w:r>
          </w:p>
        </w:tc>
        <w:tc>
          <w:tcPr>
            <w:tcW w:w="1963" w:type="dxa"/>
            <w:vAlign w:val="center"/>
          </w:tcPr>
          <w:p w14:paraId="52FE5084" w14:textId="77777777" w:rsidR="005C39A0" w:rsidRPr="00087F74" w:rsidRDefault="005C39A0" w:rsidP="007E15B5">
            <w:pPr>
              <w:jc w:val="center"/>
              <w:rPr>
                <w:sz w:val="20"/>
                <w:szCs w:val="20"/>
              </w:rPr>
            </w:pPr>
            <w:r w:rsidRPr="00087F74">
              <w:rPr>
                <w:sz w:val="20"/>
                <w:szCs w:val="20"/>
              </w:rPr>
              <w:t>Технологія підключення</w:t>
            </w:r>
          </w:p>
          <w:p w14:paraId="0163BB9D" w14:textId="77777777" w:rsidR="005C39A0" w:rsidRPr="00087F74" w:rsidRDefault="005C39A0" w:rsidP="007E15B5">
            <w:pPr>
              <w:jc w:val="center"/>
              <w:rPr>
                <w:sz w:val="20"/>
                <w:szCs w:val="20"/>
                <w:lang w:val="en-US"/>
              </w:rPr>
            </w:pPr>
          </w:p>
        </w:tc>
        <w:tc>
          <w:tcPr>
            <w:tcW w:w="2126" w:type="dxa"/>
            <w:vAlign w:val="center"/>
          </w:tcPr>
          <w:p w14:paraId="6A211979" w14:textId="77777777" w:rsidR="005C39A0" w:rsidRPr="00087F74" w:rsidRDefault="005C39A0" w:rsidP="007E15B5">
            <w:pPr>
              <w:tabs>
                <w:tab w:val="left" w:pos="216"/>
              </w:tabs>
              <w:jc w:val="center"/>
              <w:rPr>
                <w:sz w:val="20"/>
                <w:szCs w:val="20"/>
              </w:rPr>
            </w:pPr>
            <w:r w:rsidRPr="00087F74">
              <w:rPr>
                <w:sz w:val="20"/>
                <w:szCs w:val="20"/>
                <w:lang w:val="ru-RU"/>
              </w:rPr>
              <w:t xml:space="preserve">Швид-кість, </w:t>
            </w:r>
            <w:r w:rsidRPr="00087F74">
              <w:rPr>
                <w:sz w:val="20"/>
                <w:szCs w:val="20"/>
              </w:rPr>
              <w:t>Мбіт/с</w:t>
            </w:r>
          </w:p>
        </w:tc>
      </w:tr>
      <w:tr w:rsidR="009A5281" w:rsidRPr="00087F74" w14:paraId="7E8E2B62" w14:textId="77777777" w:rsidTr="007E15B5">
        <w:tc>
          <w:tcPr>
            <w:tcW w:w="558" w:type="dxa"/>
            <w:vAlign w:val="center"/>
          </w:tcPr>
          <w:p w14:paraId="7E646297" w14:textId="7C6FBA28" w:rsidR="009A5281" w:rsidRPr="00087F74" w:rsidRDefault="009A5281" w:rsidP="007E15B5">
            <w:pPr>
              <w:jc w:val="center"/>
              <w:rPr>
                <w:sz w:val="20"/>
                <w:szCs w:val="20"/>
              </w:rPr>
            </w:pPr>
            <w:r w:rsidRPr="00087F74">
              <w:rPr>
                <w:bCs/>
                <w:iCs/>
                <w:sz w:val="20"/>
                <w:szCs w:val="20"/>
              </w:rPr>
              <w:t>1</w:t>
            </w:r>
          </w:p>
        </w:tc>
        <w:tc>
          <w:tcPr>
            <w:tcW w:w="2077" w:type="dxa"/>
            <w:vAlign w:val="center"/>
          </w:tcPr>
          <w:p w14:paraId="6C2723FA" w14:textId="38137687" w:rsidR="009A5281" w:rsidRPr="00151060" w:rsidRDefault="009A5281" w:rsidP="007E15B5">
            <w:pPr>
              <w:rPr>
                <w:color w:val="0000FF"/>
                <w:sz w:val="20"/>
                <w:szCs w:val="20"/>
              </w:rPr>
            </w:pPr>
            <w:r w:rsidRPr="00F637EF">
              <w:rPr>
                <w:color w:val="0000FF"/>
                <w:sz w:val="20"/>
                <w:szCs w:val="20"/>
              </w:rPr>
              <w:t>Бобринецький районний суд</w:t>
            </w:r>
          </w:p>
        </w:tc>
        <w:tc>
          <w:tcPr>
            <w:tcW w:w="2740" w:type="dxa"/>
            <w:vAlign w:val="center"/>
          </w:tcPr>
          <w:p w14:paraId="349C2808" w14:textId="4ABC65E0" w:rsidR="009A5281" w:rsidRPr="00151060" w:rsidRDefault="009A5281" w:rsidP="007E15B5">
            <w:pPr>
              <w:rPr>
                <w:color w:val="0000FF"/>
                <w:sz w:val="20"/>
                <w:szCs w:val="20"/>
              </w:rPr>
            </w:pPr>
            <w:r w:rsidRPr="00F637EF">
              <w:rPr>
                <w:color w:val="0000FF"/>
                <w:sz w:val="18"/>
                <w:szCs w:val="18"/>
              </w:rPr>
              <w:t>27200, м.Бобринець, вул.Миколаївська, буд. 80, Кіровоградська область</w:t>
            </w:r>
          </w:p>
        </w:tc>
        <w:tc>
          <w:tcPr>
            <w:tcW w:w="1963" w:type="dxa"/>
            <w:vAlign w:val="center"/>
          </w:tcPr>
          <w:p w14:paraId="65B87845" w14:textId="7C1FB4DE" w:rsidR="009A5281" w:rsidRPr="0015373F" w:rsidRDefault="009A5281" w:rsidP="007E15B5">
            <w:pPr>
              <w:jc w:val="center"/>
              <w:rPr>
                <w:color w:val="0000FF"/>
                <w:sz w:val="20"/>
                <w:szCs w:val="20"/>
              </w:rPr>
            </w:pPr>
            <w:r w:rsidRPr="0015373F">
              <w:rPr>
                <w:color w:val="0000FF"/>
                <w:sz w:val="20"/>
                <w:szCs w:val="20"/>
                <w:lang w:val="en-US"/>
              </w:rPr>
              <w:t>PON</w:t>
            </w:r>
          </w:p>
        </w:tc>
        <w:tc>
          <w:tcPr>
            <w:tcW w:w="2126" w:type="dxa"/>
            <w:vAlign w:val="center"/>
          </w:tcPr>
          <w:p w14:paraId="70EAE633" w14:textId="017DA94A" w:rsidR="009A5281" w:rsidRPr="0015373F" w:rsidRDefault="009A5281" w:rsidP="007E15B5">
            <w:pPr>
              <w:jc w:val="center"/>
              <w:rPr>
                <w:color w:val="0000FF"/>
                <w:sz w:val="20"/>
                <w:szCs w:val="20"/>
              </w:rPr>
            </w:pPr>
            <w:r w:rsidRPr="0015373F">
              <w:rPr>
                <w:color w:val="0000FF"/>
                <w:sz w:val="20"/>
                <w:szCs w:val="20"/>
              </w:rPr>
              <w:t>100 Мбіт/с</w:t>
            </w:r>
          </w:p>
        </w:tc>
      </w:tr>
      <w:tr w:rsidR="009A5281" w:rsidRPr="00087F74" w14:paraId="32C47F4F" w14:textId="77777777" w:rsidTr="007E15B5">
        <w:tc>
          <w:tcPr>
            <w:tcW w:w="558" w:type="dxa"/>
            <w:vAlign w:val="center"/>
          </w:tcPr>
          <w:p w14:paraId="1EC3AEA4" w14:textId="4CD42B63" w:rsidR="009A5281" w:rsidRPr="00087F74" w:rsidRDefault="009A5281" w:rsidP="007E15B5">
            <w:pPr>
              <w:jc w:val="center"/>
              <w:rPr>
                <w:bCs/>
                <w:iCs/>
                <w:sz w:val="20"/>
                <w:szCs w:val="20"/>
              </w:rPr>
            </w:pPr>
            <w:r>
              <w:rPr>
                <w:bCs/>
                <w:iCs/>
                <w:sz w:val="20"/>
                <w:szCs w:val="20"/>
                <w:lang w:val="en-US"/>
              </w:rPr>
              <w:t>2</w:t>
            </w:r>
          </w:p>
        </w:tc>
        <w:tc>
          <w:tcPr>
            <w:tcW w:w="2077" w:type="dxa"/>
            <w:vAlign w:val="center"/>
          </w:tcPr>
          <w:p w14:paraId="540F7C4E" w14:textId="029154F4" w:rsidR="009A5281" w:rsidRPr="002F4B70" w:rsidRDefault="009A5281" w:rsidP="007E15B5">
            <w:pPr>
              <w:rPr>
                <w:bCs/>
                <w:iCs/>
                <w:color w:val="0000FF"/>
                <w:sz w:val="20"/>
                <w:szCs w:val="20"/>
              </w:rPr>
            </w:pPr>
            <w:r w:rsidRPr="00F637EF">
              <w:rPr>
                <w:bCs/>
                <w:iCs/>
                <w:color w:val="0000FF"/>
                <w:sz w:val="20"/>
                <w:szCs w:val="20"/>
              </w:rPr>
              <w:t>Вільшанський районний суд</w:t>
            </w:r>
          </w:p>
        </w:tc>
        <w:tc>
          <w:tcPr>
            <w:tcW w:w="2740" w:type="dxa"/>
            <w:vAlign w:val="center"/>
          </w:tcPr>
          <w:p w14:paraId="7120950C" w14:textId="1C74C75F" w:rsidR="009A5281" w:rsidRPr="002F4B70" w:rsidRDefault="009A5281" w:rsidP="007E15B5">
            <w:pPr>
              <w:rPr>
                <w:bCs/>
                <w:iCs/>
                <w:color w:val="0000FF"/>
                <w:sz w:val="18"/>
                <w:szCs w:val="18"/>
              </w:rPr>
            </w:pPr>
            <w:r w:rsidRPr="00F637EF">
              <w:rPr>
                <w:bCs/>
                <w:iCs/>
                <w:color w:val="0000FF"/>
                <w:sz w:val="18"/>
                <w:szCs w:val="18"/>
              </w:rPr>
              <w:t>26600, смт.Вільшанка, вул. Лагонди, буд. 5, Кіровоградська область</w:t>
            </w:r>
          </w:p>
        </w:tc>
        <w:tc>
          <w:tcPr>
            <w:tcW w:w="1963" w:type="dxa"/>
            <w:vAlign w:val="center"/>
          </w:tcPr>
          <w:p w14:paraId="0A02EFF7" w14:textId="471139DE" w:rsidR="009A5281" w:rsidRPr="0015373F" w:rsidRDefault="009A5281" w:rsidP="007E15B5">
            <w:pPr>
              <w:jc w:val="center"/>
              <w:rPr>
                <w:color w:val="0000FF"/>
                <w:sz w:val="20"/>
                <w:szCs w:val="20"/>
                <w:lang w:val="en-US"/>
              </w:rPr>
            </w:pPr>
            <w:r w:rsidRPr="0015373F">
              <w:rPr>
                <w:color w:val="0000FF"/>
                <w:sz w:val="20"/>
                <w:szCs w:val="20"/>
                <w:lang w:val="en-US"/>
              </w:rPr>
              <w:t>PON</w:t>
            </w:r>
          </w:p>
        </w:tc>
        <w:tc>
          <w:tcPr>
            <w:tcW w:w="2126" w:type="dxa"/>
            <w:vAlign w:val="center"/>
          </w:tcPr>
          <w:p w14:paraId="2DBC7AEC" w14:textId="7AE5C686" w:rsidR="009A5281" w:rsidRPr="0015373F" w:rsidRDefault="009A5281" w:rsidP="007E15B5">
            <w:pPr>
              <w:jc w:val="center"/>
              <w:rPr>
                <w:color w:val="0000FF"/>
                <w:sz w:val="20"/>
                <w:szCs w:val="20"/>
              </w:rPr>
            </w:pPr>
            <w:r w:rsidRPr="0015373F">
              <w:rPr>
                <w:color w:val="0000FF"/>
                <w:sz w:val="20"/>
                <w:szCs w:val="20"/>
              </w:rPr>
              <w:t>100 Мбіт/с</w:t>
            </w:r>
          </w:p>
        </w:tc>
      </w:tr>
      <w:tr w:rsidR="009A5281" w:rsidRPr="00087F74" w14:paraId="64B6D0B6" w14:textId="77777777" w:rsidTr="007E15B5">
        <w:tc>
          <w:tcPr>
            <w:tcW w:w="558" w:type="dxa"/>
            <w:vAlign w:val="center"/>
          </w:tcPr>
          <w:p w14:paraId="5AE706FF" w14:textId="5BFDEA74" w:rsidR="009A5281" w:rsidRPr="00087F74" w:rsidRDefault="009A5281" w:rsidP="007E15B5">
            <w:pPr>
              <w:jc w:val="center"/>
              <w:rPr>
                <w:bCs/>
                <w:iCs/>
                <w:sz w:val="20"/>
                <w:szCs w:val="20"/>
              </w:rPr>
            </w:pPr>
            <w:r>
              <w:rPr>
                <w:bCs/>
                <w:iCs/>
                <w:sz w:val="20"/>
                <w:szCs w:val="20"/>
                <w:lang w:val="en-US"/>
              </w:rPr>
              <w:t>3</w:t>
            </w:r>
          </w:p>
        </w:tc>
        <w:tc>
          <w:tcPr>
            <w:tcW w:w="2077" w:type="dxa"/>
            <w:vAlign w:val="center"/>
          </w:tcPr>
          <w:p w14:paraId="6C04413F" w14:textId="37185402" w:rsidR="009A5281" w:rsidRPr="002F4B70" w:rsidRDefault="009A5281" w:rsidP="007E15B5">
            <w:pPr>
              <w:rPr>
                <w:bCs/>
                <w:iCs/>
                <w:color w:val="0000FF"/>
                <w:sz w:val="20"/>
                <w:szCs w:val="20"/>
              </w:rPr>
            </w:pPr>
            <w:r w:rsidRPr="00F637EF">
              <w:rPr>
                <w:bCs/>
                <w:iCs/>
                <w:color w:val="0000FF"/>
                <w:sz w:val="20"/>
                <w:szCs w:val="20"/>
              </w:rPr>
              <w:t>Долинський районний суд</w:t>
            </w:r>
          </w:p>
        </w:tc>
        <w:tc>
          <w:tcPr>
            <w:tcW w:w="2740" w:type="dxa"/>
            <w:vAlign w:val="center"/>
          </w:tcPr>
          <w:p w14:paraId="7A47FB34" w14:textId="3B5BB1D6" w:rsidR="009A5281" w:rsidRPr="002F4B70" w:rsidRDefault="009A5281" w:rsidP="007E15B5">
            <w:pPr>
              <w:rPr>
                <w:bCs/>
                <w:iCs/>
                <w:color w:val="0000FF"/>
                <w:sz w:val="18"/>
                <w:szCs w:val="18"/>
              </w:rPr>
            </w:pPr>
            <w:r w:rsidRPr="00F637EF">
              <w:rPr>
                <w:bCs/>
                <w:iCs/>
                <w:color w:val="0000FF"/>
                <w:sz w:val="18"/>
                <w:szCs w:val="18"/>
              </w:rPr>
              <w:t>28500 м.Долинська, вул.Нова, буд.112, Кіровоградська область</w:t>
            </w:r>
          </w:p>
        </w:tc>
        <w:tc>
          <w:tcPr>
            <w:tcW w:w="1963" w:type="dxa"/>
            <w:vAlign w:val="center"/>
          </w:tcPr>
          <w:p w14:paraId="367CFAB1" w14:textId="47C221CE" w:rsidR="009A5281" w:rsidRPr="0015373F" w:rsidRDefault="009A5281" w:rsidP="007E15B5">
            <w:pPr>
              <w:jc w:val="center"/>
              <w:rPr>
                <w:color w:val="0000FF"/>
                <w:sz w:val="20"/>
                <w:szCs w:val="20"/>
                <w:lang w:val="en-US"/>
              </w:rPr>
            </w:pPr>
            <w:r w:rsidRPr="0015373F">
              <w:rPr>
                <w:color w:val="0000FF"/>
                <w:sz w:val="20"/>
                <w:szCs w:val="20"/>
                <w:lang w:val="en-US"/>
              </w:rPr>
              <w:t>PON</w:t>
            </w:r>
          </w:p>
        </w:tc>
        <w:tc>
          <w:tcPr>
            <w:tcW w:w="2126" w:type="dxa"/>
            <w:vAlign w:val="center"/>
          </w:tcPr>
          <w:p w14:paraId="73AA3B6E" w14:textId="7D97A51D" w:rsidR="009A5281" w:rsidRPr="0015373F" w:rsidRDefault="009A5281" w:rsidP="007E15B5">
            <w:pPr>
              <w:jc w:val="center"/>
              <w:rPr>
                <w:color w:val="0000FF"/>
                <w:sz w:val="20"/>
                <w:szCs w:val="20"/>
              </w:rPr>
            </w:pPr>
            <w:r w:rsidRPr="0015373F">
              <w:rPr>
                <w:color w:val="0000FF"/>
                <w:sz w:val="20"/>
                <w:szCs w:val="20"/>
              </w:rPr>
              <w:t>100 Мбіт/с</w:t>
            </w:r>
          </w:p>
        </w:tc>
      </w:tr>
      <w:tr w:rsidR="009A5281" w:rsidRPr="00087F74" w14:paraId="4DA40250" w14:textId="77777777" w:rsidTr="007E15B5">
        <w:tc>
          <w:tcPr>
            <w:tcW w:w="558" w:type="dxa"/>
            <w:vAlign w:val="center"/>
          </w:tcPr>
          <w:p w14:paraId="654E5264" w14:textId="3DA63C1A" w:rsidR="009A5281" w:rsidRPr="00087F74" w:rsidRDefault="009A5281" w:rsidP="007E15B5">
            <w:pPr>
              <w:jc w:val="center"/>
              <w:rPr>
                <w:bCs/>
                <w:iCs/>
                <w:sz w:val="20"/>
                <w:szCs w:val="20"/>
              </w:rPr>
            </w:pPr>
            <w:r>
              <w:rPr>
                <w:bCs/>
                <w:iCs/>
                <w:sz w:val="20"/>
                <w:szCs w:val="20"/>
                <w:lang w:val="en-US"/>
              </w:rPr>
              <w:t>4</w:t>
            </w:r>
          </w:p>
        </w:tc>
        <w:tc>
          <w:tcPr>
            <w:tcW w:w="2077" w:type="dxa"/>
            <w:vAlign w:val="center"/>
          </w:tcPr>
          <w:p w14:paraId="08BBB2C1" w14:textId="2D5C80F2" w:rsidR="009A5281" w:rsidRPr="002F4B70" w:rsidRDefault="009A5281" w:rsidP="007E15B5">
            <w:pPr>
              <w:rPr>
                <w:bCs/>
                <w:iCs/>
                <w:color w:val="0000FF"/>
                <w:sz w:val="20"/>
                <w:szCs w:val="20"/>
              </w:rPr>
            </w:pPr>
            <w:r w:rsidRPr="00F637EF">
              <w:rPr>
                <w:bCs/>
                <w:iCs/>
                <w:color w:val="0000FF"/>
                <w:sz w:val="20"/>
                <w:szCs w:val="20"/>
              </w:rPr>
              <w:t>Онуфріївський районний суд</w:t>
            </w:r>
          </w:p>
        </w:tc>
        <w:tc>
          <w:tcPr>
            <w:tcW w:w="2740" w:type="dxa"/>
            <w:vAlign w:val="center"/>
          </w:tcPr>
          <w:p w14:paraId="23C54339" w14:textId="50CB930A" w:rsidR="009A5281" w:rsidRPr="002F4B70" w:rsidRDefault="009A5281" w:rsidP="007E15B5">
            <w:pPr>
              <w:rPr>
                <w:bCs/>
                <w:iCs/>
                <w:color w:val="0000FF"/>
                <w:sz w:val="18"/>
                <w:szCs w:val="18"/>
              </w:rPr>
            </w:pPr>
            <w:r w:rsidRPr="00F637EF">
              <w:rPr>
                <w:bCs/>
                <w:iCs/>
                <w:color w:val="0000FF"/>
                <w:sz w:val="18"/>
                <w:szCs w:val="18"/>
              </w:rPr>
              <w:t>28100, смт.Онуфріївка, вул.Назаренка, 23, Кіровоградська область</w:t>
            </w:r>
          </w:p>
        </w:tc>
        <w:tc>
          <w:tcPr>
            <w:tcW w:w="1963" w:type="dxa"/>
            <w:vAlign w:val="center"/>
          </w:tcPr>
          <w:p w14:paraId="61B0A285" w14:textId="2CD4B948" w:rsidR="009A5281" w:rsidRPr="0015373F" w:rsidRDefault="009A5281" w:rsidP="007E15B5">
            <w:pPr>
              <w:jc w:val="center"/>
              <w:rPr>
                <w:color w:val="0000FF"/>
                <w:sz w:val="20"/>
                <w:szCs w:val="20"/>
                <w:lang w:val="en-US"/>
              </w:rPr>
            </w:pPr>
            <w:r w:rsidRPr="0015373F">
              <w:rPr>
                <w:color w:val="0000FF"/>
                <w:sz w:val="20"/>
                <w:szCs w:val="20"/>
                <w:lang w:val="en-US"/>
              </w:rPr>
              <w:t>PON</w:t>
            </w:r>
          </w:p>
        </w:tc>
        <w:tc>
          <w:tcPr>
            <w:tcW w:w="2126" w:type="dxa"/>
            <w:vAlign w:val="center"/>
          </w:tcPr>
          <w:p w14:paraId="5057A6BA" w14:textId="77D4C00B" w:rsidR="009A5281" w:rsidRPr="0015373F" w:rsidRDefault="009A5281" w:rsidP="007E15B5">
            <w:pPr>
              <w:jc w:val="center"/>
              <w:rPr>
                <w:color w:val="0000FF"/>
                <w:sz w:val="20"/>
                <w:szCs w:val="20"/>
              </w:rPr>
            </w:pPr>
            <w:r w:rsidRPr="0015373F">
              <w:rPr>
                <w:color w:val="0000FF"/>
                <w:sz w:val="20"/>
                <w:szCs w:val="20"/>
              </w:rPr>
              <w:t>100 Мбіт/с</w:t>
            </w:r>
          </w:p>
        </w:tc>
      </w:tr>
    </w:tbl>
    <w:p w14:paraId="2F234E5B" w14:textId="77777777" w:rsidR="005C39A0" w:rsidRPr="009A5281" w:rsidRDefault="005C39A0" w:rsidP="005C39A0">
      <w:pPr>
        <w:ind w:firstLine="567"/>
        <w:jc w:val="both"/>
        <w:rPr>
          <w:i/>
          <w:sz w:val="12"/>
          <w:szCs w:val="12"/>
        </w:rPr>
      </w:pPr>
    </w:p>
    <w:p w14:paraId="7881C75B" w14:textId="77777777" w:rsidR="005C39A0" w:rsidRPr="00087F74" w:rsidRDefault="005C39A0" w:rsidP="005C39A0">
      <w:pPr>
        <w:ind w:firstLine="567"/>
        <w:jc w:val="both"/>
        <w:rPr>
          <w:i/>
        </w:rPr>
      </w:pPr>
      <w:r w:rsidRPr="00087F74">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25C9E725" w14:textId="77777777" w:rsidR="005C39A0" w:rsidRPr="009A5281" w:rsidRDefault="005C39A0" w:rsidP="005C39A0">
      <w:pPr>
        <w:ind w:firstLine="567"/>
        <w:jc w:val="both"/>
        <w:rPr>
          <w:i/>
          <w:sz w:val="12"/>
          <w:szCs w:val="12"/>
        </w:rPr>
      </w:pPr>
    </w:p>
    <w:p w14:paraId="4DB53E4C" w14:textId="77777777" w:rsidR="005C39A0" w:rsidRPr="00087F74" w:rsidRDefault="005C39A0" w:rsidP="005C39A0">
      <w:pPr>
        <w:ind w:firstLine="567"/>
        <w:jc w:val="both"/>
        <w:rPr>
          <w:i/>
        </w:rPr>
      </w:pPr>
      <w:r w:rsidRPr="00087F74">
        <w:t>4.1 Віртість підключення та доступу до мережі Інтернет за наведеними вище характеристиками (п. 2.</w:t>
      </w:r>
      <w:r w:rsidRPr="00087F74">
        <w:rPr>
          <w:lang w:val="ru-RU"/>
        </w:rPr>
        <w:t>1</w:t>
      </w:r>
      <w:r w:rsidRPr="00087F74">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9A5281" w:rsidRPr="00087F74" w14:paraId="263DC2C0"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742D" w14:textId="77777777" w:rsidR="009A5281" w:rsidRPr="00087F74" w:rsidRDefault="009A5281" w:rsidP="00E26D2F">
            <w:pPr>
              <w:jc w:val="center"/>
              <w:rPr>
                <w:b/>
                <w:bCs/>
                <w:sz w:val="20"/>
                <w:szCs w:val="20"/>
              </w:rPr>
            </w:pPr>
            <w:r w:rsidRPr="00087F74">
              <w:rPr>
                <w:i/>
              </w:rPr>
              <w:br w:type="page"/>
            </w:r>
            <w:r w:rsidRPr="00087F74">
              <w:rPr>
                <w:b/>
                <w:bCs/>
                <w:sz w:val="20"/>
                <w:szCs w:val="20"/>
              </w:rPr>
              <w:t>№</w:t>
            </w:r>
          </w:p>
          <w:p w14:paraId="5F35C507" w14:textId="77777777" w:rsidR="009A5281" w:rsidRPr="00087F74" w:rsidRDefault="009A5281" w:rsidP="00E26D2F">
            <w:pPr>
              <w:jc w:val="center"/>
              <w:rPr>
                <w:b/>
                <w:bCs/>
                <w:sz w:val="20"/>
                <w:szCs w:val="20"/>
              </w:rPr>
            </w:pPr>
            <w:r>
              <w:rPr>
                <w:b/>
                <w:bCs/>
                <w:sz w:val="20"/>
                <w:szCs w:val="20"/>
              </w:rPr>
              <w:t>з/</w:t>
            </w:r>
            <w:r w:rsidRPr="00087F74">
              <w:rPr>
                <w:b/>
                <w:bCs/>
                <w:sz w:val="20"/>
                <w:szCs w:val="20"/>
              </w:rPr>
              <w:t>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CD47FDA" w14:textId="77777777" w:rsidR="009A5281" w:rsidRPr="00087F74" w:rsidRDefault="009A5281" w:rsidP="00E26D2F">
            <w:pPr>
              <w:jc w:val="center"/>
              <w:rPr>
                <w:b/>
                <w:bCs/>
                <w:sz w:val="20"/>
                <w:szCs w:val="20"/>
              </w:rPr>
            </w:pPr>
            <w:r w:rsidRPr="00087F74">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98DA8" w14:textId="77777777" w:rsidR="009A5281" w:rsidRPr="00087F74" w:rsidRDefault="009A5281" w:rsidP="00E26D2F">
            <w:pPr>
              <w:jc w:val="center"/>
              <w:rPr>
                <w:b/>
                <w:bCs/>
                <w:sz w:val="20"/>
                <w:szCs w:val="20"/>
              </w:rPr>
            </w:pPr>
            <w:r w:rsidRPr="00087F74">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DFC6078" w14:textId="77777777" w:rsidR="009A5281" w:rsidRPr="00087F74" w:rsidRDefault="009A5281" w:rsidP="00E26D2F">
            <w:pPr>
              <w:jc w:val="center"/>
              <w:rPr>
                <w:b/>
                <w:bCs/>
                <w:sz w:val="20"/>
                <w:szCs w:val="20"/>
              </w:rPr>
            </w:pPr>
            <w:r w:rsidRPr="00087F74">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260D8794" w14:textId="77777777" w:rsidR="009A5281" w:rsidRPr="00087F74" w:rsidRDefault="009A5281" w:rsidP="00E26D2F">
            <w:pPr>
              <w:jc w:val="center"/>
              <w:rPr>
                <w:b/>
                <w:bCs/>
                <w:sz w:val="20"/>
                <w:szCs w:val="20"/>
              </w:rPr>
            </w:pPr>
            <w:r w:rsidRPr="00087F74">
              <w:rPr>
                <w:b/>
                <w:bCs/>
                <w:sz w:val="20"/>
                <w:szCs w:val="20"/>
              </w:rPr>
              <w:t>Вартість послуг за місяць, грн.</w:t>
            </w:r>
          </w:p>
          <w:p w14:paraId="70170424" w14:textId="77777777" w:rsidR="009A5281" w:rsidRPr="00087F74" w:rsidRDefault="009A5281" w:rsidP="00E26D2F">
            <w:pPr>
              <w:jc w:val="center"/>
              <w:rPr>
                <w:b/>
                <w:bCs/>
                <w:sz w:val="20"/>
                <w:szCs w:val="20"/>
              </w:rPr>
            </w:pPr>
            <w:r w:rsidRPr="00087F74">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3E06CEF1" w14:textId="77777777" w:rsidR="009A5281" w:rsidRPr="00087F74" w:rsidRDefault="009A5281" w:rsidP="00E26D2F">
            <w:pPr>
              <w:jc w:val="center"/>
              <w:rPr>
                <w:b/>
                <w:bCs/>
                <w:sz w:val="20"/>
                <w:szCs w:val="20"/>
              </w:rPr>
            </w:pPr>
            <w:r w:rsidRPr="00087F74">
              <w:rPr>
                <w:b/>
                <w:bCs/>
                <w:sz w:val="20"/>
                <w:szCs w:val="20"/>
              </w:rPr>
              <w:t>Загальна вартість послуг, грн., без ПДВ</w:t>
            </w:r>
          </w:p>
        </w:tc>
      </w:tr>
      <w:tr w:rsidR="009A5281" w:rsidRPr="00087F74" w14:paraId="26246FFA"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A65195E" w14:textId="77777777" w:rsidR="009A5281" w:rsidRPr="00087F74" w:rsidRDefault="009A5281" w:rsidP="00E26D2F">
            <w:pPr>
              <w:jc w:val="center"/>
              <w:rPr>
                <w:sz w:val="20"/>
                <w:szCs w:val="20"/>
              </w:rPr>
            </w:pPr>
            <w:r w:rsidRPr="00087F74">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038AE7EB" w14:textId="32514968" w:rsidR="009A5281" w:rsidRPr="009A5281" w:rsidRDefault="009A5281" w:rsidP="00E26D2F">
            <w:pPr>
              <w:rPr>
                <w:color w:val="0000FF"/>
                <w:sz w:val="20"/>
                <w:szCs w:val="20"/>
                <w:lang w:eastAsia="en-US"/>
              </w:rPr>
            </w:pPr>
            <w:r w:rsidRPr="009A5281">
              <w:rPr>
                <w:color w:val="0000FF"/>
                <w:sz w:val="20"/>
                <w:szCs w:val="20"/>
              </w:rPr>
              <w:t xml:space="preserve">Підключення </w:t>
            </w:r>
            <w:r w:rsidR="00740C2D">
              <w:rPr>
                <w:color w:val="0000FF"/>
                <w:sz w:val="20"/>
                <w:szCs w:val="20"/>
              </w:rPr>
              <w:t xml:space="preserve">додаткової </w:t>
            </w:r>
            <w:r w:rsidRPr="009A5281">
              <w:rPr>
                <w:color w:val="0000FF"/>
                <w:sz w:val="20"/>
                <w:szCs w:val="20"/>
              </w:rPr>
              <w:t xml:space="preserve">оптичної лінії електронних комунікаційних мереж для надання послуг доступу до мережі Інтернет-провайдера за технологіїю </w:t>
            </w:r>
            <w:r w:rsidRPr="009A5281">
              <w:rPr>
                <w:color w:val="0000FF"/>
                <w:sz w:val="20"/>
                <w:szCs w:val="20"/>
                <w:lang w:val="en-US"/>
              </w:rPr>
              <w:t>PON</w:t>
            </w:r>
            <w:r w:rsidRPr="009A5281">
              <w:rPr>
                <w:color w:val="0000FF"/>
                <w:sz w:val="20"/>
                <w:szCs w:val="20"/>
                <w:lang w:eastAsia="uk-UA"/>
              </w:rPr>
              <w:t xml:space="preserve">: </w:t>
            </w:r>
            <w:r w:rsidRPr="009A5281">
              <w:rPr>
                <w:color w:val="0000FF"/>
                <w:sz w:val="20"/>
                <w:szCs w:val="20"/>
              </w:rPr>
              <w:t>Бобринецький районний суд, м.Бобринець, вул.Миколаївська, буд. 80,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FE1C4" w14:textId="77777777"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7B4C2F1" w14:textId="77777777" w:rsidR="009A5281" w:rsidRPr="00087F74" w:rsidRDefault="009A5281" w:rsidP="00E26D2F">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CA76DDE" w14:textId="77777777" w:rsidR="009A5281" w:rsidRPr="00087F74"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E2ED815" w14:textId="77777777" w:rsidR="009A5281" w:rsidRPr="00087F74" w:rsidRDefault="009A5281" w:rsidP="00E26D2F">
            <w:pPr>
              <w:jc w:val="center"/>
              <w:rPr>
                <w:sz w:val="20"/>
                <w:szCs w:val="20"/>
              </w:rPr>
            </w:pPr>
          </w:p>
        </w:tc>
      </w:tr>
      <w:tr w:rsidR="009A5281" w:rsidRPr="00087F74" w14:paraId="5DAC75F0"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EE89532" w14:textId="77777777" w:rsidR="009A5281" w:rsidRPr="00087F74" w:rsidRDefault="009A5281" w:rsidP="00E26D2F">
            <w:pPr>
              <w:jc w:val="center"/>
              <w:rPr>
                <w:sz w:val="20"/>
                <w:szCs w:val="20"/>
              </w:rPr>
            </w:pPr>
            <w:r>
              <w:rPr>
                <w:sz w:val="20"/>
                <w:szCs w:val="20"/>
              </w:rPr>
              <w:t>2</w:t>
            </w:r>
          </w:p>
        </w:tc>
        <w:tc>
          <w:tcPr>
            <w:tcW w:w="5015" w:type="dxa"/>
            <w:tcBorders>
              <w:top w:val="single" w:sz="4" w:space="0" w:color="auto"/>
              <w:left w:val="single" w:sz="4" w:space="0" w:color="auto"/>
              <w:bottom w:val="single" w:sz="4" w:space="0" w:color="auto"/>
              <w:right w:val="single" w:sz="4" w:space="0" w:color="auto"/>
            </w:tcBorders>
          </w:tcPr>
          <w:p w14:paraId="1BB09507" w14:textId="6F51EAC2" w:rsidR="009A5281" w:rsidRPr="009A5281" w:rsidRDefault="009A5281" w:rsidP="00E26D2F">
            <w:pPr>
              <w:rPr>
                <w:color w:val="0000FF"/>
                <w:sz w:val="20"/>
                <w:szCs w:val="20"/>
              </w:rPr>
            </w:pPr>
            <w:r w:rsidRPr="009A5281">
              <w:rPr>
                <w:color w:val="0000FF"/>
                <w:sz w:val="20"/>
                <w:szCs w:val="20"/>
              </w:rPr>
              <w:t xml:space="preserve">Підключення </w:t>
            </w:r>
            <w:r w:rsidR="00740C2D">
              <w:rPr>
                <w:color w:val="0000FF"/>
                <w:sz w:val="20"/>
                <w:szCs w:val="20"/>
              </w:rPr>
              <w:t xml:space="preserve">додаткової </w:t>
            </w:r>
            <w:r w:rsidRPr="009A5281">
              <w:rPr>
                <w:color w:val="0000FF"/>
                <w:sz w:val="20"/>
                <w:szCs w:val="20"/>
              </w:rPr>
              <w:t xml:space="preserve">оптичної лінії електронних комунікаційних мереж для надання послуг доступу до мережі Інтернет-провайдера за технологіїю </w:t>
            </w:r>
            <w:r w:rsidRPr="009A5281">
              <w:rPr>
                <w:color w:val="0000FF"/>
                <w:sz w:val="20"/>
                <w:szCs w:val="20"/>
                <w:lang w:val="en-US"/>
              </w:rPr>
              <w:t>PON</w:t>
            </w:r>
            <w:r w:rsidRPr="009A5281">
              <w:rPr>
                <w:color w:val="0000FF"/>
                <w:sz w:val="20"/>
                <w:szCs w:val="20"/>
                <w:lang w:eastAsia="uk-UA"/>
              </w:rPr>
              <w:t xml:space="preserve">: </w:t>
            </w:r>
            <w:r w:rsidRPr="009A5281">
              <w:rPr>
                <w:bCs/>
                <w:iCs/>
                <w:color w:val="0000FF"/>
                <w:sz w:val="20"/>
                <w:szCs w:val="20"/>
              </w:rPr>
              <w:t>Вільшанський районний суд, смт.Вільшанка, вул. Лагонди, буд. 5,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1FCAA" w14:textId="5B06C0BF"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456FEC4" w14:textId="2D1D334F" w:rsidR="009A5281" w:rsidRPr="00087F74" w:rsidRDefault="009A5281" w:rsidP="00E26D2F">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8788C74" w14:textId="77777777" w:rsidR="009A5281" w:rsidRPr="00087F74"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3B12385" w14:textId="77777777" w:rsidR="009A5281" w:rsidRPr="00087F74" w:rsidRDefault="009A5281" w:rsidP="00E26D2F">
            <w:pPr>
              <w:jc w:val="center"/>
              <w:rPr>
                <w:sz w:val="20"/>
                <w:szCs w:val="20"/>
              </w:rPr>
            </w:pPr>
          </w:p>
        </w:tc>
      </w:tr>
      <w:tr w:rsidR="009A5281" w:rsidRPr="00087F74" w14:paraId="2FCBDE26"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C35631C" w14:textId="77777777" w:rsidR="009A5281" w:rsidRPr="00087F74" w:rsidRDefault="009A5281" w:rsidP="00E26D2F">
            <w:pPr>
              <w:jc w:val="center"/>
              <w:rPr>
                <w:sz w:val="20"/>
                <w:szCs w:val="20"/>
              </w:rPr>
            </w:pPr>
            <w:r>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67280ABA" w14:textId="34A807DE" w:rsidR="009A5281" w:rsidRPr="009A5281" w:rsidRDefault="009A5281" w:rsidP="00E26D2F">
            <w:pPr>
              <w:rPr>
                <w:color w:val="0000FF"/>
                <w:sz w:val="20"/>
                <w:szCs w:val="20"/>
              </w:rPr>
            </w:pPr>
            <w:r w:rsidRPr="009A5281">
              <w:rPr>
                <w:color w:val="0000FF"/>
                <w:sz w:val="20"/>
                <w:szCs w:val="20"/>
              </w:rPr>
              <w:t xml:space="preserve">Підключення </w:t>
            </w:r>
            <w:r w:rsidR="00740C2D">
              <w:rPr>
                <w:color w:val="0000FF"/>
                <w:sz w:val="20"/>
                <w:szCs w:val="20"/>
              </w:rPr>
              <w:t xml:space="preserve">додаткової </w:t>
            </w:r>
            <w:r w:rsidRPr="009A5281">
              <w:rPr>
                <w:color w:val="0000FF"/>
                <w:sz w:val="20"/>
                <w:szCs w:val="20"/>
              </w:rPr>
              <w:t xml:space="preserve">оптичної лінії електронних комунікаційних мереж для надання послуг доступу до мережі Інтернет-провайдера за технологіїю </w:t>
            </w:r>
            <w:r w:rsidRPr="009A5281">
              <w:rPr>
                <w:color w:val="0000FF"/>
                <w:sz w:val="20"/>
                <w:szCs w:val="20"/>
                <w:lang w:val="en-US"/>
              </w:rPr>
              <w:t>PON</w:t>
            </w:r>
            <w:r w:rsidRPr="009A5281">
              <w:rPr>
                <w:color w:val="0000FF"/>
                <w:sz w:val="20"/>
                <w:szCs w:val="20"/>
                <w:lang w:eastAsia="uk-UA"/>
              </w:rPr>
              <w:t xml:space="preserve">: </w:t>
            </w:r>
            <w:r w:rsidRPr="009A5281">
              <w:rPr>
                <w:bCs/>
                <w:iCs/>
                <w:color w:val="0000FF"/>
                <w:sz w:val="20"/>
                <w:szCs w:val="20"/>
              </w:rPr>
              <w:t>Долинський районний суд, м.Долинська, вул.Нова, буд.112,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06E72" w14:textId="544621F5"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B09BBF9" w14:textId="2191A00D" w:rsidR="009A5281" w:rsidRPr="00087F74" w:rsidRDefault="009A5281" w:rsidP="00E26D2F">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F7CE78C" w14:textId="77777777" w:rsidR="009A5281" w:rsidRPr="00087F74"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5CBA027" w14:textId="77777777" w:rsidR="009A5281" w:rsidRPr="00087F74" w:rsidRDefault="009A5281" w:rsidP="00E26D2F">
            <w:pPr>
              <w:jc w:val="center"/>
              <w:rPr>
                <w:sz w:val="20"/>
                <w:szCs w:val="20"/>
              </w:rPr>
            </w:pPr>
          </w:p>
        </w:tc>
      </w:tr>
      <w:tr w:rsidR="009A5281" w:rsidRPr="00087F74" w14:paraId="7E62731C"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B161373" w14:textId="77777777" w:rsidR="009A5281" w:rsidRPr="00087F74" w:rsidRDefault="009A5281" w:rsidP="00E26D2F">
            <w:pPr>
              <w:jc w:val="center"/>
              <w:rPr>
                <w:sz w:val="20"/>
                <w:szCs w:val="20"/>
              </w:rPr>
            </w:pPr>
            <w:r>
              <w:rPr>
                <w:sz w:val="20"/>
                <w:szCs w:val="20"/>
              </w:rPr>
              <w:t>4</w:t>
            </w:r>
          </w:p>
        </w:tc>
        <w:tc>
          <w:tcPr>
            <w:tcW w:w="5015" w:type="dxa"/>
            <w:tcBorders>
              <w:top w:val="single" w:sz="4" w:space="0" w:color="auto"/>
              <w:left w:val="single" w:sz="4" w:space="0" w:color="auto"/>
              <w:bottom w:val="single" w:sz="4" w:space="0" w:color="auto"/>
              <w:right w:val="single" w:sz="4" w:space="0" w:color="auto"/>
            </w:tcBorders>
          </w:tcPr>
          <w:p w14:paraId="58F4ECBB" w14:textId="2D429F00" w:rsidR="009A5281" w:rsidRPr="009A5281" w:rsidRDefault="009A5281" w:rsidP="00E26D2F">
            <w:pPr>
              <w:rPr>
                <w:color w:val="0000FF"/>
                <w:sz w:val="20"/>
                <w:szCs w:val="20"/>
              </w:rPr>
            </w:pPr>
            <w:r w:rsidRPr="009A5281">
              <w:rPr>
                <w:color w:val="0000FF"/>
                <w:sz w:val="20"/>
                <w:szCs w:val="20"/>
              </w:rPr>
              <w:t xml:space="preserve">Підключення </w:t>
            </w:r>
            <w:r w:rsidR="00740C2D">
              <w:rPr>
                <w:color w:val="0000FF"/>
                <w:sz w:val="20"/>
                <w:szCs w:val="20"/>
              </w:rPr>
              <w:t xml:space="preserve">додаткової </w:t>
            </w:r>
            <w:r w:rsidRPr="009A5281">
              <w:rPr>
                <w:color w:val="0000FF"/>
                <w:sz w:val="20"/>
                <w:szCs w:val="20"/>
              </w:rPr>
              <w:t xml:space="preserve">оптичної лінії електронних комунікаційних мереж для надання послуг доступу до мережі Інтернет-провайдера за технологіїю </w:t>
            </w:r>
            <w:r w:rsidRPr="009A5281">
              <w:rPr>
                <w:color w:val="0000FF"/>
                <w:sz w:val="20"/>
                <w:szCs w:val="20"/>
                <w:lang w:val="en-US"/>
              </w:rPr>
              <w:t>PON</w:t>
            </w:r>
            <w:r w:rsidRPr="009A5281">
              <w:rPr>
                <w:color w:val="0000FF"/>
                <w:sz w:val="20"/>
                <w:szCs w:val="20"/>
                <w:lang w:eastAsia="uk-UA"/>
              </w:rPr>
              <w:t xml:space="preserve">: </w:t>
            </w:r>
            <w:r w:rsidRPr="009A5281">
              <w:rPr>
                <w:bCs/>
                <w:iCs/>
                <w:color w:val="0000FF"/>
                <w:sz w:val="20"/>
                <w:szCs w:val="20"/>
              </w:rPr>
              <w:t>Онуфріївський районний суд, смт.Онуфріївка, вул.Назаренка, 23,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AA67D" w14:textId="6AB5E9B6"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A41DA1C" w14:textId="5FD3E6E6" w:rsidR="009A5281" w:rsidRPr="00087F74" w:rsidRDefault="009A5281" w:rsidP="00E26D2F">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B592FB3" w14:textId="77777777" w:rsidR="009A5281" w:rsidRPr="00087F74"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787C377" w14:textId="77777777" w:rsidR="009A5281" w:rsidRPr="00087F74" w:rsidRDefault="009A5281" w:rsidP="00E26D2F">
            <w:pPr>
              <w:jc w:val="center"/>
              <w:rPr>
                <w:sz w:val="20"/>
                <w:szCs w:val="20"/>
              </w:rPr>
            </w:pPr>
          </w:p>
        </w:tc>
      </w:tr>
      <w:tr w:rsidR="0015373F" w:rsidRPr="0015373F" w14:paraId="244D183F"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1E6F2EF" w14:textId="77777777" w:rsidR="009A5281" w:rsidRPr="009A5281" w:rsidRDefault="009A5281" w:rsidP="00E26D2F">
            <w:pPr>
              <w:jc w:val="center"/>
              <w:rPr>
                <w:sz w:val="20"/>
                <w:szCs w:val="20"/>
              </w:rPr>
            </w:pPr>
            <w:r>
              <w:rPr>
                <w:sz w:val="20"/>
                <w:szCs w:val="20"/>
              </w:rPr>
              <w:t>5</w:t>
            </w:r>
          </w:p>
        </w:tc>
        <w:tc>
          <w:tcPr>
            <w:tcW w:w="5015" w:type="dxa"/>
            <w:tcBorders>
              <w:top w:val="single" w:sz="4" w:space="0" w:color="auto"/>
              <w:left w:val="single" w:sz="4" w:space="0" w:color="auto"/>
              <w:bottom w:val="single" w:sz="4" w:space="0" w:color="auto"/>
              <w:right w:val="single" w:sz="4" w:space="0" w:color="auto"/>
            </w:tcBorders>
            <w:vAlign w:val="center"/>
          </w:tcPr>
          <w:p w14:paraId="340274BF" w14:textId="75ACF3D5" w:rsidR="009A5281" w:rsidRPr="009A5281" w:rsidRDefault="009A5281" w:rsidP="00740C2D">
            <w:pPr>
              <w:rPr>
                <w:color w:val="0000FF"/>
                <w:sz w:val="20"/>
                <w:szCs w:val="20"/>
              </w:rPr>
            </w:pPr>
            <w:r w:rsidRPr="009A5281">
              <w:rPr>
                <w:color w:val="0000FF"/>
                <w:sz w:val="20"/>
                <w:szCs w:val="20"/>
              </w:rPr>
              <w:t xml:space="preserve">Послуга доступу до мережі Інтернет </w:t>
            </w:r>
            <w:r w:rsidR="00740C2D">
              <w:rPr>
                <w:color w:val="0000FF"/>
                <w:sz w:val="20"/>
                <w:szCs w:val="20"/>
              </w:rPr>
              <w:t xml:space="preserve">(додаткова </w:t>
            </w:r>
            <w:r w:rsidR="00740C2D" w:rsidRPr="009A5281">
              <w:rPr>
                <w:color w:val="0000FF"/>
                <w:sz w:val="20"/>
                <w:szCs w:val="20"/>
              </w:rPr>
              <w:t>оптичн</w:t>
            </w:r>
            <w:r w:rsidR="00740C2D">
              <w:rPr>
                <w:color w:val="0000FF"/>
                <w:sz w:val="20"/>
                <w:szCs w:val="20"/>
              </w:rPr>
              <w:t>а</w:t>
            </w:r>
            <w:r w:rsidR="00740C2D" w:rsidRPr="009A5281">
              <w:rPr>
                <w:color w:val="0000FF"/>
                <w:sz w:val="20"/>
                <w:szCs w:val="20"/>
              </w:rPr>
              <w:t xml:space="preserve"> ліні</w:t>
            </w:r>
            <w:r w:rsidR="00740C2D">
              <w:rPr>
                <w:color w:val="0000FF"/>
                <w:sz w:val="20"/>
                <w:szCs w:val="20"/>
              </w:rPr>
              <w:t>я)</w:t>
            </w:r>
            <w:r w:rsidRPr="009A5281">
              <w:rPr>
                <w:color w:val="0000FF"/>
                <w:sz w:val="20"/>
                <w:szCs w:val="20"/>
              </w:rPr>
              <w:t xml:space="preserve"> швидкості 100 Мб/сек: Бобринецький районний суд, м.Бобринець, вул.Миколаївська, буд. 80,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58685" w14:textId="77777777"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F4692ED" w14:textId="232DF8D9"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617F7C8A"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72D9B04B" w14:textId="77777777" w:rsidR="009A5281" w:rsidRPr="0015373F" w:rsidRDefault="009A5281" w:rsidP="00E26D2F">
            <w:pPr>
              <w:jc w:val="center"/>
              <w:rPr>
                <w:color w:val="0000FF"/>
                <w:sz w:val="20"/>
                <w:szCs w:val="20"/>
              </w:rPr>
            </w:pPr>
          </w:p>
        </w:tc>
      </w:tr>
      <w:tr w:rsidR="0015373F" w:rsidRPr="0015373F" w14:paraId="4F773B9A"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CA7EB0D" w14:textId="77777777" w:rsidR="009A5281" w:rsidRPr="009A5281" w:rsidRDefault="009A5281" w:rsidP="00E26D2F">
            <w:pPr>
              <w:jc w:val="center"/>
              <w:rPr>
                <w:sz w:val="20"/>
                <w:szCs w:val="20"/>
              </w:rPr>
            </w:pPr>
            <w:r>
              <w:rPr>
                <w:sz w:val="20"/>
                <w:szCs w:val="20"/>
              </w:rPr>
              <w:t>6</w:t>
            </w:r>
          </w:p>
        </w:tc>
        <w:tc>
          <w:tcPr>
            <w:tcW w:w="5015" w:type="dxa"/>
            <w:tcBorders>
              <w:top w:val="single" w:sz="4" w:space="0" w:color="auto"/>
              <w:left w:val="single" w:sz="4" w:space="0" w:color="auto"/>
              <w:bottom w:val="single" w:sz="4" w:space="0" w:color="auto"/>
              <w:right w:val="single" w:sz="4" w:space="0" w:color="auto"/>
            </w:tcBorders>
            <w:vAlign w:val="center"/>
          </w:tcPr>
          <w:p w14:paraId="10F1141D" w14:textId="707FD013" w:rsidR="009A5281" w:rsidRPr="009A5281" w:rsidRDefault="009A5281" w:rsidP="00E26D2F">
            <w:pPr>
              <w:rPr>
                <w:color w:val="0000FF"/>
                <w:sz w:val="20"/>
                <w:szCs w:val="20"/>
              </w:rPr>
            </w:pPr>
            <w:r w:rsidRPr="009A5281">
              <w:rPr>
                <w:color w:val="0000FF"/>
                <w:sz w:val="20"/>
                <w:szCs w:val="20"/>
              </w:rPr>
              <w:t xml:space="preserve">Послуга доступу до мережі Інтернет </w:t>
            </w:r>
            <w:r w:rsidR="00740C2D">
              <w:rPr>
                <w:color w:val="0000FF"/>
                <w:sz w:val="20"/>
                <w:szCs w:val="20"/>
              </w:rPr>
              <w:t xml:space="preserve">(додаткова </w:t>
            </w:r>
            <w:r w:rsidR="00740C2D" w:rsidRPr="009A5281">
              <w:rPr>
                <w:color w:val="0000FF"/>
                <w:sz w:val="20"/>
                <w:szCs w:val="20"/>
              </w:rPr>
              <w:t>оптичн</w:t>
            </w:r>
            <w:r w:rsidR="00740C2D">
              <w:rPr>
                <w:color w:val="0000FF"/>
                <w:sz w:val="20"/>
                <w:szCs w:val="20"/>
              </w:rPr>
              <w:t>а</w:t>
            </w:r>
            <w:r w:rsidR="00740C2D" w:rsidRPr="009A5281">
              <w:rPr>
                <w:color w:val="0000FF"/>
                <w:sz w:val="20"/>
                <w:szCs w:val="20"/>
              </w:rPr>
              <w:t xml:space="preserve"> ліні</w:t>
            </w:r>
            <w:r w:rsidR="00740C2D">
              <w:rPr>
                <w:color w:val="0000FF"/>
                <w:sz w:val="20"/>
                <w:szCs w:val="20"/>
              </w:rPr>
              <w:t xml:space="preserve">я) </w:t>
            </w:r>
            <w:r w:rsidRPr="009A5281">
              <w:rPr>
                <w:color w:val="0000FF"/>
                <w:sz w:val="20"/>
                <w:szCs w:val="20"/>
              </w:rPr>
              <w:t xml:space="preserve">на швидкості 100 Мб/сек: </w:t>
            </w:r>
            <w:r w:rsidRPr="009A5281">
              <w:rPr>
                <w:bCs/>
                <w:iCs/>
                <w:color w:val="0000FF"/>
                <w:sz w:val="20"/>
                <w:szCs w:val="20"/>
              </w:rPr>
              <w:t>Вільшанський районний суд, смт.Вільшанка, вул. Лагонди, буд. 5,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D4D78" w14:textId="150B9301"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CB19929" w14:textId="4BDFAC03"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344D85F3"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1D187CC4" w14:textId="77777777" w:rsidR="009A5281" w:rsidRPr="0015373F" w:rsidRDefault="009A5281" w:rsidP="00E26D2F">
            <w:pPr>
              <w:jc w:val="center"/>
              <w:rPr>
                <w:color w:val="0000FF"/>
                <w:sz w:val="20"/>
                <w:szCs w:val="20"/>
              </w:rPr>
            </w:pPr>
          </w:p>
        </w:tc>
      </w:tr>
      <w:tr w:rsidR="0015373F" w:rsidRPr="0015373F" w14:paraId="03D02000"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C3658F7" w14:textId="77777777" w:rsidR="009A5281" w:rsidRPr="003D67D7" w:rsidRDefault="009A5281" w:rsidP="00E26D2F">
            <w:pPr>
              <w:jc w:val="center"/>
              <w:rPr>
                <w:sz w:val="20"/>
                <w:szCs w:val="20"/>
                <w:lang w:val="ru-RU"/>
              </w:rPr>
            </w:pPr>
            <w:r>
              <w:rPr>
                <w:sz w:val="20"/>
                <w:szCs w:val="20"/>
                <w:lang w:val="ru-RU"/>
              </w:rPr>
              <w:t>7</w:t>
            </w:r>
          </w:p>
        </w:tc>
        <w:tc>
          <w:tcPr>
            <w:tcW w:w="5015" w:type="dxa"/>
            <w:tcBorders>
              <w:top w:val="single" w:sz="4" w:space="0" w:color="auto"/>
              <w:left w:val="single" w:sz="4" w:space="0" w:color="auto"/>
              <w:bottom w:val="single" w:sz="4" w:space="0" w:color="auto"/>
              <w:right w:val="single" w:sz="4" w:space="0" w:color="auto"/>
            </w:tcBorders>
            <w:vAlign w:val="center"/>
          </w:tcPr>
          <w:p w14:paraId="3BFFC34A" w14:textId="2B5D5DB2" w:rsidR="009A5281" w:rsidRPr="009A5281" w:rsidRDefault="009A5281" w:rsidP="00E26D2F">
            <w:pPr>
              <w:rPr>
                <w:color w:val="0000FF"/>
                <w:sz w:val="20"/>
                <w:szCs w:val="20"/>
              </w:rPr>
            </w:pPr>
            <w:r w:rsidRPr="009A5281">
              <w:rPr>
                <w:color w:val="0000FF"/>
                <w:sz w:val="20"/>
                <w:szCs w:val="20"/>
              </w:rPr>
              <w:t xml:space="preserve">Послуга доступу до мережі Інтернет </w:t>
            </w:r>
            <w:r w:rsidR="00740C2D">
              <w:rPr>
                <w:color w:val="0000FF"/>
                <w:sz w:val="20"/>
                <w:szCs w:val="20"/>
              </w:rPr>
              <w:t xml:space="preserve">(додаткова </w:t>
            </w:r>
            <w:r w:rsidR="00740C2D" w:rsidRPr="009A5281">
              <w:rPr>
                <w:color w:val="0000FF"/>
                <w:sz w:val="20"/>
                <w:szCs w:val="20"/>
              </w:rPr>
              <w:t>оптичн</w:t>
            </w:r>
            <w:r w:rsidR="00740C2D">
              <w:rPr>
                <w:color w:val="0000FF"/>
                <w:sz w:val="20"/>
                <w:szCs w:val="20"/>
              </w:rPr>
              <w:t>а</w:t>
            </w:r>
            <w:r w:rsidR="00740C2D" w:rsidRPr="009A5281">
              <w:rPr>
                <w:color w:val="0000FF"/>
                <w:sz w:val="20"/>
                <w:szCs w:val="20"/>
              </w:rPr>
              <w:t xml:space="preserve"> ліні</w:t>
            </w:r>
            <w:r w:rsidR="00740C2D">
              <w:rPr>
                <w:color w:val="0000FF"/>
                <w:sz w:val="20"/>
                <w:szCs w:val="20"/>
              </w:rPr>
              <w:t xml:space="preserve">я) </w:t>
            </w:r>
            <w:r w:rsidRPr="009A5281">
              <w:rPr>
                <w:color w:val="0000FF"/>
                <w:sz w:val="20"/>
                <w:szCs w:val="20"/>
              </w:rPr>
              <w:t xml:space="preserve">на швидкості 100 Мб/сек: </w:t>
            </w:r>
            <w:r w:rsidRPr="009A5281">
              <w:rPr>
                <w:bCs/>
                <w:iCs/>
                <w:color w:val="0000FF"/>
                <w:sz w:val="20"/>
                <w:szCs w:val="20"/>
              </w:rPr>
              <w:t>Долинський районний суд, м.Долинська, вул.Нова, буд.112,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3B344" w14:textId="16BC5D7F"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931192F" w14:textId="71B8FAB0"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1BA005FB"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651222DB" w14:textId="77777777" w:rsidR="009A5281" w:rsidRPr="0015373F" w:rsidRDefault="009A5281" w:rsidP="00E26D2F">
            <w:pPr>
              <w:jc w:val="center"/>
              <w:rPr>
                <w:color w:val="0000FF"/>
                <w:sz w:val="20"/>
                <w:szCs w:val="20"/>
              </w:rPr>
            </w:pPr>
          </w:p>
        </w:tc>
      </w:tr>
      <w:tr w:rsidR="0015373F" w:rsidRPr="0015373F" w14:paraId="7B67E479"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2685DD0" w14:textId="77777777" w:rsidR="009A5281" w:rsidRPr="003D67D7" w:rsidRDefault="009A5281" w:rsidP="00E26D2F">
            <w:pPr>
              <w:jc w:val="center"/>
              <w:rPr>
                <w:sz w:val="20"/>
                <w:szCs w:val="20"/>
                <w:lang w:val="ru-RU"/>
              </w:rPr>
            </w:pPr>
            <w:r>
              <w:rPr>
                <w:sz w:val="20"/>
                <w:szCs w:val="20"/>
                <w:lang w:val="ru-RU"/>
              </w:rPr>
              <w:lastRenderedPageBreak/>
              <w:t>8</w:t>
            </w:r>
          </w:p>
        </w:tc>
        <w:tc>
          <w:tcPr>
            <w:tcW w:w="5015" w:type="dxa"/>
            <w:tcBorders>
              <w:top w:val="single" w:sz="4" w:space="0" w:color="auto"/>
              <w:left w:val="single" w:sz="4" w:space="0" w:color="auto"/>
              <w:bottom w:val="single" w:sz="4" w:space="0" w:color="auto"/>
              <w:right w:val="single" w:sz="4" w:space="0" w:color="auto"/>
            </w:tcBorders>
            <w:vAlign w:val="center"/>
          </w:tcPr>
          <w:p w14:paraId="58E3EF25" w14:textId="336DD880" w:rsidR="009A5281" w:rsidRPr="009A5281" w:rsidRDefault="009A5281" w:rsidP="00E26D2F">
            <w:pPr>
              <w:rPr>
                <w:color w:val="0000FF"/>
                <w:sz w:val="20"/>
                <w:szCs w:val="20"/>
              </w:rPr>
            </w:pPr>
            <w:r w:rsidRPr="009A5281">
              <w:rPr>
                <w:color w:val="0000FF"/>
                <w:sz w:val="20"/>
                <w:szCs w:val="20"/>
              </w:rPr>
              <w:t xml:space="preserve">Послуга доступу до мережі Інтернет </w:t>
            </w:r>
            <w:r w:rsidR="00740C2D">
              <w:rPr>
                <w:color w:val="0000FF"/>
                <w:sz w:val="20"/>
                <w:szCs w:val="20"/>
              </w:rPr>
              <w:t xml:space="preserve">(додаткова </w:t>
            </w:r>
            <w:r w:rsidR="00740C2D" w:rsidRPr="009A5281">
              <w:rPr>
                <w:color w:val="0000FF"/>
                <w:sz w:val="20"/>
                <w:szCs w:val="20"/>
              </w:rPr>
              <w:t>оптичн</w:t>
            </w:r>
            <w:r w:rsidR="00740C2D">
              <w:rPr>
                <w:color w:val="0000FF"/>
                <w:sz w:val="20"/>
                <w:szCs w:val="20"/>
              </w:rPr>
              <w:t>а</w:t>
            </w:r>
            <w:r w:rsidR="00740C2D" w:rsidRPr="009A5281">
              <w:rPr>
                <w:color w:val="0000FF"/>
                <w:sz w:val="20"/>
                <w:szCs w:val="20"/>
              </w:rPr>
              <w:t xml:space="preserve"> ліні</w:t>
            </w:r>
            <w:r w:rsidR="00740C2D">
              <w:rPr>
                <w:color w:val="0000FF"/>
                <w:sz w:val="20"/>
                <w:szCs w:val="20"/>
              </w:rPr>
              <w:t xml:space="preserve">я) </w:t>
            </w:r>
            <w:r w:rsidRPr="009A5281">
              <w:rPr>
                <w:color w:val="0000FF"/>
                <w:sz w:val="20"/>
                <w:szCs w:val="20"/>
              </w:rPr>
              <w:t xml:space="preserve">на швидкості 100 Мб/сек: </w:t>
            </w:r>
            <w:r w:rsidRPr="009A5281">
              <w:rPr>
                <w:bCs/>
                <w:iCs/>
                <w:color w:val="0000FF"/>
                <w:sz w:val="20"/>
                <w:szCs w:val="20"/>
              </w:rPr>
              <w:t>Онуфріївський районний суд, смт.Онуфріївка, вул.Назаренка, 23,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A3E93" w14:textId="77BF1AEE"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01F68F8" w14:textId="3245F70D"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200AA439"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534AE60A" w14:textId="77777777" w:rsidR="009A5281" w:rsidRPr="0015373F" w:rsidRDefault="009A5281" w:rsidP="00E26D2F">
            <w:pPr>
              <w:jc w:val="center"/>
              <w:rPr>
                <w:color w:val="0000FF"/>
                <w:sz w:val="20"/>
                <w:szCs w:val="20"/>
              </w:rPr>
            </w:pPr>
          </w:p>
        </w:tc>
      </w:tr>
      <w:tr w:rsidR="0015373F" w:rsidRPr="0015373F" w14:paraId="7DBE0238"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BB4E3CD" w14:textId="77777777" w:rsidR="009A5281" w:rsidRPr="00087F74" w:rsidRDefault="009A5281" w:rsidP="00E26D2F">
            <w:pPr>
              <w:jc w:val="center"/>
              <w:rPr>
                <w:sz w:val="20"/>
                <w:szCs w:val="20"/>
              </w:rPr>
            </w:pPr>
            <w:r>
              <w:rPr>
                <w:sz w:val="20"/>
                <w:szCs w:val="20"/>
              </w:rPr>
              <w:t>9</w:t>
            </w:r>
          </w:p>
        </w:tc>
        <w:tc>
          <w:tcPr>
            <w:tcW w:w="5015" w:type="dxa"/>
            <w:tcBorders>
              <w:top w:val="single" w:sz="4" w:space="0" w:color="auto"/>
              <w:left w:val="single" w:sz="4" w:space="0" w:color="auto"/>
              <w:bottom w:val="single" w:sz="4" w:space="0" w:color="auto"/>
              <w:right w:val="single" w:sz="4" w:space="0" w:color="auto"/>
            </w:tcBorders>
          </w:tcPr>
          <w:p w14:paraId="45941467" w14:textId="77777777" w:rsidR="009A5281" w:rsidRPr="009A5281" w:rsidRDefault="009A5281" w:rsidP="00E26D2F">
            <w:pPr>
              <w:rPr>
                <w:color w:val="0000FF"/>
                <w:sz w:val="20"/>
                <w:szCs w:val="20"/>
              </w:rPr>
            </w:pPr>
            <w:r w:rsidRPr="009A5281">
              <w:rPr>
                <w:color w:val="0000FF"/>
                <w:sz w:val="20"/>
                <w:szCs w:val="20"/>
              </w:rPr>
              <w:t>Надання статичної IP-адреси: Бобринецький районний суд, м.Бобринець, вул.Миколаївська, буд. 80,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F8098" w14:textId="77777777"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5552482" w14:textId="0AAFD584"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2E66482C"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24EB9BA0" w14:textId="77777777" w:rsidR="009A5281" w:rsidRPr="0015373F" w:rsidRDefault="009A5281" w:rsidP="00E26D2F">
            <w:pPr>
              <w:jc w:val="center"/>
              <w:rPr>
                <w:color w:val="0000FF"/>
                <w:sz w:val="20"/>
                <w:szCs w:val="20"/>
              </w:rPr>
            </w:pPr>
          </w:p>
        </w:tc>
      </w:tr>
      <w:tr w:rsidR="0015373F" w:rsidRPr="0015373F" w14:paraId="0F182F8D"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D6807EA" w14:textId="77777777" w:rsidR="009A5281" w:rsidRPr="00087F74" w:rsidRDefault="009A5281" w:rsidP="00E26D2F">
            <w:pPr>
              <w:jc w:val="center"/>
              <w:rPr>
                <w:sz w:val="20"/>
                <w:szCs w:val="20"/>
              </w:rPr>
            </w:pPr>
            <w:r>
              <w:rPr>
                <w:sz w:val="20"/>
                <w:szCs w:val="20"/>
              </w:rPr>
              <w:t>10</w:t>
            </w:r>
          </w:p>
        </w:tc>
        <w:tc>
          <w:tcPr>
            <w:tcW w:w="5015" w:type="dxa"/>
            <w:tcBorders>
              <w:top w:val="single" w:sz="4" w:space="0" w:color="auto"/>
              <w:left w:val="single" w:sz="4" w:space="0" w:color="auto"/>
              <w:bottom w:val="single" w:sz="4" w:space="0" w:color="auto"/>
              <w:right w:val="single" w:sz="4" w:space="0" w:color="auto"/>
            </w:tcBorders>
          </w:tcPr>
          <w:p w14:paraId="1B0499AA" w14:textId="77777777" w:rsidR="009A5281" w:rsidRPr="009A5281" w:rsidRDefault="009A5281" w:rsidP="00E26D2F">
            <w:pPr>
              <w:rPr>
                <w:color w:val="0000FF"/>
                <w:sz w:val="20"/>
                <w:szCs w:val="20"/>
              </w:rPr>
            </w:pPr>
            <w:r w:rsidRPr="009A5281">
              <w:rPr>
                <w:color w:val="0000FF"/>
                <w:sz w:val="20"/>
                <w:szCs w:val="20"/>
              </w:rPr>
              <w:t xml:space="preserve">Надання статичної IP-адреси: </w:t>
            </w:r>
            <w:r w:rsidRPr="009A5281">
              <w:rPr>
                <w:bCs/>
                <w:iCs/>
                <w:color w:val="0000FF"/>
                <w:sz w:val="20"/>
                <w:szCs w:val="20"/>
              </w:rPr>
              <w:t>Вільшанський районний суд, смт.Вільшанка, вул. Лагонди, буд. 5,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7D9C3" w14:textId="2B0F5B51"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8B9E0DC" w14:textId="66086A50"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3DF43BA7"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5DA14670" w14:textId="77777777" w:rsidR="009A5281" w:rsidRPr="0015373F" w:rsidRDefault="009A5281" w:rsidP="00E26D2F">
            <w:pPr>
              <w:jc w:val="center"/>
              <w:rPr>
                <w:color w:val="0000FF"/>
                <w:sz w:val="20"/>
                <w:szCs w:val="20"/>
              </w:rPr>
            </w:pPr>
          </w:p>
        </w:tc>
      </w:tr>
      <w:tr w:rsidR="0015373F" w:rsidRPr="0015373F" w14:paraId="49DCD7A5"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DE4E72D" w14:textId="77777777" w:rsidR="009A5281" w:rsidRPr="00087F74" w:rsidRDefault="009A5281" w:rsidP="00E26D2F">
            <w:pPr>
              <w:jc w:val="center"/>
              <w:rPr>
                <w:sz w:val="20"/>
                <w:szCs w:val="20"/>
              </w:rPr>
            </w:pPr>
            <w:r>
              <w:rPr>
                <w:sz w:val="20"/>
                <w:szCs w:val="20"/>
              </w:rPr>
              <w:t>11</w:t>
            </w:r>
          </w:p>
        </w:tc>
        <w:tc>
          <w:tcPr>
            <w:tcW w:w="5015" w:type="dxa"/>
            <w:tcBorders>
              <w:top w:val="single" w:sz="4" w:space="0" w:color="auto"/>
              <w:left w:val="single" w:sz="4" w:space="0" w:color="auto"/>
              <w:bottom w:val="single" w:sz="4" w:space="0" w:color="auto"/>
              <w:right w:val="single" w:sz="4" w:space="0" w:color="auto"/>
            </w:tcBorders>
          </w:tcPr>
          <w:p w14:paraId="4185709B" w14:textId="77777777" w:rsidR="009A5281" w:rsidRPr="009A5281" w:rsidRDefault="009A5281" w:rsidP="00E26D2F">
            <w:pPr>
              <w:rPr>
                <w:color w:val="0000FF"/>
                <w:sz w:val="20"/>
                <w:szCs w:val="20"/>
              </w:rPr>
            </w:pPr>
            <w:r w:rsidRPr="009A5281">
              <w:rPr>
                <w:color w:val="0000FF"/>
                <w:sz w:val="20"/>
                <w:szCs w:val="20"/>
              </w:rPr>
              <w:t xml:space="preserve">Надання статичної IP-адреси: </w:t>
            </w:r>
            <w:r w:rsidRPr="009A5281">
              <w:rPr>
                <w:bCs/>
                <w:iCs/>
                <w:color w:val="0000FF"/>
                <w:sz w:val="20"/>
                <w:szCs w:val="20"/>
              </w:rPr>
              <w:t>Долинський районний суд, м.Долинська, вул.Нова, буд.112,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DBA2F" w14:textId="3113741A"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61C68AD" w14:textId="10B30F98"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1AE89941"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684C155F" w14:textId="77777777" w:rsidR="009A5281" w:rsidRPr="0015373F" w:rsidRDefault="009A5281" w:rsidP="00E26D2F">
            <w:pPr>
              <w:jc w:val="center"/>
              <w:rPr>
                <w:color w:val="0000FF"/>
                <w:sz w:val="20"/>
                <w:szCs w:val="20"/>
              </w:rPr>
            </w:pPr>
          </w:p>
        </w:tc>
      </w:tr>
      <w:tr w:rsidR="0015373F" w:rsidRPr="0015373F" w14:paraId="7F562F96"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849B1A1" w14:textId="77777777" w:rsidR="009A5281" w:rsidRPr="00087F74" w:rsidRDefault="009A5281" w:rsidP="00E26D2F">
            <w:pPr>
              <w:jc w:val="center"/>
              <w:rPr>
                <w:sz w:val="20"/>
                <w:szCs w:val="20"/>
              </w:rPr>
            </w:pPr>
            <w:r>
              <w:rPr>
                <w:sz w:val="20"/>
                <w:szCs w:val="20"/>
              </w:rPr>
              <w:t>12</w:t>
            </w:r>
          </w:p>
        </w:tc>
        <w:tc>
          <w:tcPr>
            <w:tcW w:w="5015" w:type="dxa"/>
            <w:tcBorders>
              <w:top w:val="single" w:sz="4" w:space="0" w:color="auto"/>
              <w:left w:val="single" w:sz="4" w:space="0" w:color="auto"/>
              <w:bottom w:val="single" w:sz="4" w:space="0" w:color="auto"/>
              <w:right w:val="single" w:sz="4" w:space="0" w:color="auto"/>
            </w:tcBorders>
          </w:tcPr>
          <w:p w14:paraId="7E303B69" w14:textId="77777777" w:rsidR="009A5281" w:rsidRPr="009A5281" w:rsidRDefault="009A5281" w:rsidP="00E26D2F">
            <w:pPr>
              <w:rPr>
                <w:color w:val="0000FF"/>
                <w:sz w:val="20"/>
                <w:szCs w:val="20"/>
              </w:rPr>
            </w:pPr>
            <w:r w:rsidRPr="009A5281">
              <w:rPr>
                <w:color w:val="0000FF"/>
                <w:sz w:val="20"/>
                <w:szCs w:val="20"/>
              </w:rPr>
              <w:t xml:space="preserve">Надання статичної IP-адреси: </w:t>
            </w:r>
            <w:r w:rsidRPr="009A5281">
              <w:rPr>
                <w:bCs/>
                <w:iCs/>
                <w:color w:val="0000FF"/>
                <w:sz w:val="20"/>
                <w:szCs w:val="20"/>
              </w:rPr>
              <w:t>Онуфріївський районний суд, смт.Онуфріївка, вул.Назаренка, 23,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427C1" w14:textId="5DA4F6DD" w:rsidR="009A5281" w:rsidRPr="00087F74" w:rsidRDefault="009A5281" w:rsidP="00E26D2F">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C55CD49" w14:textId="3D8DF7C8" w:rsidR="009A5281" w:rsidRPr="0015373F" w:rsidRDefault="0015373F" w:rsidP="00E26D2F">
            <w:pPr>
              <w:jc w:val="center"/>
              <w:rPr>
                <w:color w:val="0000FF"/>
                <w:sz w:val="20"/>
                <w:szCs w:val="20"/>
              </w:rPr>
            </w:pPr>
            <w:r w:rsidRPr="0015373F">
              <w:rPr>
                <w:color w:val="0000FF"/>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32B14FDF" w14:textId="77777777" w:rsidR="009A5281" w:rsidRPr="0015373F" w:rsidRDefault="009A5281" w:rsidP="00E26D2F">
            <w:pPr>
              <w:jc w:val="center"/>
              <w:rPr>
                <w:color w:val="0000FF"/>
                <w:sz w:val="20"/>
                <w:szCs w:val="20"/>
              </w:rPr>
            </w:pPr>
          </w:p>
        </w:tc>
        <w:tc>
          <w:tcPr>
            <w:tcW w:w="886" w:type="dxa"/>
            <w:tcBorders>
              <w:top w:val="single" w:sz="4" w:space="0" w:color="auto"/>
              <w:left w:val="single" w:sz="4" w:space="0" w:color="auto"/>
              <w:bottom w:val="single" w:sz="4" w:space="0" w:color="auto"/>
              <w:right w:val="single" w:sz="4" w:space="0" w:color="auto"/>
            </w:tcBorders>
          </w:tcPr>
          <w:p w14:paraId="5751FCA5" w14:textId="77777777" w:rsidR="009A5281" w:rsidRPr="0015373F" w:rsidRDefault="009A5281" w:rsidP="00E26D2F">
            <w:pPr>
              <w:jc w:val="center"/>
              <w:rPr>
                <w:color w:val="0000FF"/>
                <w:sz w:val="20"/>
                <w:szCs w:val="20"/>
              </w:rPr>
            </w:pPr>
          </w:p>
        </w:tc>
      </w:tr>
      <w:tr w:rsidR="009A5281" w:rsidRPr="00087F74" w14:paraId="65711529" w14:textId="77777777" w:rsidTr="00E26D2F">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286C920B" w14:textId="77777777" w:rsidR="009A5281" w:rsidRPr="00087F74" w:rsidRDefault="009A5281" w:rsidP="00E26D2F">
            <w:pPr>
              <w:jc w:val="right"/>
              <w:rPr>
                <w:sz w:val="20"/>
                <w:szCs w:val="20"/>
              </w:rPr>
            </w:pPr>
            <w:r w:rsidRPr="00087F74">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682B6FE8" w14:textId="77777777" w:rsidR="009A5281" w:rsidRPr="00087F74" w:rsidRDefault="009A5281" w:rsidP="00E26D2F">
            <w:pPr>
              <w:jc w:val="center"/>
              <w:rPr>
                <w:sz w:val="20"/>
                <w:szCs w:val="20"/>
              </w:rPr>
            </w:pPr>
          </w:p>
        </w:tc>
      </w:tr>
    </w:tbl>
    <w:p w14:paraId="5FB5F7FB" w14:textId="77777777" w:rsidR="00545520" w:rsidRPr="00457E4F" w:rsidRDefault="00545520" w:rsidP="00545520">
      <w:pPr>
        <w:pStyle w:val="18"/>
        <w:jc w:val="center"/>
        <w:rPr>
          <w:rFonts w:ascii="Times New Roman" w:hAnsi="Times New Roman"/>
          <w:b/>
          <w:color w:val="FF0000"/>
          <w:sz w:val="10"/>
          <w:szCs w:val="10"/>
        </w:rPr>
      </w:pPr>
    </w:p>
    <w:p w14:paraId="5B941060" w14:textId="77777777" w:rsidR="00F61ADA" w:rsidRPr="001600F0" w:rsidRDefault="00F61ADA" w:rsidP="00F61ADA">
      <w:pPr>
        <w:pStyle w:val="18"/>
        <w:jc w:val="center"/>
        <w:rPr>
          <w:rFonts w:ascii="Times New Roman" w:hAnsi="Times New Roman"/>
          <w:b/>
          <w:sz w:val="10"/>
          <w:szCs w:val="10"/>
        </w:rPr>
      </w:pPr>
    </w:p>
    <w:p w14:paraId="5A451FF8" w14:textId="4BD42502" w:rsidR="00F61ADA" w:rsidRPr="001600F0" w:rsidRDefault="00F61ADA" w:rsidP="00F61ADA">
      <w:pPr>
        <w:ind w:firstLine="708"/>
        <w:jc w:val="both"/>
      </w:pPr>
      <w:r w:rsidRPr="001600F0">
        <w:rPr>
          <w:rStyle w:val="affc"/>
          <w:rFonts w:ascii="HelveticaNeueCyr-Roman" w:hAnsi="HelveticaNeueCyr-Roman"/>
          <w:shd w:val="clear" w:color="auto" w:fill="FFFFFF"/>
        </w:rPr>
        <w:t>Розмір бюджетного призначення, очікуваної вартості предмета закупівлі. </w:t>
      </w:r>
      <w:r w:rsidRPr="001600F0">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1600F0">
        <w:br/>
      </w:r>
      <w:r w:rsidRPr="001600F0">
        <w:rPr>
          <w:b/>
        </w:rPr>
        <w:t>/Розмір бюджетного призначення та/або очікувана вартість предмета закупівлі</w:t>
      </w:r>
      <w:r w:rsidRPr="001600F0">
        <w:t xml:space="preserve">: Державний бюджет України, </w:t>
      </w:r>
      <w:r>
        <w:rPr>
          <w:lang w:val="en-US"/>
        </w:rPr>
        <w:t>21500,00</w:t>
      </w:r>
      <w:r w:rsidRPr="001600F0">
        <w:t xml:space="preserve"> грн.з ПДВ./</w:t>
      </w:r>
    </w:p>
    <w:p w14:paraId="2A994075" w14:textId="33502557" w:rsidR="00874662" w:rsidRPr="00457E4F" w:rsidRDefault="00874662">
      <w:pPr>
        <w:rPr>
          <w:b/>
          <w:bCs/>
          <w:i/>
          <w:iCs/>
          <w:color w:val="FF0000"/>
        </w:rPr>
      </w:pPr>
      <w:r w:rsidRPr="00457E4F">
        <w:rPr>
          <w:b/>
          <w:bCs/>
          <w:i/>
          <w:iCs/>
          <w:color w:val="FF0000"/>
        </w:rPr>
        <w:br w:type="page"/>
      </w:r>
    </w:p>
    <w:sectPr w:rsidR="00874662" w:rsidRPr="00457E4F" w:rsidSect="00CD121C">
      <w:headerReference w:type="default" r:id="rId10"/>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2C731" w14:textId="77777777" w:rsidR="00B424CF" w:rsidRDefault="00B424CF">
      <w:r>
        <w:separator/>
      </w:r>
    </w:p>
  </w:endnote>
  <w:endnote w:type="continuationSeparator" w:id="0">
    <w:p w14:paraId="5D4563CC" w14:textId="77777777" w:rsidR="00B424CF" w:rsidRDefault="00B42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14D72" w14:textId="77777777" w:rsidR="00B424CF" w:rsidRDefault="00B424CF">
      <w:r>
        <w:separator/>
      </w:r>
    </w:p>
  </w:footnote>
  <w:footnote w:type="continuationSeparator" w:id="0">
    <w:p w14:paraId="5CCE5AE8" w14:textId="77777777" w:rsidR="00B424CF" w:rsidRDefault="00B424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F637EF" w:rsidRDefault="00F637EF">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5"/>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6"/>
  </w:num>
  <w:num w:numId="11">
    <w:abstractNumId w:val="24"/>
  </w:num>
  <w:num w:numId="12">
    <w:abstractNumId w:val="3"/>
  </w:num>
  <w:num w:numId="13">
    <w:abstractNumId w:val="22"/>
  </w:num>
  <w:num w:numId="14">
    <w:abstractNumId w:val="27"/>
  </w:num>
  <w:num w:numId="15">
    <w:abstractNumId w:val="14"/>
  </w:num>
  <w:num w:numId="16">
    <w:abstractNumId w:val="1"/>
  </w:num>
  <w:num w:numId="17">
    <w:abstractNumId w:val="10"/>
  </w:num>
  <w:num w:numId="18">
    <w:abstractNumId w:val="23"/>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162CD"/>
    <w:rsid w:val="00022DFC"/>
    <w:rsid w:val="0003525B"/>
    <w:rsid w:val="00064C77"/>
    <w:rsid w:val="00091BEE"/>
    <w:rsid w:val="000B2DA4"/>
    <w:rsid w:val="000C22E3"/>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37F0"/>
    <w:rsid w:val="00151060"/>
    <w:rsid w:val="0015373F"/>
    <w:rsid w:val="00154D6B"/>
    <w:rsid w:val="001574C0"/>
    <w:rsid w:val="00172D23"/>
    <w:rsid w:val="00175125"/>
    <w:rsid w:val="00177231"/>
    <w:rsid w:val="00185BD3"/>
    <w:rsid w:val="001934EF"/>
    <w:rsid w:val="001935BC"/>
    <w:rsid w:val="00195E5F"/>
    <w:rsid w:val="00196C1D"/>
    <w:rsid w:val="001A13B0"/>
    <w:rsid w:val="001A3C57"/>
    <w:rsid w:val="001B4E8E"/>
    <w:rsid w:val="001C0466"/>
    <w:rsid w:val="001D001E"/>
    <w:rsid w:val="001D0CC7"/>
    <w:rsid w:val="001E65F9"/>
    <w:rsid w:val="001F4446"/>
    <w:rsid w:val="001F5A90"/>
    <w:rsid w:val="001F7169"/>
    <w:rsid w:val="002037AA"/>
    <w:rsid w:val="002108E3"/>
    <w:rsid w:val="00223439"/>
    <w:rsid w:val="00224BEE"/>
    <w:rsid w:val="00225317"/>
    <w:rsid w:val="00226985"/>
    <w:rsid w:val="00244B8C"/>
    <w:rsid w:val="00245FBE"/>
    <w:rsid w:val="002552A9"/>
    <w:rsid w:val="00256BE7"/>
    <w:rsid w:val="00257D1C"/>
    <w:rsid w:val="002713E8"/>
    <w:rsid w:val="00271544"/>
    <w:rsid w:val="0028252C"/>
    <w:rsid w:val="00295F43"/>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54550"/>
    <w:rsid w:val="00366B9D"/>
    <w:rsid w:val="00371832"/>
    <w:rsid w:val="00387876"/>
    <w:rsid w:val="0039380A"/>
    <w:rsid w:val="00394464"/>
    <w:rsid w:val="00395396"/>
    <w:rsid w:val="003A2235"/>
    <w:rsid w:val="003A6C08"/>
    <w:rsid w:val="003B35BA"/>
    <w:rsid w:val="003B4504"/>
    <w:rsid w:val="003B733C"/>
    <w:rsid w:val="003C1373"/>
    <w:rsid w:val="003C42AB"/>
    <w:rsid w:val="003D0BDA"/>
    <w:rsid w:val="003D385C"/>
    <w:rsid w:val="003D67D7"/>
    <w:rsid w:val="003D7646"/>
    <w:rsid w:val="003E1C15"/>
    <w:rsid w:val="003E5C70"/>
    <w:rsid w:val="003E6AF6"/>
    <w:rsid w:val="003F5368"/>
    <w:rsid w:val="003F7673"/>
    <w:rsid w:val="00401A04"/>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39A0"/>
    <w:rsid w:val="005C48F1"/>
    <w:rsid w:val="005D2D85"/>
    <w:rsid w:val="005D4FFE"/>
    <w:rsid w:val="005D7D4A"/>
    <w:rsid w:val="005E12CF"/>
    <w:rsid w:val="005E3514"/>
    <w:rsid w:val="005F41EF"/>
    <w:rsid w:val="006008C0"/>
    <w:rsid w:val="006033CA"/>
    <w:rsid w:val="00603E96"/>
    <w:rsid w:val="00610847"/>
    <w:rsid w:val="00617885"/>
    <w:rsid w:val="00624789"/>
    <w:rsid w:val="0063192F"/>
    <w:rsid w:val="00640128"/>
    <w:rsid w:val="006506D6"/>
    <w:rsid w:val="0065131F"/>
    <w:rsid w:val="006547EC"/>
    <w:rsid w:val="006568AF"/>
    <w:rsid w:val="00661957"/>
    <w:rsid w:val="006623A2"/>
    <w:rsid w:val="0066468F"/>
    <w:rsid w:val="00681F41"/>
    <w:rsid w:val="006844BC"/>
    <w:rsid w:val="0069295B"/>
    <w:rsid w:val="006A5DCA"/>
    <w:rsid w:val="006B74CD"/>
    <w:rsid w:val="006C1FB7"/>
    <w:rsid w:val="006D285F"/>
    <w:rsid w:val="006D63B6"/>
    <w:rsid w:val="006E1011"/>
    <w:rsid w:val="006E40AF"/>
    <w:rsid w:val="006F5DAC"/>
    <w:rsid w:val="006F6666"/>
    <w:rsid w:val="00707654"/>
    <w:rsid w:val="00707DF9"/>
    <w:rsid w:val="00720ABB"/>
    <w:rsid w:val="0073770B"/>
    <w:rsid w:val="00737B4E"/>
    <w:rsid w:val="00740C2D"/>
    <w:rsid w:val="0074123A"/>
    <w:rsid w:val="007463D7"/>
    <w:rsid w:val="007505B3"/>
    <w:rsid w:val="00751BE5"/>
    <w:rsid w:val="0076790D"/>
    <w:rsid w:val="00782464"/>
    <w:rsid w:val="007840FD"/>
    <w:rsid w:val="007856B1"/>
    <w:rsid w:val="00797FD3"/>
    <w:rsid w:val="007A0940"/>
    <w:rsid w:val="007A7418"/>
    <w:rsid w:val="007B0B4F"/>
    <w:rsid w:val="007B3C18"/>
    <w:rsid w:val="007B3C4B"/>
    <w:rsid w:val="007B6A39"/>
    <w:rsid w:val="007C2C3E"/>
    <w:rsid w:val="007C7CD5"/>
    <w:rsid w:val="007D6B83"/>
    <w:rsid w:val="007E15B5"/>
    <w:rsid w:val="007E3AC5"/>
    <w:rsid w:val="007F3AA9"/>
    <w:rsid w:val="007F524F"/>
    <w:rsid w:val="00801DEC"/>
    <w:rsid w:val="008066EC"/>
    <w:rsid w:val="008075A4"/>
    <w:rsid w:val="00821439"/>
    <w:rsid w:val="00822773"/>
    <w:rsid w:val="00823FD6"/>
    <w:rsid w:val="0082504F"/>
    <w:rsid w:val="00842A60"/>
    <w:rsid w:val="008531D3"/>
    <w:rsid w:val="00860275"/>
    <w:rsid w:val="008626C9"/>
    <w:rsid w:val="00872471"/>
    <w:rsid w:val="008724D4"/>
    <w:rsid w:val="00874662"/>
    <w:rsid w:val="00885AF5"/>
    <w:rsid w:val="00893B65"/>
    <w:rsid w:val="008A4C96"/>
    <w:rsid w:val="008B74C0"/>
    <w:rsid w:val="008D2571"/>
    <w:rsid w:val="008D7F43"/>
    <w:rsid w:val="008E0492"/>
    <w:rsid w:val="008F2EA6"/>
    <w:rsid w:val="008F3890"/>
    <w:rsid w:val="00902615"/>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5281"/>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7EC0"/>
    <w:rsid w:val="00AB00C4"/>
    <w:rsid w:val="00AB0F9F"/>
    <w:rsid w:val="00AB42F4"/>
    <w:rsid w:val="00AC0F4F"/>
    <w:rsid w:val="00AD6F97"/>
    <w:rsid w:val="00AD7FD3"/>
    <w:rsid w:val="00AE0AD6"/>
    <w:rsid w:val="00AF5780"/>
    <w:rsid w:val="00AF6AEB"/>
    <w:rsid w:val="00B13AD2"/>
    <w:rsid w:val="00B23279"/>
    <w:rsid w:val="00B31440"/>
    <w:rsid w:val="00B34BD1"/>
    <w:rsid w:val="00B424CF"/>
    <w:rsid w:val="00B463C1"/>
    <w:rsid w:val="00B52C1C"/>
    <w:rsid w:val="00B5448A"/>
    <w:rsid w:val="00B6621A"/>
    <w:rsid w:val="00B84EDA"/>
    <w:rsid w:val="00B94A6A"/>
    <w:rsid w:val="00BA5133"/>
    <w:rsid w:val="00BB6C2B"/>
    <w:rsid w:val="00BC5B37"/>
    <w:rsid w:val="00BC6A27"/>
    <w:rsid w:val="00BC6C4C"/>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17A8"/>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06B4"/>
    <w:rsid w:val="00D34EB0"/>
    <w:rsid w:val="00D36717"/>
    <w:rsid w:val="00D435D4"/>
    <w:rsid w:val="00D5424F"/>
    <w:rsid w:val="00D5508F"/>
    <w:rsid w:val="00D61599"/>
    <w:rsid w:val="00D66B68"/>
    <w:rsid w:val="00D85577"/>
    <w:rsid w:val="00D85D10"/>
    <w:rsid w:val="00D85D41"/>
    <w:rsid w:val="00D905E0"/>
    <w:rsid w:val="00DA06ED"/>
    <w:rsid w:val="00DA1450"/>
    <w:rsid w:val="00DB144B"/>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36E1A"/>
    <w:rsid w:val="00E434F0"/>
    <w:rsid w:val="00E47D43"/>
    <w:rsid w:val="00E66322"/>
    <w:rsid w:val="00E8570E"/>
    <w:rsid w:val="00E86872"/>
    <w:rsid w:val="00EC2497"/>
    <w:rsid w:val="00EC2AD4"/>
    <w:rsid w:val="00EC72D0"/>
    <w:rsid w:val="00EC7D0E"/>
    <w:rsid w:val="00ED6DB0"/>
    <w:rsid w:val="00ED78D7"/>
    <w:rsid w:val="00EE32E6"/>
    <w:rsid w:val="00EF6CFF"/>
    <w:rsid w:val="00F20CC3"/>
    <w:rsid w:val="00F21D83"/>
    <w:rsid w:val="00F23ECC"/>
    <w:rsid w:val="00F258B6"/>
    <w:rsid w:val="00F2786B"/>
    <w:rsid w:val="00F46469"/>
    <w:rsid w:val="00F52FF2"/>
    <w:rsid w:val="00F54272"/>
    <w:rsid w:val="00F56195"/>
    <w:rsid w:val="00F61ADA"/>
    <w:rsid w:val="00F61C1D"/>
    <w:rsid w:val="00F637EF"/>
    <w:rsid w:val="00F760FB"/>
    <w:rsid w:val="00F77E0F"/>
    <w:rsid w:val="00F92D8A"/>
    <w:rsid w:val="00F93584"/>
    <w:rsid w:val="00F95DF3"/>
    <w:rsid w:val="00F9794D"/>
    <w:rsid w:val="00F97F53"/>
    <w:rsid w:val="00FA0B72"/>
    <w:rsid w:val="00FA2433"/>
    <w:rsid w:val="00FB01A4"/>
    <w:rsid w:val="00FD69DC"/>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B9493C29-0B4E-4400-9BB4-AE3AC3B1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5E3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789278661">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rozorro.gov.ua/tender/UA-2023-08-29-0083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9DD3CD-570A-4FAF-9319-C6C8B539F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4598</Words>
  <Characters>2622</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8</cp:revision>
  <cp:lastPrinted>2023-02-16T11:50:00Z</cp:lastPrinted>
  <dcterms:created xsi:type="dcterms:W3CDTF">2023-08-08T11:43:00Z</dcterms:created>
  <dcterms:modified xsi:type="dcterms:W3CDTF">2023-08-30T06:00:00Z</dcterms:modified>
</cp:coreProperties>
</file>