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C9E" w:rsidRDefault="00F51C9E" w:rsidP="00572C22">
      <w:pPr>
        <w:spacing w:after="0" w:line="240" w:lineRule="auto"/>
        <w:rPr>
          <w:rFonts w:ascii="Times New Roman" w:hAnsi="Times New Roman"/>
          <w:sz w:val="28"/>
          <w:szCs w:val="28"/>
        </w:rPr>
      </w:pPr>
    </w:p>
    <w:p w:rsidR="00F51C9E" w:rsidRDefault="00F51C9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Default="00572C22" w:rsidP="00572C22">
      <w:pPr>
        <w:spacing w:after="0" w:line="240" w:lineRule="auto"/>
        <w:ind w:left="4962"/>
        <w:contextualSpacing/>
        <w:rPr>
          <w:rFonts w:ascii="Times New Roman" w:hAnsi="Times New Roman"/>
          <w:b/>
          <w:sz w:val="28"/>
          <w:szCs w:val="28"/>
          <w:lang w:eastAsia="ru-RU"/>
        </w:rPr>
      </w:pPr>
    </w:p>
    <w:p w:rsidR="001D5B99" w:rsidRDefault="001D5B99" w:rsidP="00572C22">
      <w:pPr>
        <w:spacing w:after="0" w:line="240" w:lineRule="auto"/>
        <w:ind w:left="4962"/>
        <w:contextualSpacing/>
        <w:rPr>
          <w:rFonts w:ascii="Times New Roman" w:hAnsi="Times New Roman"/>
          <w:b/>
          <w:sz w:val="28"/>
          <w:szCs w:val="28"/>
          <w:lang w:eastAsia="ru-RU"/>
        </w:rPr>
      </w:pPr>
    </w:p>
    <w:p w:rsidR="001D5B99" w:rsidRDefault="001D5B99" w:rsidP="001D5B99">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1D5B99" w:rsidRDefault="001D5B99" w:rsidP="001D5B99">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командира                  1 відділення 2 взводу охорони 1 підрозділу охорони Територіального управління Служби судової охорони у Кіровоградській області </w:t>
      </w:r>
    </w:p>
    <w:p w:rsidR="00E151E5" w:rsidRDefault="00E151E5" w:rsidP="001D5B99">
      <w:pPr>
        <w:spacing w:after="0" w:line="240" w:lineRule="auto"/>
        <w:jc w:val="center"/>
        <w:rPr>
          <w:rFonts w:ascii="Times New Roman" w:hAnsi="Times New Roman"/>
          <w:b/>
          <w:sz w:val="28"/>
          <w:szCs w:val="28"/>
          <w:lang w:eastAsia="ru-RU"/>
        </w:rPr>
      </w:pPr>
    </w:p>
    <w:p w:rsidR="001D5B99" w:rsidRDefault="001D5B99" w:rsidP="001D5B99">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1D5B99" w:rsidRDefault="001D5B99" w:rsidP="001D5B99">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1. Основні посадові обов’язки командира 1 відділення 2 взводу охорони       1 підрозділу охорони Територіального управління Служби судової охорони у Кіровоградській області </w:t>
      </w:r>
    </w:p>
    <w:p w:rsidR="001D5B99" w:rsidRDefault="001D5B99" w:rsidP="001D5B99">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1D5B99" w:rsidRDefault="001D5B99" w:rsidP="001D5B99">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p w:rsidR="001D5B99" w:rsidRDefault="001D5B99" w:rsidP="001D5B99">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lastRenderedPageBreak/>
        <w:t>2. Умови оплати праці:</w:t>
      </w:r>
    </w:p>
    <w:p w:rsidR="001D5B99" w:rsidRDefault="001D5B99" w:rsidP="001D5B99">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посадовий оклад – 3350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1D5B99" w:rsidRDefault="001D5B99" w:rsidP="001D5B99">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 безстроково. </w:t>
      </w:r>
    </w:p>
    <w:p w:rsidR="001D5B99" w:rsidRDefault="001D5B99" w:rsidP="001D5B99">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1D5B99" w:rsidRDefault="001D5B99" w:rsidP="001D5B99">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8) копія військового квитка або посвідчення особи військовослужбовця (для військовозобов’язаних або військовослужбовців), або приписного посвідчення </w:t>
      </w:r>
      <w:r>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1D5B99" w:rsidRDefault="001D5B99" w:rsidP="001D5B99">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rsidR="001D5B99" w:rsidRDefault="001D5B99" w:rsidP="001D5B99">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1D5B99" w:rsidRDefault="001D5B99" w:rsidP="001D5B99">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1D5B99" w:rsidRDefault="001D5B99" w:rsidP="001D5B99">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24</w:t>
      </w:r>
      <w:r>
        <w:rPr>
          <w:rFonts w:ascii="Times New Roman" w:hAnsi="Times New Roman"/>
          <w:color w:val="000000" w:themeColor="text1"/>
          <w:sz w:val="28"/>
          <w:szCs w:val="28"/>
          <w:lang w:eastAsia="ru-RU"/>
        </w:rPr>
        <w:t xml:space="preserve"> травня до 16.30 год. </w:t>
      </w:r>
      <w:r>
        <w:rPr>
          <w:rFonts w:ascii="Times New Roman" w:hAnsi="Times New Roman"/>
          <w:color w:val="000000" w:themeColor="text1"/>
          <w:sz w:val="28"/>
          <w:szCs w:val="28"/>
          <w:lang w:eastAsia="ru-RU"/>
        </w:rPr>
        <w:t>04</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червня</w:t>
      </w:r>
      <w:r>
        <w:rPr>
          <w:rFonts w:ascii="Times New Roman" w:hAnsi="Times New Roman"/>
          <w:color w:val="000000" w:themeColor="text1"/>
          <w:sz w:val="28"/>
          <w:szCs w:val="28"/>
          <w:lang w:eastAsia="ru-RU"/>
        </w:rPr>
        <w:t xml:space="preserve"> 2024 року, за адресою: м. Кропивницький, вул. Велика Перспективна, 33.</w:t>
      </w:r>
    </w:p>
    <w:p w:rsidR="001D5B99" w:rsidRDefault="001D5B99" w:rsidP="001D5B99">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На вказану посаду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1D5B99" w:rsidRPr="00023053" w:rsidTr="00B56D17">
        <w:trPr>
          <w:trHeight w:val="1727"/>
        </w:trPr>
        <w:tc>
          <w:tcPr>
            <w:tcW w:w="9639" w:type="dxa"/>
            <w:hideMark/>
          </w:tcPr>
          <w:p w:rsidR="001D5B99" w:rsidRDefault="001D5B99" w:rsidP="00B56D17">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5. Місце, дата та час початку проведення конкурсу:</w:t>
            </w:r>
          </w:p>
          <w:p w:rsidR="001D5B99" w:rsidRDefault="001D5B99" w:rsidP="00B56D17">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val="ru-RU" w:eastAsia="ru-RU"/>
              </w:rPr>
              <w:t>м</w:t>
            </w:r>
            <w:r>
              <w:rPr>
                <w:rFonts w:ascii="Times New Roman" w:hAnsi="Times New Roman"/>
                <w:sz w:val="28"/>
                <w:szCs w:val="28"/>
                <w:lang w:eastAsia="ru-RU"/>
              </w:rPr>
              <w:t xml:space="preserve">. Кропивницький, вул. Велика Перспективна 33, </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06</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червня</w:t>
            </w:r>
            <w:r>
              <w:rPr>
                <w:rFonts w:ascii="Times New Roman" w:hAnsi="Times New Roman"/>
                <w:color w:val="000000" w:themeColor="text1"/>
                <w:sz w:val="28"/>
                <w:szCs w:val="28"/>
                <w:lang w:eastAsia="ru-RU"/>
              </w:rPr>
              <w:t xml:space="preserve"> 2024 </w:t>
            </w:r>
            <w:r>
              <w:rPr>
                <w:rFonts w:ascii="Times New Roman" w:hAnsi="Times New Roman"/>
                <w:sz w:val="28"/>
                <w:szCs w:val="28"/>
                <w:lang w:eastAsia="ru-RU"/>
              </w:rPr>
              <w:t>року з 08.00. </w:t>
            </w:r>
          </w:p>
          <w:p w:rsidR="001D5B99" w:rsidRDefault="001D5B99" w:rsidP="00B56D17">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5" w:type="dxa"/>
              <w:tblLayout w:type="fixed"/>
              <w:tblLook w:val="04A0" w:firstRow="1" w:lastRow="0" w:firstColumn="1" w:lastColumn="0" w:noHBand="0" w:noVBand="1"/>
            </w:tblPr>
            <w:tblGrid>
              <w:gridCol w:w="108"/>
              <w:gridCol w:w="3899"/>
              <w:gridCol w:w="108"/>
              <w:gridCol w:w="24"/>
              <w:gridCol w:w="5248"/>
              <w:gridCol w:w="108"/>
            </w:tblGrid>
            <w:tr w:rsidR="001D5B99" w:rsidTr="00B56D17">
              <w:trPr>
                <w:gridBefore w:val="1"/>
                <w:wBefore w:w="108" w:type="dxa"/>
                <w:trHeight w:val="408"/>
              </w:trPr>
              <w:tc>
                <w:tcPr>
                  <w:tcW w:w="9390" w:type="dxa"/>
                  <w:gridSpan w:val="5"/>
                </w:tcPr>
                <w:p w:rsidR="001D5B99" w:rsidRDefault="001D5B99" w:rsidP="00B56D17">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6"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1D5B99" w:rsidRDefault="001D5B99" w:rsidP="00B56D17">
                  <w:pPr>
                    <w:spacing w:after="0" w:line="240" w:lineRule="auto"/>
                    <w:jc w:val="center"/>
                    <w:rPr>
                      <w:rFonts w:ascii="Times New Roman" w:hAnsi="Times New Roman"/>
                      <w:b/>
                      <w:sz w:val="28"/>
                      <w:szCs w:val="28"/>
                      <w:lang w:val="ru-RU" w:eastAsia="ru-RU"/>
                    </w:rPr>
                  </w:pPr>
                </w:p>
                <w:p w:rsidR="001D5B99" w:rsidRDefault="001D5B99" w:rsidP="00B56D17">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1D5B99" w:rsidTr="00B56D17">
              <w:trPr>
                <w:gridBefore w:val="1"/>
                <w:wBefore w:w="108" w:type="dxa"/>
                <w:trHeight w:val="408"/>
              </w:trPr>
              <w:tc>
                <w:tcPr>
                  <w:tcW w:w="9390" w:type="dxa"/>
                  <w:gridSpan w:val="5"/>
                </w:tcPr>
                <w:p w:rsidR="001D5B99" w:rsidRDefault="001D5B99" w:rsidP="00B56D17">
                  <w:pPr>
                    <w:spacing w:after="0" w:line="240" w:lineRule="auto"/>
                    <w:jc w:val="center"/>
                    <w:rPr>
                      <w:rFonts w:ascii="Times New Roman" w:hAnsi="Times New Roman"/>
                      <w:b/>
                      <w:sz w:val="28"/>
                      <w:szCs w:val="28"/>
                      <w:lang w:eastAsia="ru-RU"/>
                    </w:rPr>
                  </w:pPr>
                </w:p>
              </w:tc>
            </w:tr>
            <w:tr w:rsidR="001D5B99" w:rsidTr="00B56D17">
              <w:trPr>
                <w:gridBefore w:val="1"/>
                <w:wBefore w:w="108" w:type="dxa"/>
                <w:trHeight w:val="515"/>
              </w:trPr>
              <w:tc>
                <w:tcPr>
                  <w:tcW w:w="4032" w:type="dxa"/>
                  <w:gridSpan w:val="3"/>
                  <w:hideMark/>
                </w:tcPr>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hideMark/>
                </w:tcPr>
                <w:p w:rsidR="001D5B99" w:rsidRDefault="001D5B99" w:rsidP="00B56D1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Повна загальна середня освіта.</w:t>
                  </w:r>
                </w:p>
              </w:tc>
            </w:tr>
            <w:tr w:rsidR="001D5B99" w:rsidTr="00B56D17">
              <w:trPr>
                <w:gridBefore w:val="1"/>
                <w:wBefore w:w="108" w:type="dxa"/>
                <w:trHeight w:val="408"/>
              </w:trPr>
              <w:tc>
                <w:tcPr>
                  <w:tcW w:w="4032" w:type="dxa"/>
                  <w:gridSpan w:val="3"/>
                  <w:hideMark/>
                </w:tcPr>
                <w:p w:rsidR="001D5B99" w:rsidRDefault="001D5B99" w:rsidP="00B56D1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rsidR="001D5B99" w:rsidRDefault="001D5B99" w:rsidP="00B56D1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1D5B99" w:rsidRDefault="001D5B99" w:rsidP="00B56D17">
                  <w:pPr>
                    <w:spacing w:after="0" w:line="240" w:lineRule="auto"/>
                    <w:jc w:val="both"/>
                    <w:rPr>
                      <w:rFonts w:ascii="Times New Roman" w:hAnsi="Times New Roman"/>
                      <w:sz w:val="28"/>
                      <w:szCs w:val="28"/>
                      <w:lang w:eastAsia="ru-RU"/>
                    </w:rPr>
                  </w:pPr>
                </w:p>
              </w:tc>
            </w:tr>
            <w:tr w:rsidR="001D5B99" w:rsidRPr="00023053" w:rsidTr="00B56D17">
              <w:trPr>
                <w:gridBefore w:val="1"/>
                <w:wBefore w:w="108" w:type="dxa"/>
                <w:trHeight w:val="408"/>
              </w:trPr>
              <w:tc>
                <w:tcPr>
                  <w:tcW w:w="4032" w:type="dxa"/>
                  <w:gridSpan w:val="3"/>
                  <w:hideMark/>
                </w:tcPr>
                <w:p w:rsidR="001D5B99" w:rsidRDefault="001D5B99" w:rsidP="00B56D17">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rsidR="001D5B99" w:rsidRDefault="001D5B99" w:rsidP="00B56D17">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p>
              </w:tc>
            </w:tr>
            <w:tr w:rsidR="001D5B99" w:rsidTr="00B56D17">
              <w:trPr>
                <w:gridBefore w:val="1"/>
                <w:wBefore w:w="108" w:type="dxa"/>
                <w:trHeight w:val="408"/>
              </w:trPr>
              <w:tc>
                <w:tcPr>
                  <w:tcW w:w="9390" w:type="dxa"/>
                  <w:gridSpan w:val="5"/>
                </w:tcPr>
                <w:p w:rsidR="001D5B99" w:rsidRDefault="001D5B99" w:rsidP="00B56D17">
                  <w:pPr>
                    <w:shd w:val="clear" w:color="auto" w:fill="FFFFFF"/>
                    <w:spacing w:after="0" w:line="240" w:lineRule="auto"/>
                    <w:jc w:val="center"/>
                    <w:rPr>
                      <w:rFonts w:ascii="Times New Roman" w:hAnsi="Times New Roman"/>
                      <w:b/>
                      <w:sz w:val="28"/>
                      <w:szCs w:val="28"/>
                      <w:lang w:eastAsia="ru-RU"/>
                    </w:rPr>
                  </w:pPr>
                </w:p>
                <w:p w:rsidR="001D5B99" w:rsidRDefault="001D5B99" w:rsidP="00B56D17">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1D5B99" w:rsidRDefault="001D5B99" w:rsidP="00B56D17">
                  <w:pPr>
                    <w:shd w:val="clear" w:color="auto" w:fill="FFFFFF"/>
                    <w:spacing w:after="0" w:line="240" w:lineRule="auto"/>
                    <w:jc w:val="center"/>
                    <w:rPr>
                      <w:rFonts w:ascii="Times New Roman" w:hAnsi="Times New Roman"/>
                      <w:b/>
                      <w:sz w:val="28"/>
                      <w:szCs w:val="28"/>
                      <w:lang w:eastAsia="ru-RU"/>
                    </w:rPr>
                  </w:pPr>
                </w:p>
              </w:tc>
            </w:tr>
            <w:tr w:rsidR="001D5B99" w:rsidTr="00B56D17">
              <w:trPr>
                <w:gridBefore w:val="1"/>
                <w:wBefore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1D5B99" w:rsidRDefault="001D5B99" w:rsidP="00B56D17">
                  <w:pPr>
                    <w:spacing w:after="0" w:line="240" w:lineRule="auto"/>
                    <w:rPr>
                      <w:rFonts w:ascii="Times New Roman" w:hAnsi="Times New Roman"/>
                      <w:sz w:val="28"/>
                      <w:szCs w:val="28"/>
                      <w:lang w:eastAsia="ru-RU"/>
                    </w:rPr>
                  </w:pPr>
                </w:p>
              </w:tc>
            </w:tr>
            <w:tr w:rsidR="001D5B99" w:rsidTr="00B56D17">
              <w:trPr>
                <w:gridBefore w:val="1"/>
                <w:wBefore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2. Вміння працювати в колективі</w:t>
                  </w:r>
                </w:p>
              </w:tc>
              <w:tc>
                <w:tcPr>
                  <w:tcW w:w="5382" w:type="dxa"/>
                  <w:gridSpan w:val="3"/>
                  <w:shd w:val="clear" w:color="auto" w:fill="FFFFFF"/>
                  <w:hideMark/>
                </w:tcPr>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 xml:space="preserve">ефективного результату діяльності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tc>
            </w:tr>
            <w:tr w:rsidR="001D5B99" w:rsidTr="00B56D17">
              <w:trPr>
                <w:gridBefore w:val="1"/>
                <w:wBefore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rsidR="001D5B99" w:rsidRDefault="001D5B99" w:rsidP="00B56D17">
                  <w:pPr>
                    <w:spacing w:after="0" w:line="240" w:lineRule="auto"/>
                    <w:rPr>
                      <w:rFonts w:ascii="Times New Roman" w:hAnsi="Times New Roman"/>
                      <w:sz w:val="28"/>
                      <w:szCs w:val="28"/>
                      <w:lang w:eastAsia="ru-RU"/>
                    </w:rPr>
                  </w:pPr>
                </w:p>
              </w:tc>
            </w:tr>
            <w:tr w:rsidR="001D5B99" w:rsidTr="00B56D17">
              <w:trPr>
                <w:gridBefore w:val="1"/>
                <w:wBefore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hideMark/>
                </w:tcPr>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умовах обмеженого часу;</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tc>
            </w:tr>
            <w:tr w:rsidR="001D5B99" w:rsidTr="00B56D17">
              <w:trPr>
                <w:gridAfter w:val="1"/>
                <w:wAfter w:w="108" w:type="dxa"/>
                <w:trHeight w:val="408"/>
              </w:trPr>
              <w:tc>
                <w:tcPr>
                  <w:tcW w:w="9390" w:type="dxa"/>
                  <w:gridSpan w:val="5"/>
                </w:tcPr>
                <w:p w:rsidR="001D5B99" w:rsidRDefault="001D5B99" w:rsidP="00B56D17">
                  <w:pPr>
                    <w:spacing w:after="0" w:line="240" w:lineRule="auto"/>
                    <w:jc w:val="center"/>
                    <w:rPr>
                      <w:rFonts w:ascii="Times New Roman" w:hAnsi="Times New Roman"/>
                      <w:b/>
                      <w:sz w:val="28"/>
                      <w:szCs w:val="28"/>
                      <w:lang w:eastAsia="ru-RU"/>
                    </w:rPr>
                  </w:pPr>
                </w:p>
                <w:p w:rsidR="001D5B99" w:rsidRDefault="001D5B99" w:rsidP="00B56D17">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1D5B99" w:rsidRPr="00023053" w:rsidTr="00B56D17">
              <w:trPr>
                <w:gridAfter w:val="1"/>
                <w:wAfter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82" w:type="dxa"/>
                  <w:gridSpan w:val="3"/>
                </w:tcPr>
                <w:p w:rsidR="001D5B99" w:rsidRDefault="001D5B99" w:rsidP="00B56D17">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1D5B99" w:rsidRDefault="001D5B99" w:rsidP="00B56D17">
                  <w:pPr>
                    <w:spacing w:after="0" w:line="240" w:lineRule="auto"/>
                    <w:jc w:val="both"/>
                    <w:rPr>
                      <w:rFonts w:ascii="Times New Roman" w:hAnsi="Times New Roman"/>
                      <w:sz w:val="28"/>
                      <w:szCs w:val="28"/>
                      <w:lang w:eastAsia="ru-RU"/>
                    </w:rPr>
                  </w:pPr>
                </w:p>
              </w:tc>
            </w:tr>
          </w:tbl>
          <w:p w:rsidR="001D5B99" w:rsidRDefault="001D5B99" w:rsidP="00B56D17">
            <w:pPr>
              <w:spacing w:after="0" w:line="240" w:lineRule="auto"/>
              <w:ind w:firstLine="462"/>
              <w:jc w:val="both"/>
              <w:rPr>
                <w:rFonts w:ascii="Times New Roman" w:hAnsi="Times New Roman"/>
                <w:sz w:val="28"/>
                <w:szCs w:val="28"/>
                <w:lang w:eastAsia="ru-RU"/>
              </w:rPr>
            </w:pPr>
          </w:p>
        </w:tc>
      </w:tr>
    </w:tbl>
    <w:p w:rsidR="001D5B99" w:rsidRDefault="001D5B99" w:rsidP="001D5B99">
      <w:pPr>
        <w:spacing w:after="0" w:line="240" w:lineRule="auto"/>
        <w:rPr>
          <w:rFonts w:ascii="Times New Roman" w:hAnsi="Times New Roman"/>
          <w:sz w:val="28"/>
          <w:szCs w:val="28"/>
        </w:rPr>
      </w:pPr>
    </w:p>
    <w:p w:rsidR="001D5B99" w:rsidRPr="0095350E" w:rsidRDefault="001D5B99" w:rsidP="001D5B99">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D5B99" w:rsidRPr="0095350E" w:rsidRDefault="001D5B99" w:rsidP="001D5B99">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1D5B99" w:rsidRDefault="001D5B99" w:rsidP="001D5B99">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ГРЕБЕНЮК</w:t>
      </w:r>
    </w:p>
    <w:p w:rsidR="001D5B99" w:rsidRDefault="001D5B99" w:rsidP="001D5B99">
      <w:pPr>
        <w:spacing w:after="0" w:line="240" w:lineRule="auto"/>
        <w:rPr>
          <w:rFonts w:ascii="Times New Roman" w:hAnsi="Times New Roman"/>
          <w:sz w:val="28"/>
          <w:szCs w:val="28"/>
        </w:rPr>
      </w:pPr>
    </w:p>
    <w:p w:rsidR="001D5B99" w:rsidRDefault="001D5B99" w:rsidP="001D5B99">
      <w:pPr>
        <w:spacing w:after="0" w:line="240" w:lineRule="auto"/>
        <w:rPr>
          <w:rFonts w:ascii="Times New Roman" w:hAnsi="Times New Roman"/>
          <w:sz w:val="28"/>
          <w:szCs w:val="28"/>
        </w:rPr>
      </w:pPr>
    </w:p>
    <w:p w:rsidR="001D5B99" w:rsidRDefault="001D5B99" w:rsidP="001D5B99">
      <w:pPr>
        <w:spacing w:after="0" w:line="240" w:lineRule="auto"/>
        <w:rPr>
          <w:rFonts w:ascii="Times New Roman" w:hAnsi="Times New Roman"/>
          <w:sz w:val="28"/>
          <w:szCs w:val="28"/>
        </w:rPr>
      </w:pPr>
    </w:p>
    <w:p w:rsidR="001D5B99" w:rsidRDefault="001D5B99" w:rsidP="001D5B99"/>
    <w:p w:rsidR="001D5B99" w:rsidRDefault="001D5B99" w:rsidP="00572C22">
      <w:pPr>
        <w:spacing w:after="0" w:line="240" w:lineRule="auto"/>
        <w:ind w:left="4962"/>
        <w:contextualSpacing/>
        <w:rPr>
          <w:rFonts w:ascii="Times New Roman" w:hAnsi="Times New Roman"/>
          <w:b/>
          <w:sz w:val="28"/>
          <w:szCs w:val="28"/>
          <w:lang w:eastAsia="ru-RU"/>
        </w:rPr>
      </w:pPr>
    </w:p>
    <w:p w:rsidR="001D5B99" w:rsidRDefault="001D5B99" w:rsidP="001D5B99">
      <w:pPr>
        <w:spacing w:after="0" w:line="240" w:lineRule="auto"/>
        <w:contextualSpacing/>
        <w:rPr>
          <w:rFonts w:ascii="Times New Roman" w:hAnsi="Times New Roman"/>
          <w:b/>
          <w:sz w:val="28"/>
          <w:szCs w:val="28"/>
          <w:lang w:eastAsia="ru-RU"/>
        </w:rPr>
      </w:pPr>
    </w:p>
    <w:p w:rsidR="001D5B99" w:rsidRDefault="001D5B99" w:rsidP="001D5B99">
      <w:pPr>
        <w:spacing w:after="0" w:line="240" w:lineRule="auto"/>
        <w:contextualSpacing/>
        <w:rPr>
          <w:rFonts w:ascii="Times New Roman" w:hAnsi="Times New Roman"/>
          <w:b/>
          <w:sz w:val="28"/>
          <w:szCs w:val="28"/>
          <w:lang w:eastAsia="ru-RU"/>
        </w:rPr>
      </w:pPr>
    </w:p>
    <w:p w:rsidR="00E151E5" w:rsidRDefault="00E151E5" w:rsidP="001D5B99">
      <w:pPr>
        <w:spacing w:after="0" w:line="240" w:lineRule="auto"/>
        <w:contextualSpacing/>
        <w:rPr>
          <w:rFonts w:ascii="Times New Roman" w:hAnsi="Times New Roman"/>
          <w:b/>
          <w:sz w:val="28"/>
          <w:szCs w:val="28"/>
          <w:lang w:eastAsia="ru-RU"/>
        </w:rPr>
      </w:pPr>
    </w:p>
    <w:p w:rsidR="00E151E5" w:rsidRDefault="00E151E5" w:rsidP="001D5B99">
      <w:pPr>
        <w:spacing w:after="0" w:line="240" w:lineRule="auto"/>
        <w:contextualSpacing/>
        <w:rPr>
          <w:rFonts w:ascii="Times New Roman" w:hAnsi="Times New Roman"/>
          <w:b/>
          <w:sz w:val="28"/>
          <w:szCs w:val="28"/>
          <w:lang w:eastAsia="ru-RU"/>
        </w:rPr>
      </w:pPr>
      <w:bookmarkStart w:id="0" w:name="_GoBack"/>
      <w:bookmarkEnd w:id="0"/>
    </w:p>
    <w:p w:rsidR="001D5B99" w:rsidRPr="008F3B95" w:rsidRDefault="001D5B99"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lastRenderedPageBreak/>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8116C">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1D5B99">
        <w:rPr>
          <w:rFonts w:ascii="Times New Roman" w:hAnsi="Times New Roman"/>
          <w:color w:val="000000" w:themeColor="text1"/>
          <w:sz w:val="28"/>
          <w:szCs w:val="28"/>
          <w:lang w:eastAsia="ru-RU"/>
        </w:rPr>
        <w:t>24</w:t>
      </w:r>
      <w:r w:rsidRPr="006F2B14">
        <w:rPr>
          <w:rFonts w:ascii="Times New Roman" w:hAnsi="Times New Roman"/>
          <w:color w:val="000000" w:themeColor="text1"/>
          <w:sz w:val="28"/>
          <w:szCs w:val="28"/>
          <w:lang w:eastAsia="ru-RU"/>
        </w:rPr>
        <w:t xml:space="preserve"> </w:t>
      </w:r>
      <w:r w:rsidR="00F51C9E">
        <w:rPr>
          <w:rFonts w:ascii="Times New Roman" w:hAnsi="Times New Roman"/>
          <w:color w:val="000000" w:themeColor="text1"/>
          <w:sz w:val="28"/>
          <w:szCs w:val="28"/>
          <w:lang w:eastAsia="ru-RU"/>
        </w:rPr>
        <w:t>травня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1D5B99">
        <w:rPr>
          <w:rFonts w:ascii="Times New Roman" w:hAnsi="Times New Roman"/>
          <w:color w:val="000000" w:themeColor="text1"/>
          <w:sz w:val="28"/>
          <w:szCs w:val="28"/>
          <w:lang w:eastAsia="ru-RU"/>
        </w:rPr>
        <w:t>04</w:t>
      </w:r>
      <w:r w:rsidR="00A16857">
        <w:rPr>
          <w:rFonts w:ascii="Times New Roman" w:hAnsi="Times New Roman"/>
          <w:color w:val="000000" w:themeColor="text1"/>
          <w:sz w:val="28"/>
          <w:szCs w:val="28"/>
          <w:lang w:eastAsia="ru-RU"/>
        </w:rPr>
        <w:t xml:space="preserve"> </w:t>
      </w:r>
      <w:r w:rsidR="001D5B99">
        <w:rPr>
          <w:rFonts w:ascii="Times New Roman" w:hAnsi="Times New Roman"/>
          <w:color w:val="000000" w:themeColor="text1"/>
          <w:sz w:val="28"/>
          <w:szCs w:val="28"/>
          <w:lang w:eastAsia="ru-RU"/>
        </w:rPr>
        <w:t>червня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1D5B99">
              <w:rPr>
                <w:rFonts w:ascii="Times New Roman" w:hAnsi="Times New Roman"/>
                <w:color w:val="000000" w:themeColor="text1"/>
                <w:sz w:val="28"/>
                <w:szCs w:val="28"/>
                <w:lang w:eastAsia="ru-RU"/>
              </w:rPr>
              <w:t>06 червня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lastRenderedPageBreak/>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 xml:space="preserve">Знання: Конституції України, законів України «Про судоустрій і статус суддів», «Про Національну поліцію», «Про запобігання корупції», Кодексу </w:t>
                  </w:r>
                  <w:r w:rsidRPr="008F3B95">
                    <w:rPr>
                      <w:rFonts w:ascii="Times New Roman" w:hAnsi="Times New Roman"/>
                      <w:sz w:val="28"/>
                      <w:szCs w:val="28"/>
                      <w:lang w:eastAsia="ru-RU"/>
                    </w:rPr>
                    <w:lastRenderedPageBreak/>
                    <w:t>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F51C9E" w:rsidRPr="0095350E" w:rsidRDefault="00F51C9E" w:rsidP="00F51C9E">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F51C9E" w:rsidRPr="0095350E" w:rsidRDefault="00F51C9E" w:rsidP="00F51C9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F51C9E" w:rsidRDefault="00F51C9E" w:rsidP="00F51C9E">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ГРЕБЕНЮК</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5B99"/>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151E5"/>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1FE0"/>
    <w:rsid w:val="00F33056"/>
    <w:rsid w:val="00F34733"/>
    <w:rsid w:val="00F34BF3"/>
    <w:rsid w:val="00F40591"/>
    <w:rsid w:val="00F43CBA"/>
    <w:rsid w:val="00F510F8"/>
    <w:rsid w:val="00F51C9E"/>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E2A4A"/>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91D39-F74C-403A-BC63-C889058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2079</Words>
  <Characters>11856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13</cp:revision>
  <cp:lastPrinted>2021-07-26T11:17:00Z</cp:lastPrinted>
  <dcterms:created xsi:type="dcterms:W3CDTF">2023-12-27T07:14:00Z</dcterms:created>
  <dcterms:modified xsi:type="dcterms:W3CDTF">2024-05-23T08:24:00Z</dcterms:modified>
</cp:coreProperties>
</file>