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Додаток </w:t>
      </w:r>
    </w:p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до наказу ТУ ССО</w:t>
      </w:r>
    </w:p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у Кіровоградській області</w:t>
      </w:r>
    </w:p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  <w:lang w:val="ru-RU"/>
        </w:rPr>
      </w:pPr>
      <w:r w:rsidRPr="00421103">
        <w:rPr>
          <w:rFonts w:ascii="Times New Roman" w:hAnsi="Times New Roman"/>
          <w:sz w:val="28"/>
          <w:szCs w:val="28"/>
        </w:rPr>
        <w:t>від _____________ № _____</w:t>
      </w:r>
      <w:r w:rsidRPr="00421103">
        <w:rPr>
          <w:rFonts w:ascii="Times New Roman" w:hAnsi="Times New Roman"/>
          <w:sz w:val="28"/>
          <w:szCs w:val="28"/>
          <w:lang w:val="ru-RU"/>
        </w:rPr>
        <w:t>_</w:t>
      </w:r>
    </w:p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</w:p>
    <w:p w:rsidR="006E722D" w:rsidRPr="00421103" w:rsidRDefault="006E722D" w:rsidP="006E722D">
      <w:pPr>
        <w:tabs>
          <w:tab w:val="left" w:pos="4536"/>
        </w:tabs>
        <w:spacing w:before="120"/>
        <w:contextualSpacing/>
        <w:rPr>
          <w:rFonts w:ascii="Times New Roman" w:hAnsi="Times New Roman"/>
          <w:b/>
          <w:sz w:val="28"/>
          <w:szCs w:val="28"/>
        </w:rPr>
      </w:pPr>
      <w:r w:rsidRPr="00421103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ЗАТВЕРДЖЕНО</w:t>
      </w:r>
    </w:p>
    <w:p w:rsidR="006E722D" w:rsidRPr="00421103" w:rsidRDefault="006E722D" w:rsidP="006E722D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наказом ТУ ССО </w:t>
      </w:r>
    </w:p>
    <w:p w:rsidR="006E722D" w:rsidRPr="00421103" w:rsidRDefault="006E722D" w:rsidP="006E722D">
      <w:pPr>
        <w:tabs>
          <w:tab w:val="left" w:pos="4536"/>
        </w:tabs>
        <w:spacing w:before="120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 Кіровоградській області</w:t>
      </w:r>
    </w:p>
    <w:p w:rsidR="006E722D" w:rsidRPr="00421103" w:rsidRDefault="006E722D" w:rsidP="006E722D">
      <w:pPr>
        <w:tabs>
          <w:tab w:val="left" w:pos="4536"/>
        </w:tabs>
        <w:spacing w:before="120"/>
        <w:ind w:left="5812"/>
        <w:contextualSpacing/>
        <w:rPr>
          <w:rFonts w:ascii="Times New Roman" w:hAnsi="Times New Roman"/>
          <w:sz w:val="28"/>
          <w:szCs w:val="28"/>
        </w:rPr>
      </w:pPr>
      <w:r w:rsidRPr="00421103">
        <w:rPr>
          <w:rFonts w:ascii="Times New Roman" w:hAnsi="Times New Roman"/>
          <w:sz w:val="28"/>
          <w:szCs w:val="28"/>
        </w:rPr>
        <w:t>від _____________№______</w:t>
      </w:r>
    </w:p>
    <w:p w:rsidR="006E722D" w:rsidRDefault="006E722D" w:rsidP="006E722D">
      <w:pPr>
        <w:spacing w:after="0" w:line="240" w:lineRule="auto"/>
        <w:jc w:val="center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6E722D" w:rsidRPr="008F3B95" w:rsidRDefault="006E722D" w:rsidP="006E722D">
      <w:pPr>
        <w:spacing w:after="0" w:line="240" w:lineRule="auto"/>
        <w:rPr>
          <w:rFonts w:ascii="Times New Roman" w:hAnsi="Times New Roman"/>
          <w:b/>
          <w:color w:val="FF0000"/>
          <w:sz w:val="28"/>
          <w:szCs w:val="28"/>
          <w:lang w:eastAsia="ru-RU"/>
        </w:rPr>
      </w:pPr>
    </w:p>
    <w:p w:rsidR="006E722D" w:rsidRPr="008F3B95" w:rsidRDefault="006E722D" w:rsidP="006E7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6E722D" w:rsidRPr="008F3B95" w:rsidRDefault="006E722D" w:rsidP="006E7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 </w:t>
      </w:r>
      <w:r w:rsidR="00B43ED6">
        <w:rPr>
          <w:rFonts w:ascii="Times New Roman" w:hAnsi="Times New Roman"/>
          <w:b/>
          <w:sz w:val="28"/>
          <w:szCs w:val="28"/>
        </w:rPr>
        <w:t>голов</w:t>
      </w:r>
      <w:r w:rsidRPr="00CE0E19">
        <w:rPr>
          <w:rFonts w:ascii="Times New Roman" w:hAnsi="Times New Roman"/>
          <w:b/>
          <w:sz w:val="28"/>
          <w:szCs w:val="28"/>
        </w:rPr>
        <w:t xml:space="preserve">ного спеціаліста </w:t>
      </w:r>
      <w:r w:rsidR="008B6BFE">
        <w:rPr>
          <w:rFonts w:ascii="Times New Roman" w:hAnsi="Times New Roman"/>
          <w:b/>
          <w:sz w:val="28"/>
          <w:szCs w:val="28"/>
        </w:rPr>
        <w:t xml:space="preserve"> (з питань запобігання та виявлення корупції)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6E722D" w:rsidRPr="008F3B95" w:rsidRDefault="006E722D" w:rsidP="006E7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6E722D" w:rsidRPr="008F3B95" w:rsidRDefault="006E722D" w:rsidP="006E72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6E722D" w:rsidRPr="00CE0E19" w:rsidRDefault="006E722D" w:rsidP="006E722D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 w:rsidR="00B43ED6">
        <w:rPr>
          <w:rFonts w:ascii="Times New Roman" w:hAnsi="Times New Roman"/>
          <w:b/>
          <w:sz w:val="28"/>
          <w:szCs w:val="28"/>
        </w:rPr>
        <w:t>голов</w:t>
      </w:r>
      <w:r w:rsidR="00B43ED6" w:rsidRPr="00CE0E19">
        <w:rPr>
          <w:rFonts w:ascii="Times New Roman" w:hAnsi="Times New Roman"/>
          <w:b/>
          <w:sz w:val="28"/>
          <w:szCs w:val="28"/>
        </w:rPr>
        <w:t xml:space="preserve">ного спеціаліста </w:t>
      </w:r>
      <w:r w:rsidR="008B6BFE">
        <w:rPr>
          <w:rFonts w:ascii="Times New Roman" w:hAnsi="Times New Roman"/>
          <w:b/>
          <w:sz w:val="28"/>
          <w:szCs w:val="28"/>
        </w:rPr>
        <w:t xml:space="preserve">(з питань запобігання та виявлення корупції) </w:t>
      </w:r>
      <w:r w:rsidRPr="00CE0E19">
        <w:rPr>
          <w:rFonts w:ascii="Times New Roman" w:hAnsi="Times New Roman"/>
          <w:b/>
          <w:sz w:val="28"/>
          <w:szCs w:val="28"/>
        </w:rPr>
        <w:t>територіального управління Служби судової охорони у Кіровоградській області:</w:t>
      </w:r>
    </w:p>
    <w:p w:rsidR="00093A9B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1) </w:t>
      </w:r>
      <w:r w:rsidR="00093A9B">
        <w:rPr>
          <w:rFonts w:ascii="Times New Roman" w:hAnsi="Times New Roman"/>
          <w:sz w:val="28"/>
          <w:szCs w:val="28"/>
        </w:rPr>
        <w:t>розробляє, проводить та контролює проведення заходів для запобігання корупційним правопорушенням;</w:t>
      </w:r>
    </w:p>
    <w:p w:rsidR="006E722D" w:rsidRP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2) </w:t>
      </w:r>
      <w:r w:rsidR="00093A9B">
        <w:rPr>
          <w:rFonts w:ascii="Times New Roman" w:hAnsi="Times New Roman"/>
          <w:sz w:val="28"/>
          <w:szCs w:val="28"/>
        </w:rPr>
        <w:t>здійснює контроль за дотриманням вимог законодавства щодо врегулюванню конфлікту інтересів</w:t>
      </w:r>
      <w:r w:rsidRPr="006E722D">
        <w:rPr>
          <w:rFonts w:ascii="Times New Roman" w:hAnsi="Times New Roman"/>
          <w:sz w:val="28"/>
          <w:szCs w:val="28"/>
        </w:rPr>
        <w:t>;</w:t>
      </w:r>
    </w:p>
    <w:p w:rsidR="006E722D" w:rsidRP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3) </w:t>
      </w:r>
      <w:r w:rsidR="00093A9B">
        <w:rPr>
          <w:rFonts w:ascii="Times New Roman" w:hAnsi="Times New Roman"/>
          <w:sz w:val="28"/>
          <w:szCs w:val="28"/>
        </w:rPr>
        <w:t>надає допомогу в заповненні декларації особам, уповноваженим на виконання функцій держави</w:t>
      </w:r>
      <w:r w:rsidRPr="006E722D">
        <w:rPr>
          <w:rFonts w:ascii="Times New Roman" w:hAnsi="Times New Roman"/>
          <w:sz w:val="28"/>
          <w:szCs w:val="28"/>
        </w:rPr>
        <w:t>;</w:t>
      </w:r>
    </w:p>
    <w:p w:rsidR="006E722D" w:rsidRP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4) бере участь у розробленні розпорядчих документів з питань </w:t>
      </w:r>
      <w:r w:rsidR="00093A9B">
        <w:rPr>
          <w:rFonts w:ascii="Times New Roman" w:hAnsi="Times New Roman"/>
          <w:sz w:val="28"/>
          <w:szCs w:val="28"/>
        </w:rPr>
        <w:t>запобігання корупції</w:t>
      </w:r>
      <w:r w:rsidRPr="006E722D">
        <w:rPr>
          <w:rFonts w:ascii="Times New Roman" w:hAnsi="Times New Roman"/>
          <w:sz w:val="28"/>
          <w:szCs w:val="28"/>
        </w:rPr>
        <w:t>;</w:t>
      </w:r>
    </w:p>
    <w:p w:rsidR="006E722D" w:rsidRP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5) представляє </w:t>
      </w:r>
      <w:r w:rsidR="00093A9B">
        <w:rPr>
          <w:rFonts w:ascii="Times New Roman" w:hAnsi="Times New Roman"/>
          <w:sz w:val="28"/>
          <w:szCs w:val="28"/>
        </w:rPr>
        <w:t>територіальне у</w:t>
      </w:r>
      <w:r w:rsidRPr="006E722D">
        <w:rPr>
          <w:rFonts w:ascii="Times New Roman" w:hAnsi="Times New Roman"/>
          <w:sz w:val="28"/>
          <w:szCs w:val="28"/>
        </w:rPr>
        <w:t xml:space="preserve">правління </w:t>
      </w:r>
      <w:r w:rsidR="00093A9B">
        <w:rPr>
          <w:rFonts w:ascii="Times New Roman" w:hAnsi="Times New Roman"/>
          <w:sz w:val="28"/>
          <w:szCs w:val="28"/>
        </w:rPr>
        <w:t>та в межах повноважень забезпечує взаємодію з іншими органами влади, підприємствами, установами та організаціями з метою ефективного виконання покладених на територіальне управління завдань</w:t>
      </w:r>
      <w:r w:rsidRPr="006E722D">
        <w:rPr>
          <w:rFonts w:ascii="Times New Roman" w:hAnsi="Times New Roman"/>
          <w:sz w:val="28"/>
          <w:szCs w:val="28"/>
        </w:rPr>
        <w:t>;</w:t>
      </w:r>
    </w:p>
    <w:p w:rsidR="006E722D" w:rsidRP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6) </w:t>
      </w:r>
      <w:r w:rsidR="00093A9B">
        <w:rPr>
          <w:rFonts w:ascii="Times New Roman" w:hAnsi="Times New Roman"/>
          <w:sz w:val="28"/>
          <w:szCs w:val="28"/>
        </w:rPr>
        <w:t>бере участь у правовій експертизі документів, нормативно-правових актів, що стосуються діяльності територіального управління, з метою виявлення причин та умов, які призводять до корупційного правопорушення</w:t>
      </w:r>
      <w:r w:rsidRPr="006E722D">
        <w:rPr>
          <w:rFonts w:ascii="Times New Roman" w:hAnsi="Times New Roman"/>
          <w:sz w:val="28"/>
          <w:szCs w:val="28"/>
        </w:rPr>
        <w:t>;</w:t>
      </w:r>
    </w:p>
    <w:p w:rsidR="006E722D" w:rsidRDefault="006E722D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 xml:space="preserve">7) за дорученням керівництва відділу та </w:t>
      </w:r>
      <w:r w:rsidR="00093A9B">
        <w:rPr>
          <w:rFonts w:ascii="Times New Roman" w:hAnsi="Times New Roman"/>
          <w:sz w:val="28"/>
          <w:szCs w:val="28"/>
        </w:rPr>
        <w:t>територіального управління</w:t>
      </w:r>
      <w:r w:rsidR="00093A9B" w:rsidRPr="006E722D">
        <w:rPr>
          <w:rFonts w:ascii="Times New Roman" w:hAnsi="Times New Roman"/>
          <w:sz w:val="28"/>
          <w:szCs w:val="28"/>
        </w:rPr>
        <w:t xml:space="preserve"> </w:t>
      </w:r>
      <w:r w:rsidRPr="006E722D">
        <w:rPr>
          <w:rFonts w:ascii="Times New Roman" w:hAnsi="Times New Roman"/>
          <w:sz w:val="28"/>
          <w:szCs w:val="28"/>
        </w:rPr>
        <w:t xml:space="preserve">виконує інші повноваження, які належать до компетенції </w:t>
      </w:r>
      <w:r w:rsidR="00093A9B">
        <w:rPr>
          <w:rFonts w:ascii="Times New Roman" w:hAnsi="Times New Roman"/>
          <w:sz w:val="28"/>
          <w:szCs w:val="28"/>
        </w:rPr>
        <w:t>територіального управління</w:t>
      </w:r>
      <w:r w:rsidRPr="006E722D">
        <w:rPr>
          <w:rFonts w:ascii="Times New Roman" w:hAnsi="Times New Roman"/>
          <w:sz w:val="28"/>
          <w:szCs w:val="28"/>
        </w:rPr>
        <w:t>.</w:t>
      </w:r>
    </w:p>
    <w:p w:rsidR="00093A9B" w:rsidRPr="006E722D" w:rsidRDefault="00093A9B" w:rsidP="006E722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722D" w:rsidRPr="008F3B95" w:rsidRDefault="006E722D" w:rsidP="006E722D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2.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B43ED6" w:rsidRPr="008A14B6" w:rsidTr="00086293">
        <w:trPr>
          <w:trHeight w:val="408"/>
        </w:trPr>
        <w:tc>
          <w:tcPr>
            <w:tcW w:w="9639" w:type="dxa"/>
            <w:hideMark/>
          </w:tcPr>
          <w:p w:rsidR="00B43ED6" w:rsidRPr="00B43ED6" w:rsidRDefault="00B43ED6" w:rsidP="00B43ED6">
            <w:pPr>
              <w:spacing w:after="0"/>
              <w:ind w:right="4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>1) 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 грудня 2019 року № 281 «Про установлення посадових окладів співробітників територіальних підрозділів (територіальних управлінь) Служби судової охорони»  – 5920 гривень;</w:t>
            </w:r>
          </w:p>
        </w:tc>
      </w:tr>
      <w:tr w:rsidR="00B43ED6" w:rsidRPr="008A14B6" w:rsidTr="00086293">
        <w:trPr>
          <w:trHeight w:val="408"/>
        </w:trPr>
        <w:tc>
          <w:tcPr>
            <w:tcW w:w="9639" w:type="dxa"/>
          </w:tcPr>
          <w:p w:rsidR="00B43ED6" w:rsidRPr="00B43ED6" w:rsidRDefault="00B43ED6" w:rsidP="00B43ED6">
            <w:pPr>
              <w:spacing w:after="0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6E722D" w:rsidRPr="00297DB5" w:rsidRDefault="006E722D" w:rsidP="00B43ED6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6E722D" w:rsidRPr="00297DB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6E722D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F65FF8" w:rsidRPr="00326A9D" w:rsidRDefault="00F65FF8" w:rsidP="00F65FF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lastRenderedPageBreak/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6E722D" w:rsidRPr="00374122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776FD7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26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093A9B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червня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до 16.30 год.</w:t>
      </w:r>
      <w:r w:rsidR="00776FD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76FD7">
        <w:rPr>
          <w:rFonts w:ascii="Times New Roman" w:hAnsi="Times New Roman"/>
          <w:color w:val="000000" w:themeColor="text1"/>
          <w:sz w:val="28"/>
          <w:szCs w:val="28"/>
          <w:lang w:eastAsia="ru-RU"/>
        </w:rPr>
        <w:br/>
        <w:t>30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072E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чер</w:t>
      </w:r>
      <w:r w:rsidR="006D1FF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ня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</w:t>
      </w:r>
      <w:proofErr w:type="spellStart"/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 м. Кропивницький, вул. Велика Перспективна, 33.</w:t>
      </w:r>
    </w:p>
    <w:p w:rsidR="006E722D" w:rsidRPr="008F3B95" w:rsidRDefault="006E722D" w:rsidP="006E722D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 w:rsidR="003B48F0">
        <w:rPr>
          <w:rFonts w:ascii="Times New Roman" w:hAnsi="Times New Roman"/>
          <w:sz w:val="28"/>
          <w:szCs w:val="28"/>
        </w:rPr>
        <w:t>голов</w:t>
      </w:r>
      <w:r w:rsidRPr="0040713F">
        <w:rPr>
          <w:rFonts w:ascii="Times New Roman" w:hAnsi="Times New Roman"/>
          <w:sz w:val="28"/>
          <w:szCs w:val="28"/>
        </w:rPr>
        <w:t xml:space="preserve">ного спеціаліста </w:t>
      </w:r>
      <w:r w:rsidR="00776FD7">
        <w:rPr>
          <w:rFonts w:ascii="Times New Roman" w:hAnsi="Times New Roman"/>
          <w:sz w:val="28"/>
          <w:szCs w:val="28"/>
        </w:rPr>
        <w:t xml:space="preserve">(з питань запобігання та виявлення корупції)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6E722D" w:rsidRPr="008F3B95" w:rsidTr="00086293">
        <w:trPr>
          <w:trHeight w:val="408"/>
        </w:trPr>
        <w:tc>
          <w:tcPr>
            <w:tcW w:w="9639" w:type="dxa"/>
          </w:tcPr>
          <w:p w:rsidR="006E722D" w:rsidRPr="008F3B95" w:rsidRDefault="006E722D" w:rsidP="000862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6E722D" w:rsidRPr="008F3B95" w:rsidRDefault="006E722D" w:rsidP="00086293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6E722D" w:rsidRPr="0095350E" w:rsidRDefault="006E722D" w:rsidP="00086293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 w:rsidR="00776FD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04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776FD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липня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6E722D" w:rsidRPr="008F3B95" w:rsidRDefault="006E722D" w:rsidP="00086293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6E722D" w:rsidRPr="00FD672E" w:rsidRDefault="00FD672E" w:rsidP="00086293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Яковлєва Анастасія Сергіївна</w:t>
            </w:r>
            <w:r w:rsidR="006E722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6E722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E722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6E722D">
              <w:rPr>
                <w:rFonts w:ascii="Times New Roman" w:hAnsi="Times New Roman"/>
                <w:sz w:val="28"/>
                <w:szCs w:val="28"/>
                <w:lang w:eastAsia="ru-RU"/>
              </w:rPr>
              <w:t>66 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398</w:t>
            </w:r>
            <w:r w:rsidR="006E722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24</w:t>
            </w:r>
            <w:r w:rsidR="006E722D">
              <w:rPr>
                <w:rFonts w:ascii="Times New Roman" w:hAnsi="Times New Roman"/>
                <w:sz w:val="28"/>
                <w:szCs w:val="28"/>
                <w:lang w:eastAsia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6E722D"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6E722D"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6E722D"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="006E722D" w:rsidRPr="00FD672E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eastAsia="ru-RU"/>
              </w:rPr>
              <w:t>.</w:t>
            </w:r>
            <w:hyperlink r:id="rId6" w:history="1">
              <w:r w:rsidR="006E722D"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="006E722D"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6E722D" w:rsidRPr="008F3B95" w:rsidRDefault="006E722D" w:rsidP="00086293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37"/>
              <w:gridCol w:w="3971"/>
              <w:gridCol w:w="108"/>
              <w:gridCol w:w="24"/>
              <w:gridCol w:w="5250"/>
              <w:gridCol w:w="108"/>
            </w:tblGrid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9461" w:type="dxa"/>
                  <w:gridSpan w:val="5"/>
                </w:tcPr>
                <w:p w:rsidR="006E722D" w:rsidRPr="008F3B95" w:rsidRDefault="006E722D" w:rsidP="000862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6E722D" w:rsidRPr="008F3B95" w:rsidRDefault="006E722D" w:rsidP="000862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9461" w:type="dxa"/>
                  <w:gridSpan w:val="5"/>
                </w:tcPr>
                <w:p w:rsidR="006E722D" w:rsidRPr="008F3B95" w:rsidRDefault="006E722D" w:rsidP="000862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103" w:type="dxa"/>
                  <w:gridSpan w:val="3"/>
                </w:tcPr>
                <w:p w:rsidR="006E722D" w:rsidRPr="0040713F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6E722D" w:rsidRPr="0040713F" w:rsidRDefault="006E722D" w:rsidP="00086293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 за однією з галузей знань: «Право», «Воєнні науки, національна безпека, безпека державного кордону», «Управління та адміністрування»,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</w:t>
                  </w:r>
                  <w:r w:rsidR="008B6BFE">
                    <w:rPr>
                      <w:rFonts w:ascii="Times New Roman" w:hAnsi="Times New Roman"/>
                      <w:sz w:val="28"/>
                      <w:szCs w:val="28"/>
                    </w:rPr>
                    <w:t>магістр*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6E722D" w:rsidRPr="0040713F" w:rsidRDefault="006E722D" w:rsidP="000862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103" w:type="dxa"/>
                  <w:gridSpan w:val="3"/>
                </w:tcPr>
                <w:p w:rsidR="006E722D" w:rsidRPr="0040713F" w:rsidRDefault="006E722D" w:rsidP="000862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6E722D" w:rsidRPr="0040713F" w:rsidRDefault="006E722D" w:rsidP="00086293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</w:t>
                  </w:r>
                  <w:r w:rsidR="00FC0CCC">
                    <w:rPr>
                      <w:rFonts w:ascii="Times New Roman" w:hAnsi="Times New Roman"/>
                      <w:sz w:val="28"/>
                      <w:szCs w:val="28"/>
                    </w:rPr>
                    <w:t>, органах системи правосуддя, правоохоронних органах чи військових формуваннях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 w:rsidR="00FC0CCC">
                    <w:rPr>
                      <w:rFonts w:ascii="Times New Roman" w:hAnsi="Times New Roman"/>
                      <w:sz w:val="28"/>
                      <w:szCs w:val="28"/>
                    </w:rPr>
                    <w:t xml:space="preserve">або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досвід </w:t>
                  </w:r>
                  <w:r w:rsidR="00FC0CCC"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роботи на керівних посадах підприємств, установ, організацій незалежно від форм власності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="00FC0CCC">
                    <w:rPr>
                      <w:rFonts w:ascii="Times New Roman" w:hAnsi="Times New Roman"/>
                      <w:sz w:val="28"/>
                      <w:szCs w:val="28"/>
                    </w:rPr>
                    <w:t>1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</w:t>
                  </w:r>
                  <w:r w:rsidR="00FC0CCC">
                    <w:rPr>
                      <w:rFonts w:ascii="Times New Roman" w:hAnsi="Times New Roman"/>
                      <w:sz w:val="28"/>
                      <w:szCs w:val="28"/>
                    </w:rPr>
                    <w:t>ік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6E722D" w:rsidRPr="0040713F" w:rsidRDefault="006E722D" w:rsidP="00086293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6E722D" w:rsidRPr="0040713F" w:rsidRDefault="006E722D" w:rsidP="000862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103" w:type="dxa"/>
                  <w:gridSpan w:val="3"/>
                </w:tcPr>
                <w:p w:rsidR="006E722D" w:rsidRPr="008F3B95" w:rsidRDefault="006E722D" w:rsidP="00086293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6E722D" w:rsidRPr="00326A9D" w:rsidRDefault="006E722D" w:rsidP="00086293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, надати державний сертифікат про рівень володіння державною мовою, що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9461" w:type="dxa"/>
                  <w:gridSpan w:val="5"/>
                </w:tcPr>
                <w:p w:rsidR="006E722D" w:rsidRDefault="006E722D" w:rsidP="003B48F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7847" w:rsidRDefault="00D57847" w:rsidP="003B48F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7847" w:rsidRDefault="00D57847" w:rsidP="003B48F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D57847" w:rsidRDefault="00D57847" w:rsidP="003B48F0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079" w:type="dxa"/>
                  <w:gridSpan w:val="2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079" w:type="dxa"/>
                  <w:gridSpan w:val="2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079" w:type="dxa"/>
                  <w:gridSpan w:val="2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4D5A9F">
              <w:trPr>
                <w:gridBefore w:val="1"/>
                <w:wBefore w:w="37" w:type="dxa"/>
                <w:trHeight w:val="408"/>
              </w:trPr>
              <w:tc>
                <w:tcPr>
                  <w:tcW w:w="4079" w:type="dxa"/>
                  <w:gridSpan w:val="2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6E722D" w:rsidRPr="008F3B95" w:rsidRDefault="006E722D" w:rsidP="00086293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6E722D" w:rsidRPr="008F3B95" w:rsidTr="00086293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6E722D" w:rsidRPr="008F3B95" w:rsidRDefault="006E722D" w:rsidP="0008629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6E722D" w:rsidRPr="008F3B95" w:rsidTr="00086293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6E722D" w:rsidRPr="008F3B95" w:rsidRDefault="006E722D" w:rsidP="00086293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6E722D" w:rsidRPr="008F3B95" w:rsidRDefault="006E722D" w:rsidP="00086293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6E722D" w:rsidRPr="008F3B95" w:rsidRDefault="006E722D" w:rsidP="00086293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6E722D" w:rsidRPr="008F3B95" w:rsidRDefault="006E722D" w:rsidP="00086293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E70A42" w:rsidRDefault="00E70A42" w:rsidP="00E70A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B6BFE" w:rsidRPr="008B6BFE" w:rsidRDefault="008B6BFE" w:rsidP="00E70A4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6BFE">
        <w:rPr>
          <w:rFonts w:ascii="Times New Roman" w:hAnsi="Times New Roman"/>
          <w:sz w:val="28"/>
          <w:szCs w:val="28"/>
        </w:rPr>
        <w:t xml:space="preserve">* Якщо особа претендує на заміщення вакантної посади, здобула вищу освіту за освітньо-кваліфікаційним рівнем </w:t>
      </w:r>
      <w:r w:rsidR="00776FD7" w:rsidRPr="008B6BFE">
        <w:rPr>
          <w:rFonts w:ascii="Times New Roman" w:hAnsi="Times New Roman"/>
          <w:sz w:val="28"/>
          <w:szCs w:val="28"/>
        </w:rPr>
        <w:t>спеціаліста</w:t>
      </w:r>
      <w:r w:rsidRPr="008B6BFE">
        <w:rPr>
          <w:rFonts w:ascii="Times New Roman" w:hAnsi="Times New Roman"/>
          <w:sz w:val="28"/>
          <w:szCs w:val="28"/>
        </w:rPr>
        <w:t xml:space="preserve"> (повну вищу освіту), ві</w:t>
      </w:r>
      <w:r>
        <w:rPr>
          <w:rFonts w:ascii="Times New Roman" w:hAnsi="Times New Roman"/>
          <w:sz w:val="28"/>
          <w:szCs w:val="28"/>
        </w:rPr>
        <w:t xml:space="preserve">дповідно до підпункту 2 пункту 2 розділу </w:t>
      </w:r>
      <w:r>
        <w:rPr>
          <w:rFonts w:ascii="Times New Roman" w:hAnsi="Times New Roman"/>
          <w:sz w:val="28"/>
          <w:szCs w:val="28"/>
          <w:lang w:val="en-US"/>
        </w:rPr>
        <w:t>XV</w:t>
      </w:r>
      <w:r>
        <w:rPr>
          <w:rFonts w:ascii="Times New Roman" w:hAnsi="Times New Roman"/>
          <w:sz w:val="28"/>
          <w:szCs w:val="28"/>
        </w:rPr>
        <w:t xml:space="preserve"> «При</w:t>
      </w:r>
      <w:r w:rsidR="00FC5E06">
        <w:rPr>
          <w:rFonts w:ascii="Times New Roman" w:hAnsi="Times New Roman"/>
          <w:sz w:val="28"/>
          <w:szCs w:val="28"/>
        </w:rPr>
        <w:t>к</w:t>
      </w:r>
      <w:r w:rsidR="00E70A42">
        <w:rPr>
          <w:rFonts w:ascii="Times New Roman" w:hAnsi="Times New Roman"/>
          <w:sz w:val="28"/>
          <w:szCs w:val="28"/>
        </w:rPr>
        <w:t>і</w:t>
      </w:r>
      <w:r w:rsidR="00FC5E06">
        <w:rPr>
          <w:rFonts w:ascii="Times New Roman" w:hAnsi="Times New Roman"/>
          <w:sz w:val="28"/>
          <w:szCs w:val="28"/>
        </w:rPr>
        <w:t xml:space="preserve">нцеві </w:t>
      </w:r>
      <w:r w:rsidR="00E70A42">
        <w:rPr>
          <w:rFonts w:ascii="Times New Roman" w:hAnsi="Times New Roman"/>
          <w:sz w:val="28"/>
          <w:szCs w:val="28"/>
        </w:rPr>
        <w:t xml:space="preserve">та перехідні положення Закону України «Про вищу освіту», така освіта прирівнюється до вищої освіти ступеня магістра. </w:t>
      </w:r>
    </w:p>
    <w:p w:rsidR="00E70A42" w:rsidRDefault="00E70A42" w:rsidP="00E70A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76FD7" w:rsidRDefault="00776FD7" w:rsidP="00E70A4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722D" w:rsidRPr="0095350E" w:rsidRDefault="00E70A42" w:rsidP="00E70A4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E722D" w:rsidRPr="0095350E">
        <w:rPr>
          <w:rFonts w:ascii="Times New Roman" w:hAnsi="Times New Roman"/>
          <w:sz w:val="28"/>
          <w:szCs w:val="28"/>
        </w:rPr>
        <w:t xml:space="preserve">ачальник відділу по роботі з </w:t>
      </w:r>
    </w:p>
    <w:p w:rsidR="006E722D" w:rsidRPr="0095350E" w:rsidRDefault="006E722D" w:rsidP="006E722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136138" w:rsidRDefault="00E70A42" w:rsidP="006E722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підполковник </w:t>
      </w:r>
      <w:r w:rsidR="006E722D"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 w:rsidR="00776FD7">
        <w:rPr>
          <w:rFonts w:ascii="Times New Roman" w:hAnsi="Times New Roman"/>
          <w:sz w:val="28"/>
          <w:szCs w:val="28"/>
        </w:rPr>
        <w:t xml:space="preserve">            </w:t>
      </w:r>
      <w:r w:rsidR="006E722D" w:rsidRPr="0095350E">
        <w:rPr>
          <w:rFonts w:ascii="Times New Roman" w:hAnsi="Times New Roman"/>
          <w:sz w:val="28"/>
          <w:szCs w:val="28"/>
        </w:rPr>
        <w:t xml:space="preserve">  </w:t>
      </w:r>
      <w:r w:rsidRPr="00E70A42">
        <w:rPr>
          <w:rFonts w:ascii="Times New Roman" w:hAnsi="Times New Roman"/>
          <w:b/>
          <w:sz w:val="28"/>
          <w:szCs w:val="28"/>
        </w:rPr>
        <w:t>Олександр ІОСІФОВ</w:t>
      </w:r>
    </w:p>
    <w:p w:rsidR="00136138" w:rsidRPr="00136138" w:rsidRDefault="00136138" w:rsidP="00136138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136138" w:rsidRPr="008F3B95" w:rsidRDefault="00136138" w:rsidP="0013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УМОВИ</w:t>
      </w:r>
    </w:p>
    <w:p w:rsidR="00136138" w:rsidRPr="008F3B95" w:rsidRDefault="00136138" w:rsidP="0013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 xml:space="preserve">проведення конкурсу на зайняття вакантної посади 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провідного </w:t>
      </w:r>
      <w:r w:rsidRPr="00CE0E19">
        <w:rPr>
          <w:rFonts w:ascii="Times New Roman" w:hAnsi="Times New Roman"/>
          <w:b/>
          <w:sz w:val="28"/>
          <w:szCs w:val="28"/>
        </w:rPr>
        <w:t xml:space="preserve">спеціаліста відділу </w:t>
      </w:r>
      <w:r>
        <w:rPr>
          <w:rFonts w:ascii="Times New Roman" w:hAnsi="Times New Roman"/>
          <w:b/>
          <w:sz w:val="28"/>
          <w:szCs w:val="28"/>
        </w:rPr>
        <w:t xml:space="preserve">по роботі з персоналом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Територіального управління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 Кіровоградській області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</w:t>
      </w:r>
    </w:p>
    <w:p w:rsidR="00136138" w:rsidRPr="008F3B95" w:rsidRDefault="00136138" w:rsidP="0013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36138" w:rsidRPr="008F3B95" w:rsidRDefault="00136138" w:rsidP="001361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Загальні умови.</w:t>
      </w:r>
    </w:p>
    <w:p w:rsidR="00136138" w:rsidRPr="00CE0E19" w:rsidRDefault="00136138" w:rsidP="00136138">
      <w:pPr>
        <w:spacing w:after="0"/>
        <w:ind w:left="6" w:firstLine="702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CE0E19">
        <w:rPr>
          <w:rFonts w:ascii="Times New Roman" w:hAnsi="Times New Roman"/>
          <w:b/>
          <w:sz w:val="28"/>
          <w:szCs w:val="28"/>
          <w:lang w:eastAsia="ru-RU"/>
        </w:rPr>
        <w:t xml:space="preserve">1. </w:t>
      </w:r>
      <w:r w:rsidRPr="00CE0E19">
        <w:rPr>
          <w:rFonts w:ascii="Times New Roman" w:hAnsi="Times New Roman"/>
          <w:b/>
          <w:sz w:val="28"/>
          <w:szCs w:val="28"/>
        </w:rPr>
        <w:t xml:space="preserve">Основні повноваження </w:t>
      </w:r>
      <w:r>
        <w:rPr>
          <w:rFonts w:ascii="Times New Roman" w:hAnsi="Times New Roman"/>
          <w:b/>
          <w:sz w:val="28"/>
          <w:szCs w:val="28"/>
        </w:rPr>
        <w:t>провідного</w:t>
      </w:r>
      <w:r w:rsidRPr="00CE0E19">
        <w:rPr>
          <w:rFonts w:ascii="Times New Roman" w:hAnsi="Times New Roman"/>
          <w:b/>
          <w:sz w:val="28"/>
          <w:szCs w:val="28"/>
        </w:rPr>
        <w:t xml:space="preserve"> спеціаліста відділу </w:t>
      </w:r>
      <w:r>
        <w:rPr>
          <w:rFonts w:ascii="Times New Roman" w:hAnsi="Times New Roman"/>
          <w:b/>
          <w:sz w:val="28"/>
          <w:szCs w:val="28"/>
        </w:rPr>
        <w:t>по роботі з персоналом</w:t>
      </w:r>
      <w:r w:rsidRPr="00CE0E19">
        <w:rPr>
          <w:rFonts w:ascii="Times New Roman" w:hAnsi="Times New Roman"/>
          <w:b/>
          <w:sz w:val="28"/>
          <w:szCs w:val="28"/>
        </w:rPr>
        <w:t xml:space="preserve"> територіального управління Служби судової охорони у Кіровоградській області: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1) організовує та забезпечує роботу з приймання на службу (роботу) співробітників (працівників), їх переведення, звільнення, надання відпусток особовому складу Управління відповідно до чинного законодавства та нормативних документів;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2) організовує роботу з особовими справами співробітників (працівників), зокрема їх формування та ведення, реєстрацію, облік та зберігання;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3) забезпечує дотримання співробітниками (працівниками) вимог нормативних актів з питань проходження служби, трудового законодавства;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4) бере участь у розробленні розпорядчих документів з питань проходження служби;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5) представляє Управління в порядку, визначеному керівництвом Управління, у відносинах з іншими органами державної влади, органами місцевого самоврядування, іншими установами та організаціями;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6) вживає заходів із додержання трудової дисципліни, зокрема правил внутрішнього трудового розпорядку, розпорядку дня;</w:t>
      </w:r>
    </w:p>
    <w:p w:rsidR="00136138" w:rsidRPr="006E722D" w:rsidRDefault="00136138" w:rsidP="0013613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E722D">
        <w:rPr>
          <w:rFonts w:ascii="Times New Roman" w:hAnsi="Times New Roman"/>
          <w:sz w:val="28"/>
          <w:szCs w:val="28"/>
        </w:rPr>
        <w:t>7) за дорученням керівництва відділу та Управління виконує інші повноваження, які належать до компетенції Управління.</w:t>
      </w:r>
    </w:p>
    <w:p w:rsidR="00136138" w:rsidRPr="008F3B95" w:rsidRDefault="00136138" w:rsidP="00136138">
      <w:pPr>
        <w:spacing w:after="0" w:line="240" w:lineRule="auto"/>
        <w:ind w:firstLine="851"/>
        <w:rPr>
          <w:rFonts w:ascii="Times New Roman" w:hAnsi="Times New Roman"/>
          <w:b/>
          <w:sz w:val="28"/>
          <w:szCs w:val="28"/>
          <w:lang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2. Умови оплати праці:</w:t>
      </w:r>
    </w:p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9639"/>
      </w:tblGrid>
      <w:tr w:rsidR="00136138" w:rsidRPr="008A14B6" w:rsidTr="00F771CF">
        <w:trPr>
          <w:trHeight w:val="408"/>
        </w:trPr>
        <w:tc>
          <w:tcPr>
            <w:tcW w:w="9639" w:type="dxa"/>
            <w:hideMark/>
          </w:tcPr>
          <w:p w:rsidR="00136138" w:rsidRPr="00B43ED6" w:rsidRDefault="00136138" w:rsidP="00F771CF">
            <w:pPr>
              <w:spacing w:after="0"/>
              <w:ind w:right="40" w:firstLine="8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43ED6">
              <w:rPr>
                <w:rFonts w:ascii="Times New Roman" w:hAnsi="Times New Roman"/>
                <w:sz w:val="28"/>
                <w:szCs w:val="28"/>
              </w:rPr>
              <w:t>1) посадовий оклад –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 грудня 2019 року № 281 «Про установлення посадових окладів співробітників територіальних підрозділів (територіальних управлінь) Служби судової охорони»  – 5</w:t>
            </w:r>
            <w:r w:rsidR="00DB2767">
              <w:rPr>
                <w:rFonts w:ascii="Times New Roman" w:hAnsi="Times New Roman"/>
                <w:sz w:val="28"/>
                <w:szCs w:val="28"/>
              </w:rPr>
              <w:t>64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>0 гривень;</w:t>
            </w:r>
          </w:p>
        </w:tc>
      </w:tr>
      <w:tr w:rsidR="00136138" w:rsidRPr="008A14B6" w:rsidTr="00F771CF">
        <w:trPr>
          <w:trHeight w:val="408"/>
        </w:trPr>
        <w:tc>
          <w:tcPr>
            <w:tcW w:w="9639" w:type="dxa"/>
          </w:tcPr>
          <w:p w:rsidR="00136138" w:rsidRPr="00B43ED6" w:rsidRDefault="00136138" w:rsidP="00F771CF">
            <w:pPr>
              <w:spacing w:after="0"/>
              <w:ind w:right="4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</w:t>
            </w:r>
            <w:r w:rsidRPr="00B43ED6">
              <w:rPr>
                <w:rFonts w:ascii="Times New Roman" w:hAnsi="Times New Roman"/>
                <w:sz w:val="28"/>
                <w:szCs w:val="28"/>
              </w:rPr>
      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      </w:r>
          </w:p>
        </w:tc>
      </w:tr>
    </w:tbl>
    <w:p w:rsidR="00136138" w:rsidRPr="00297DB5" w:rsidRDefault="00136138" w:rsidP="00136138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lastRenderedPageBreak/>
        <w:t>3. Інформація про строковість чи безстроковість призначення на посаду:</w:t>
      </w:r>
      <w:r w:rsidRPr="008F3B95">
        <w:rPr>
          <w:rFonts w:ascii="Times New Roman" w:hAnsi="Times New Roman"/>
          <w:sz w:val="28"/>
          <w:szCs w:val="28"/>
          <w:lang w:eastAsia="ru-RU"/>
        </w:rPr>
        <w:t xml:space="preserve"> безстроково. </w:t>
      </w:r>
    </w:p>
    <w:p w:rsidR="00136138" w:rsidRPr="00297DB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b/>
          <w:sz w:val="28"/>
          <w:szCs w:val="28"/>
          <w:lang w:eastAsia="ru-RU"/>
        </w:rPr>
        <w:t>4. Перелік документів, необхідних для участі в конкурсі, та строк їх подання: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2) копія паспорта громадянина України;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3) копії (копії) документа (документів) про освіту;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4) заповнена особова картка визначеного зразка, автобіографія, фотокартка розміром 30 х 40 мм;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6) копія трудової книжки (за наявності);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val="ru-RU"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136138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8) копія військового квитка або посвідчення особи військовослужбовця (для військовозобов’</w:t>
      </w:r>
      <w:r>
        <w:rPr>
          <w:rFonts w:ascii="Times New Roman" w:hAnsi="Times New Roman"/>
          <w:sz w:val="28"/>
          <w:szCs w:val="28"/>
          <w:lang w:eastAsia="ru-RU"/>
        </w:rPr>
        <w:t>язаних або військовослужбовців);</w:t>
      </w:r>
    </w:p>
    <w:p w:rsidR="00136138" w:rsidRPr="00326A9D" w:rsidRDefault="00136138" w:rsidP="00136138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 </w:t>
      </w:r>
      <w:r w:rsidRPr="004F10EB">
        <w:rPr>
          <w:rFonts w:ascii="Times New Roman" w:hAnsi="Times New Roman"/>
          <w:sz w:val="28"/>
          <w:szCs w:val="28"/>
          <w:lang w:eastAsia="ru-RU"/>
        </w:rPr>
        <w:t xml:space="preserve">9) </w:t>
      </w:r>
      <w:r>
        <w:rPr>
          <w:rFonts w:ascii="Times New Roman" w:hAnsi="Times New Roman"/>
          <w:bCs/>
          <w:sz w:val="28"/>
          <w:szCs w:val="28"/>
          <w:lang w:eastAsia="ru-RU"/>
        </w:rPr>
        <w:t>д</w:t>
      </w:r>
      <w:r w:rsidRPr="00FB0EA9">
        <w:rPr>
          <w:rFonts w:ascii="Times New Roman" w:hAnsi="Times New Roman"/>
          <w:bCs/>
          <w:sz w:val="28"/>
          <w:szCs w:val="28"/>
          <w:lang w:eastAsia="ru-RU"/>
        </w:rPr>
        <w:t>овідка про проходження попереднього, періодичного та позачергового психіатричних оглядів, у тому числі на предмет вживання психоактивних речовин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(форма №100-2/о).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B95">
        <w:rPr>
          <w:rFonts w:ascii="Times New Roman" w:hAnsi="Times New Roman"/>
          <w:sz w:val="28"/>
          <w:szCs w:val="28"/>
          <w:lang w:eastAsia="ru-RU"/>
        </w:rP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136138" w:rsidRPr="00E36999" w:rsidRDefault="00136138" w:rsidP="00E36999">
      <w:pPr>
        <w:spacing w:after="0" w:line="240" w:lineRule="auto"/>
        <w:ind w:firstLine="851"/>
        <w:jc w:val="both"/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Документи приймаються з 08.00 год. </w:t>
      </w:r>
      <w:r w:rsidR="00DB2767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2</w:t>
      </w:r>
      <w:bookmarkStart w:id="0" w:name="_GoBack"/>
      <w:bookmarkEnd w:id="0"/>
      <w:r w:rsidR="00E36999">
        <w:rPr>
          <w:rFonts w:ascii="Times New Roman" w:hAnsi="Times New Roman"/>
          <w:color w:val="000000" w:themeColor="text1"/>
          <w:sz w:val="28"/>
          <w:szCs w:val="28"/>
          <w:lang w:val="ru-RU" w:eastAsia="ru-RU"/>
        </w:rPr>
        <w:t>6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B27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червня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до 16.30 год. </w:t>
      </w:r>
      <w:r w:rsidR="00DB2767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30 червня 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202</w:t>
      </w:r>
      <w:r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року, за </w:t>
      </w:r>
      <w:proofErr w:type="spellStart"/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адресою</w:t>
      </w:r>
      <w:proofErr w:type="spellEnd"/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 м. Кропивницький, вул. Велика Перспективна, 33.</w:t>
      </w:r>
    </w:p>
    <w:p w:rsidR="00136138" w:rsidRPr="008F3B95" w:rsidRDefault="00136138" w:rsidP="0013613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На </w:t>
      </w:r>
      <w:r>
        <w:rPr>
          <w:rFonts w:ascii="Times New Roman" w:hAnsi="Times New Roman"/>
          <w:sz w:val="28"/>
          <w:szCs w:val="28"/>
        </w:rPr>
        <w:t>провідного</w:t>
      </w:r>
      <w:r w:rsidRPr="0040713F">
        <w:rPr>
          <w:rFonts w:ascii="Times New Roman" w:hAnsi="Times New Roman"/>
          <w:sz w:val="28"/>
          <w:szCs w:val="28"/>
        </w:rPr>
        <w:t xml:space="preserve"> спеціаліста відділу</w:t>
      </w:r>
      <w:r>
        <w:rPr>
          <w:rFonts w:ascii="Times New Roman" w:hAnsi="Times New Roman"/>
          <w:sz w:val="28"/>
          <w:szCs w:val="28"/>
        </w:rPr>
        <w:t xml:space="preserve"> по роботі з персоналом</w:t>
      </w:r>
      <w:r w:rsidRPr="00CE0E19">
        <w:rPr>
          <w:rFonts w:ascii="Times New Roman" w:hAnsi="Times New Roman"/>
          <w:b/>
          <w:sz w:val="28"/>
          <w:szCs w:val="28"/>
        </w:rPr>
        <w:t xml:space="preserve"> </w:t>
      </w:r>
      <w:r w:rsidRPr="00374122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Територіального </w:t>
      </w:r>
      <w:r w:rsidRPr="008F3B95">
        <w:rPr>
          <w:rFonts w:ascii="Times New Roman" w:hAnsi="Times New Roman"/>
          <w:sz w:val="28"/>
          <w:szCs w:val="28"/>
          <w:lang w:eastAsia="ru-RU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8F3B95">
        <w:rPr>
          <w:rFonts w:ascii="Times New Roman" w:hAnsi="Times New Roman"/>
          <w:sz w:val="28"/>
          <w:szCs w:val="28"/>
          <w:lang w:eastAsia="ru-RU"/>
        </w:rPr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136138" w:rsidRPr="008F3B95" w:rsidTr="00F771CF">
        <w:trPr>
          <w:trHeight w:val="408"/>
        </w:trPr>
        <w:tc>
          <w:tcPr>
            <w:tcW w:w="9639" w:type="dxa"/>
          </w:tcPr>
          <w:p w:rsidR="00136138" w:rsidRPr="008F3B95" w:rsidRDefault="00136138" w:rsidP="00F771C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16"/>
                <w:szCs w:val="16"/>
                <w:lang w:eastAsia="ru-RU"/>
              </w:rPr>
            </w:pPr>
          </w:p>
          <w:p w:rsidR="00136138" w:rsidRPr="008F3B95" w:rsidRDefault="00136138" w:rsidP="00F771C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5. Місце, дата та час початку проведення конкурсу:</w:t>
            </w:r>
          </w:p>
          <w:p w:rsidR="00136138" w:rsidRPr="0095350E" w:rsidRDefault="00136138" w:rsidP="00F771CF">
            <w:pPr>
              <w:spacing w:after="0" w:line="240" w:lineRule="auto"/>
              <w:ind w:firstLine="34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>м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. Кропивницький, вул.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Велика Перспективна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,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val="ru-RU"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3, 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0</w:t>
            </w:r>
            <w:r w:rsidR="00DB276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DB2767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липня 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202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  <w:r w:rsidRPr="00374122">
              <w:rPr>
                <w:rFonts w:ascii="Times New Roman" w:hAnsi="Times New Roman"/>
                <w:color w:val="000000" w:themeColor="text1"/>
                <w:sz w:val="28"/>
                <w:szCs w:val="28"/>
                <w:lang w:eastAsia="ru-RU"/>
              </w:rPr>
              <w:t xml:space="preserve"> року з 08.00. </w:t>
            </w:r>
          </w:p>
          <w:p w:rsidR="00136138" w:rsidRPr="008F3B95" w:rsidRDefault="00136138" w:rsidP="00F771C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8F3B95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136138" w:rsidRPr="00FD672E" w:rsidRDefault="00136138" w:rsidP="00F771CF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Яковлєва Анастасія Сергіївна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66 398-24-14</w:t>
            </w:r>
            <w:r w:rsidRPr="008F3B95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Pr="008F3B95"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C1F07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Pr="00FD672E">
              <w:rPr>
                <w:rFonts w:ascii="Times New Roman" w:hAnsi="Times New Roman"/>
                <w:color w:val="1F497D" w:themeColor="text2"/>
                <w:sz w:val="28"/>
                <w:szCs w:val="28"/>
                <w:u w:val="single"/>
                <w:lang w:eastAsia="ru-RU"/>
              </w:rPr>
              <w:t>.</w:t>
            </w:r>
            <w:hyperlink r:id="rId7" w:history="1"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val="en-US" w:eastAsia="ru-RU"/>
                </w:rPr>
                <w:t>kr</w:t>
              </w:r>
              <w:r w:rsidRPr="00096F41">
                <w:rPr>
                  <w:rStyle w:val="a3"/>
                  <w:rFonts w:ascii="Times New Roman" w:hAnsi="Times New Roman"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136138" w:rsidRPr="008F3B95" w:rsidRDefault="00136138" w:rsidP="00F771CF">
            <w:pPr>
              <w:spacing w:after="0" w:line="240" w:lineRule="auto"/>
              <w:ind w:firstLine="85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tbl>
            <w:tblPr>
              <w:tblW w:w="9498" w:type="dxa"/>
              <w:tblLayout w:type="fixed"/>
              <w:tblLook w:val="0000" w:firstRow="0" w:lastRow="0" w:firstColumn="0" w:lastColumn="0" w:noHBand="0" w:noVBand="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36138" w:rsidRPr="008F3B95" w:rsidRDefault="00136138" w:rsidP="00F77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36138" w:rsidRPr="008F3B95" w:rsidRDefault="00136138" w:rsidP="00F77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Кваліфікаційні вимоги</w:t>
                  </w: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36138" w:rsidRPr="008F3B95" w:rsidRDefault="00136138" w:rsidP="00F77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36138" w:rsidRPr="0040713F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136138" w:rsidRPr="0040713F" w:rsidRDefault="00136138" w:rsidP="00F771CF">
                  <w:pPr>
                    <w:ind w:left="6" w:right="-3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вища освіта за однією з галузей знань: «Право», «Воєнні науки, національна безпека, безпека державного кордону», «Управління та адміністрування», ступінь вищої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освіти – не нижче бакалавра;</w:t>
                  </w:r>
                </w:p>
                <w:p w:rsidR="00136138" w:rsidRPr="0040713F" w:rsidRDefault="00136138" w:rsidP="00F771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36138" w:rsidRPr="0040713F" w:rsidRDefault="00136138" w:rsidP="00F771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136138" w:rsidRPr="0040713F" w:rsidRDefault="00136138" w:rsidP="00F771CF">
                  <w:pPr>
                    <w:ind w:left="6"/>
                    <w:contextualSpacing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у державних органах влади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, органах системи правосуддя, правоохоронних органах чи військових формуваннях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,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або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досвід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роботи на керівних посадах підприємств, установ, організацій незалежно від форм власності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– не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менше ніж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 xml:space="preserve"> 1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 xml:space="preserve"> р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ік</w:t>
                  </w:r>
                  <w:r w:rsidRPr="0040713F">
                    <w:rPr>
                      <w:rFonts w:ascii="Times New Roman" w:hAnsi="Times New Roman"/>
                      <w:sz w:val="28"/>
                      <w:szCs w:val="28"/>
                    </w:rPr>
                    <w:t>;</w:t>
                  </w:r>
                </w:p>
                <w:p w:rsidR="00136138" w:rsidRPr="0040713F" w:rsidRDefault="00136138" w:rsidP="00F771CF">
                  <w:pPr>
                    <w:contextualSpacing/>
                    <w:jc w:val="both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40713F"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  <w:t>(надати підтверджуючі документи)</w:t>
                  </w:r>
                </w:p>
                <w:p w:rsidR="00136138" w:rsidRPr="0040713F" w:rsidRDefault="00136138" w:rsidP="00F771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136138" w:rsidRPr="008F3B95" w:rsidRDefault="00136138" w:rsidP="00F771CF">
                  <w:pPr>
                    <w:spacing w:after="0" w:line="240" w:lineRule="auto"/>
                    <w:ind w:right="-39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136138" w:rsidRPr="00326A9D" w:rsidRDefault="00136138" w:rsidP="00F771CF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вільне володіння державною мовою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, надати державний сертифікат про рівень володіння державною мовою, що видається Національною комісією зі стандартів державної мови)</w:t>
                  </w:r>
                  <w:r w:rsidRPr="00DD0DE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36138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36138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36138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36138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Вимоги до компетентності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Висока мотивація та орієнтація на якісні 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зміни в державі;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досягнення кінцевих результатів.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Щирість та відкритість;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орієнтація на досягнення 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ефективного результату діяльності 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рівне ставлення та повага до колег.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Здатність систематизувати, 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узагальнювати інформацію;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гнучкість;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проникливість.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Неупередженість та порядність;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самостійність, організованість, відповідальність;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наполегливість, рішучість, стриманість, здатність швидко приймати рішення в 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умовах обмеженого часу;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стійкість до стресу, емоційних та фізичних навантажень;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вміння аргументовано висловлювати свою думку;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прагнення до розвитку та 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самовдосконалення.</w:t>
                  </w:r>
                </w:p>
                <w:p w:rsidR="00136138" w:rsidRPr="008F3B95" w:rsidRDefault="00136138" w:rsidP="00F771CF">
                  <w:pPr>
                    <w:shd w:val="clear" w:color="auto" w:fill="FFFFFF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136138" w:rsidRPr="008F3B95" w:rsidTr="00F771CF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36138" w:rsidRPr="008F3B95" w:rsidRDefault="00136138" w:rsidP="00F771C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Професійні знання</w:t>
                  </w:r>
                </w:p>
              </w:tc>
            </w:tr>
            <w:tr w:rsidR="00136138" w:rsidRPr="008F3B95" w:rsidTr="00F771CF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136138" w:rsidRPr="008F3B95" w:rsidRDefault="00136138" w:rsidP="00F771CF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136138" w:rsidRPr="008F3B95" w:rsidRDefault="00136138" w:rsidP="00F771CF">
                  <w:pPr>
                    <w:spacing w:after="0" w:line="240" w:lineRule="auto"/>
                    <w:ind w:left="171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8F3B9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Знання: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України; Положення про Службу судової охорони.</w:t>
                  </w:r>
                </w:p>
                <w:p w:rsidR="00136138" w:rsidRPr="008F3B95" w:rsidRDefault="00136138" w:rsidP="00F771CF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36138" w:rsidRPr="008F3B95" w:rsidRDefault="00136138" w:rsidP="00F771CF">
            <w:pPr>
              <w:spacing w:after="0" w:line="240" w:lineRule="auto"/>
              <w:ind w:firstLine="462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6E722D" w:rsidRPr="0095350E" w:rsidRDefault="006E722D" w:rsidP="006E722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C7B59" w:rsidRDefault="002C7B59" w:rsidP="003741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DB2767" w:rsidRPr="0095350E" w:rsidRDefault="00DB2767" w:rsidP="00DB276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95350E">
        <w:rPr>
          <w:rFonts w:ascii="Times New Roman" w:hAnsi="Times New Roman"/>
          <w:sz w:val="28"/>
          <w:szCs w:val="28"/>
        </w:rPr>
        <w:t xml:space="preserve">ачальник відділу по роботі з </w:t>
      </w:r>
    </w:p>
    <w:p w:rsidR="00DB2767" w:rsidRPr="0095350E" w:rsidRDefault="00DB2767" w:rsidP="00DB2767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5350E">
        <w:rPr>
          <w:rFonts w:ascii="Times New Roman" w:hAnsi="Times New Roman"/>
          <w:sz w:val="28"/>
          <w:szCs w:val="28"/>
        </w:rPr>
        <w:t>персоналом ТУ ССО у Кіровоградській області</w:t>
      </w:r>
    </w:p>
    <w:p w:rsidR="00DB2767" w:rsidRDefault="00DB2767" w:rsidP="00DB2767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підполковник </w:t>
      </w:r>
      <w:r w:rsidRPr="0095350E">
        <w:rPr>
          <w:rFonts w:ascii="Times New Roman" w:hAnsi="Times New Roman"/>
          <w:sz w:val="28"/>
          <w:szCs w:val="28"/>
        </w:rPr>
        <w:t xml:space="preserve">Служби судової охорони       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95350E">
        <w:rPr>
          <w:rFonts w:ascii="Times New Roman" w:hAnsi="Times New Roman"/>
          <w:sz w:val="28"/>
          <w:szCs w:val="28"/>
        </w:rPr>
        <w:t xml:space="preserve">  </w:t>
      </w:r>
      <w:r w:rsidRPr="00E70A42">
        <w:rPr>
          <w:rFonts w:ascii="Times New Roman" w:hAnsi="Times New Roman"/>
          <w:b/>
          <w:sz w:val="28"/>
          <w:szCs w:val="28"/>
        </w:rPr>
        <w:t>Олександр ІОСІФОВ</w:t>
      </w:r>
    </w:p>
    <w:p w:rsidR="00DB2767" w:rsidRDefault="00DB2767" w:rsidP="00374122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sectPr w:rsidR="00DB2767" w:rsidSect="00776FD7">
      <w:pgSz w:w="11906" w:h="16838"/>
      <w:pgMar w:top="993" w:right="850" w:bottom="1135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3A9B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3839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30101"/>
    <w:rsid w:val="00134474"/>
    <w:rsid w:val="00135ACF"/>
    <w:rsid w:val="00136138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30E1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50AA"/>
    <w:rsid w:val="001C75C4"/>
    <w:rsid w:val="001D01C5"/>
    <w:rsid w:val="001D11CE"/>
    <w:rsid w:val="001D2336"/>
    <w:rsid w:val="001D2D8D"/>
    <w:rsid w:val="001D3752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E5B"/>
    <w:rsid w:val="00205F88"/>
    <w:rsid w:val="00212EAE"/>
    <w:rsid w:val="00213EC2"/>
    <w:rsid w:val="002140C5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1F07"/>
    <w:rsid w:val="002C4571"/>
    <w:rsid w:val="002C77BF"/>
    <w:rsid w:val="002C7AD1"/>
    <w:rsid w:val="002C7B59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34A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B48F0"/>
    <w:rsid w:val="003C00F3"/>
    <w:rsid w:val="003C0EED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6D13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E73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0968"/>
    <w:rsid w:val="004D2714"/>
    <w:rsid w:val="004D3F8E"/>
    <w:rsid w:val="004D4D90"/>
    <w:rsid w:val="004D5A9F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2509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9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14DA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4470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0BF"/>
    <w:rsid w:val="00633144"/>
    <w:rsid w:val="00634006"/>
    <w:rsid w:val="00636344"/>
    <w:rsid w:val="006502BC"/>
    <w:rsid w:val="00650A31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1FFD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E722D"/>
    <w:rsid w:val="006F144F"/>
    <w:rsid w:val="006F1752"/>
    <w:rsid w:val="006F2B14"/>
    <w:rsid w:val="006F2FBB"/>
    <w:rsid w:val="006F355F"/>
    <w:rsid w:val="006F5E49"/>
    <w:rsid w:val="0070062D"/>
    <w:rsid w:val="00700CE0"/>
    <w:rsid w:val="007015AA"/>
    <w:rsid w:val="00703B89"/>
    <w:rsid w:val="007072EF"/>
    <w:rsid w:val="00713225"/>
    <w:rsid w:val="0071393A"/>
    <w:rsid w:val="00714A5A"/>
    <w:rsid w:val="007211CF"/>
    <w:rsid w:val="00723763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6FD7"/>
    <w:rsid w:val="00777F01"/>
    <w:rsid w:val="007821BC"/>
    <w:rsid w:val="007851E3"/>
    <w:rsid w:val="00785E2A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1EDC"/>
    <w:rsid w:val="00844E73"/>
    <w:rsid w:val="00850ACA"/>
    <w:rsid w:val="0085140A"/>
    <w:rsid w:val="00857017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0603"/>
    <w:rsid w:val="008B6BFE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5350E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BE"/>
    <w:rsid w:val="00993C32"/>
    <w:rsid w:val="00994252"/>
    <w:rsid w:val="009A0C74"/>
    <w:rsid w:val="009A307F"/>
    <w:rsid w:val="009A3C8D"/>
    <w:rsid w:val="009A4557"/>
    <w:rsid w:val="009A4D10"/>
    <w:rsid w:val="009A7632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1F10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59C"/>
    <w:rsid w:val="00B14E54"/>
    <w:rsid w:val="00B167CB"/>
    <w:rsid w:val="00B16A8D"/>
    <w:rsid w:val="00B16BE2"/>
    <w:rsid w:val="00B20FE7"/>
    <w:rsid w:val="00B21D12"/>
    <w:rsid w:val="00B241C4"/>
    <w:rsid w:val="00B27930"/>
    <w:rsid w:val="00B36722"/>
    <w:rsid w:val="00B43ED6"/>
    <w:rsid w:val="00B506A4"/>
    <w:rsid w:val="00B54326"/>
    <w:rsid w:val="00B5561B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1DBC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0D2D"/>
    <w:rsid w:val="00C83017"/>
    <w:rsid w:val="00C85B23"/>
    <w:rsid w:val="00C8601D"/>
    <w:rsid w:val="00C91B7E"/>
    <w:rsid w:val="00C94A7D"/>
    <w:rsid w:val="00C9595D"/>
    <w:rsid w:val="00C96F90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D0512"/>
    <w:rsid w:val="00CD0C59"/>
    <w:rsid w:val="00CD3D23"/>
    <w:rsid w:val="00CD69A7"/>
    <w:rsid w:val="00CD738E"/>
    <w:rsid w:val="00CE0245"/>
    <w:rsid w:val="00CE0BC2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50650"/>
    <w:rsid w:val="00D54E9F"/>
    <w:rsid w:val="00D55334"/>
    <w:rsid w:val="00D55C85"/>
    <w:rsid w:val="00D55FE1"/>
    <w:rsid w:val="00D57847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76E1A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B2767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36999"/>
    <w:rsid w:val="00E37C1D"/>
    <w:rsid w:val="00E41124"/>
    <w:rsid w:val="00E415E4"/>
    <w:rsid w:val="00E42966"/>
    <w:rsid w:val="00E507CA"/>
    <w:rsid w:val="00E51771"/>
    <w:rsid w:val="00E545EC"/>
    <w:rsid w:val="00E54C1D"/>
    <w:rsid w:val="00E57A6E"/>
    <w:rsid w:val="00E61AEE"/>
    <w:rsid w:val="00E70A42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4908"/>
    <w:rsid w:val="00ED5AF3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5FF8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0EA9"/>
    <w:rsid w:val="00FB1E67"/>
    <w:rsid w:val="00FB4358"/>
    <w:rsid w:val="00FC0CCC"/>
    <w:rsid w:val="00FC2C2B"/>
    <w:rsid w:val="00FC5E06"/>
    <w:rsid w:val="00FC5E10"/>
    <w:rsid w:val="00FD06EA"/>
    <w:rsid w:val="00FD1A49"/>
    <w:rsid w:val="00FD2736"/>
    <w:rsid w:val="00FD3225"/>
    <w:rsid w:val="00FD4847"/>
    <w:rsid w:val="00FD672E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960B5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2C1F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9E064B-FA12-4E94-BBF5-AC75AA09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2170</Words>
  <Characters>12374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Олександр Іосіфов</cp:lastModifiedBy>
  <cp:revision>5</cp:revision>
  <cp:lastPrinted>2021-07-26T11:17:00Z</cp:lastPrinted>
  <dcterms:created xsi:type="dcterms:W3CDTF">2023-06-20T08:17:00Z</dcterms:created>
  <dcterms:modified xsi:type="dcterms:W3CDTF">2023-06-26T08:04:00Z</dcterms:modified>
</cp:coreProperties>
</file>