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51C9E" w:rsidRDefault="00F51C9E" w:rsidP="00572C22">
      <w:pPr>
        <w:spacing w:after="0" w:line="240" w:lineRule="auto"/>
        <w:rPr>
          <w:rFonts w:ascii="Times New Roman" w:hAnsi="Times New Roman"/>
          <w:sz w:val="28"/>
          <w:szCs w:val="28"/>
        </w:rPr>
      </w:pPr>
    </w:p>
    <w:p w:rsidR="00F51C9E" w:rsidRDefault="00F51C9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Default="00572C22" w:rsidP="00572C22">
      <w:pPr>
        <w:spacing w:after="0" w:line="240" w:lineRule="auto"/>
        <w:ind w:left="4962"/>
        <w:contextualSpacing/>
        <w:rPr>
          <w:rFonts w:ascii="Times New Roman" w:hAnsi="Times New Roman"/>
          <w:b/>
          <w:sz w:val="28"/>
          <w:szCs w:val="28"/>
          <w:lang w:eastAsia="ru-RU"/>
        </w:rPr>
      </w:pPr>
    </w:p>
    <w:p w:rsidR="001D5B99" w:rsidRDefault="001D5B99" w:rsidP="00572C22">
      <w:pPr>
        <w:spacing w:after="0" w:line="240" w:lineRule="auto"/>
        <w:ind w:left="4962"/>
        <w:contextualSpacing/>
        <w:rPr>
          <w:rFonts w:ascii="Times New Roman" w:hAnsi="Times New Roman"/>
          <w:b/>
          <w:sz w:val="28"/>
          <w:szCs w:val="28"/>
          <w:lang w:eastAsia="ru-RU"/>
        </w:rPr>
      </w:pP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УМОВИ</w:t>
      </w: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проведення конкурсу на зайняття вакантної посади  командира                  1 відділення 2 взводу охорони 1 підрозділу охорони Територіального управління Служби судової охорони у Кіровоградській області </w:t>
      </w:r>
    </w:p>
    <w:p w:rsidR="00E151E5" w:rsidRDefault="00E151E5" w:rsidP="001D5B99">
      <w:pPr>
        <w:spacing w:after="0" w:line="240" w:lineRule="auto"/>
        <w:jc w:val="center"/>
        <w:rPr>
          <w:rFonts w:ascii="Times New Roman" w:hAnsi="Times New Roman"/>
          <w:b/>
          <w:sz w:val="28"/>
          <w:szCs w:val="28"/>
          <w:lang w:eastAsia="ru-RU"/>
        </w:rPr>
      </w:pP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Загальні умови.</w:t>
      </w:r>
    </w:p>
    <w:p w:rsidR="001D5B99" w:rsidRDefault="001D5B99" w:rsidP="001D5B99">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 xml:space="preserve">1. Основні посадові обов’язки командира 1 відділення 2 взводу охорони       1 підрозділу охорони Територіального управління Служби судової охорони у Кіровоградській області </w:t>
      </w:r>
    </w:p>
    <w:p w:rsidR="001D5B99"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1D5B99" w:rsidRPr="00326A9D" w:rsidRDefault="001D5B99" w:rsidP="001D5B99">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10) підбиває підсумки виконання завдань служби особовим складом відділення, дає оцінку кожному співробітнику відділення;</w:t>
      </w:r>
    </w:p>
    <w:p w:rsidR="001D5B99" w:rsidRDefault="001D5B99" w:rsidP="001D5B99">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p w:rsidR="001D5B99" w:rsidRDefault="001D5B99" w:rsidP="001D5B99">
      <w:pPr>
        <w:spacing w:after="0" w:line="240" w:lineRule="auto"/>
        <w:ind w:firstLine="851"/>
        <w:rPr>
          <w:rFonts w:ascii="Times New Roman" w:hAnsi="Times New Roman"/>
          <w:b/>
          <w:sz w:val="28"/>
          <w:szCs w:val="28"/>
          <w:lang w:eastAsia="ru-RU"/>
        </w:rPr>
      </w:pPr>
      <w:r>
        <w:rPr>
          <w:rFonts w:ascii="Times New Roman" w:hAnsi="Times New Roman"/>
          <w:b/>
          <w:sz w:val="28"/>
          <w:szCs w:val="28"/>
          <w:lang w:eastAsia="ru-RU"/>
        </w:rPr>
        <w:lastRenderedPageBreak/>
        <w:t>2. Умови оплати праці:</w:t>
      </w:r>
    </w:p>
    <w:p w:rsidR="001D5B99" w:rsidRDefault="001D5B99" w:rsidP="001D5B99">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1) посадовий оклад – 3350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1D5B99" w:rsidRDefault="001D5B99" w:rsidP="001D5B99">
      <w:pPr>
        <w:tabs>
          <w:tab w:val="left" w:pos="5812"/>
        </w:tabs>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b/>
          <w:sz w:val="28"/>
          <w:szCs w:val="28"/>
          <w:lang w:eastAsia="ru-RU"/>
        </w:rPr>
        <w:t>3. Інформація про строковість чи безстроковість призначення на посаду:</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 безстроково. </w:t>
      </w:r>
    </w:p>
    <w:p w:rsidR="001D5B99" w:rsidRDefault="001D5B99" w:rsidP="001D5B99">
      <w:pPr>
        <w:spacing w:after="0" w:line="240" w:lineRule="auto"/>
        <w:ind w:firstLine="851"/>
        <w:jc w:val="both"/>
        <w:rPr>
          <w:rFonts w:ascii="Times New Roman" w:hAnsi="Times New Roman"/>
          <w:b/>
          <w:sz w:val="28"/>
          <w:szCs w:val="28"/>
          <w:lang w:val="ru-RU" w:eastAsia="ru-RU"/>
        </w:rPr>
      </w:pPr>
      <w:r>
        <w:rPr>
          <w:rFonts w:ascii="Times New Roman" w:hAnsi="Times New Roman"/>
          <w:b/>
          <w:sz w:val="28"/>
          <w:szCs w:val="28"/>
          <w:lang w:eastAsia="ru-RU"/>
        </w:rPr>
        <w:t>4. Перелік документів, необхідних для участі в конкурсі, та строк їх подання:</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2) копія паспорта громадянина України;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3) копії (копії) документа (документів) про освіту;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6) копія трудової книжки (за наявності); </w:t>
      </w:r>
    </w:p>
    <w:p w:rsidR="001D5B99" w:rsidRDefault="001D5B99" w:rsidP="001D5B99">
      <w:pPr>
        <w:spacing w:after="0" w:line="240" w:lineRule="auto"/>
        <w:ind w:firstLine="851"/>
        <w:jc w:val="both"/>
        <w:rPr>
          <w:rFonts w:ascii="Times New Roman" w:hAnsi="Times New Roman"/>
          <w:sz w:val="28"/>
          <w:szCs w:val="28"/>
          <w:lang w:val="ru-RU" w:eastAsia="ru-RU"/>
        </w:rPr>
      </w:pPr>
      <w:r>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8) копія військового квитка або посвідчення особи військовослужбовця (для військовозобов’язаних або військовослужбовців), або приписного посвідчення </w:t>
      </w:r>
      <w:r>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1D5B99" w:rsidRDefault="001D5B99" w:rsidP="001D5B99">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9) </w:t>
      </w:r>
      <w:r>
        <w:rPr>
          <w:rFonts w:ascii="Times New Roman" w:hAnsi="Times New Roman"/>
          <w:bCs/>
          <w:sz w:val="28"/>
          <w:szCs w:val="28"/>
          <w:lang w:eastAsia="ru-RU"/>
        </w:rPr>
        <w:t>довідка про проходження попереднього, періодичного та позачергового психіатричних оглядів, у тому числі на предмет вживання психоактивних речовин (форма №100-2/о).</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У відповідності до частини 3 статті 54 Закону України «Про Національну поліцію», особа, яка бажає взяти участь у конкурсі, має право </w:t>
      </w:r>
      <w:r>
        <w:rPr>
          <w:rFonts w:ascii="Times New Roman" w:hAnsi="Times New Roman"/>
          <w:sz w:val="28"/>
          <w:szCs w:val="28"/>
          <w:lang w:eastAsia="ru-RU"/>
        </w:rPr>
        <w:lastRenderedPageBreak/>
        <w:t>додати до заяви про участь у конкурсі інші документи зокрема такі, що підтверджують її відповідність кваліфікаційним вимогам.</w:t>
      </w:r>
    </w:p>
    <w:p w:rsidR="001D5B99" w:rsidRDefault="001D5B99" w:rsidP="001D5B99">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Pr>
          <w:rFonts w:ascii="Times New Roman" w:hAnsi="Times New Roman"/>
          <w:color w:val="000000" w:themeColor="text1"/>
          <w:sz w:val="28"/>
          <w:szCs w:val="28"/>
          <w:lang w:eastAsia="ru-RU"/>
        </w:rPr>
        <w:t>з 08.00 год. 24 травня до 16.30 год. 04 червня 2024 року, за адресою: м. Кропивницький, вул. Велика Перспективна, 33.</w:t>
      </w:r>
    </w:p>
    <w:p w:rsidR="001D5B99" w:rsidRDefault="001D5B99" w:rsidP="001D5B99">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На вказану посаду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45" w:type="dxa"/>
        <w:tblInd w:w="108" w:type="dxa"/>
        <w:tblLayout w:type="fixed"/>
        <w:tblLook w:val="04A0" w:firstRow="1" w:lastRow="0" w:firstColumn="1" w:lastColumn="0" w:noHBand="0" w:noVBand="1"/>
      </w:tblPr>
      <w:tblGrid>
        <w:gridCol w:w="9645"/>
      </w:tblGrid>
      <w:tr w:rsidR="001D5B99" w:rsidRPr="00023053" w:rsidTr="00B56D17">
        <w:trPr>
          <w:trHeight w:val="1727"/>
        </w:trPr>
        <w:tc>
          <w:tcPr>
            <w:tcW w:w="9639" w:type="dxa"/>
            <w:hideMark/>
          </w:tcPr>
          <w:p w:rsidR="001D5B99" w:rsidRDefault="001D5B99" w:rsidP="00B56D17">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5. Місце, дата та час початку проведення конкурсу:</w:t>
            </w:r>
          </w:p>
          <w:p w:rsidR="001D5B99" w:rsidRDefault="001D5B99" w:rsidP="00B56D17">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val="ru-RU" w:eastAsia="ru-RU"/>
              </w:rPr>
              <w:t>м</w:t>
            </w:r>
            <w:r>
              <w:rPr>
                <w:rFonts w:ascii="Times New Roman" w:hAnsi="Times New Roman"/>
                <w:sz w:val="28"/>
                <w:szCs w:val="28"/>
                <w:lang w:eastAsia="ru-RU"/>
              </w:rPr>
              <w:t xml:space="preserve">. Кропивницький, вул. Велика Перспективна 33, </w:t>
            </w:r>
            <w:r>
              <w:rPr>
                <w:rFonts w:ascii="Times New Roman" w:hAnsi="Times New Roman"/>
                <w:color w:val="000000" w:themeColor="text1"/>
                <w:sz w:val="28"/>
                <w:szCs w:val="28"/>
                <w:lang w:eastAsia="ru-RU"/>
              </w:rPr>
              <w:t xml:space="preserve"> 0</w:t>
            </w:r>
            <w:r w:rsidR="00972A16">
              <w:rPr>
                <w:rFonts w:ascii="Times New Roman" w:hAnsi="Times New Roman"/>
                <w:color w:val="000000" w:themeColor="text1"/>
                <w:sz w:val="28"/>
                <w:szCs w:val="28"/>
                <w:lang w:eastAsia="ru-RU"/>
              </w:rPr>
              <w:t>7</w:t>
            </w:r>
            <w:r>
              <w:rPr>
                <w:rFonts w:ascii="Times New Roman" w:hAnsi="Times New Roman"/>
                <w:color w:val="000000" w:themeColor="text1"/>
                <w:sz w:val="28"/>
                <w:szCs w:val="28"/>
                <w:lang w:eastAsia="ru-RU"/>
              </w:rPr>
              <w:t xml:space="preserve"> червня</w:t>
            </w:r>
            <w:bookmarkStart w:id="0" w:name="_GoBack"/>
            <w:bookmarkEnd w:id="0"/>
            <w:r>
              <w:rPr>
                <w:rFonts w:ascii="Times New Roman" w:hAnsi="Times New Roman"/>
                <w:color w:val="000000" w:themeColor="text1"/>
                <w:sz w:val="28"/>
                <w:szCs w:val="28"/>
                <w:lang w:eastAsia="ru-RU"/>
              </w:rPr>
              <w:t xml:space="preserve"> 2024 </w:t>
            </w:r>
            <w:r>
              <w:rPr>
                <w:rFonts w:ascii="Times New Roman" w:hAnsi="Times New Roman"/>
                <w:sz w:val="28"/>
                <w:szCs w:val="28"/>
                <w:lang w:eastAsia="ru-RU"/>
              </w:rPr>
              <w:t>року з 08.00. </w:t>
            </w:r>
          </w:p>
          <w:p w:rsidR="001D5B99" w:rsidRDefault="001D5B99" w:rsidP="00B56D17">
            <w:pPr>
              <w:spacing w:after="0" w:line="240" w:lineRule="auto"/>
              <w:ind w:firstLine="851"/>
              <w:jc w:val="both"/>
              <w:rPr>
                <w:rFonts w:ascii="Times New Roman" w:hAnsi="Times New Roman"/>
                <w:b/>
                <w:sz w:val="28"/>
                <w:szCs w:val="28"/>
                <w:lang w:eastAsia="ru-RU"/>
              </w:rPr>
            </w:pPr>
            <w:r>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5" w:type="dxa"/>
              <w:tblLayout w:type="fixed"/>
              <w:tblLook w:val="04A0" w:firstRow="1" w:lastRow="0" w:firstColumn="1" w:lastColumn="0" w:noHBand="0" w:noVBand="1"/>
            </w:tblPr>
            <w:tblGrid>
              <w:gridCol w:w="108"/>
              <w:gridCol w:w="3899"/>
              <w:gridCol w:w="108"/>
              <w:gridCol w:w="24"/>
              <w:gridCol w:w="5248"/>
              <w:gridCol w:w="108"/>
            </w:tblGrid>
            <w:tr w:rsidR="001D5B99" w:rsidTr="00B56D17">
              <w:trPr>
                <w:gridBefore w:val="1"/>
                <w:wBefore w:w="108" w:type="dxa"/>
                <w:trHeight w:val="408"/>
              </w:trPr>
              <w:tc>
                <w:tcPr>
                  <w:tcW w:w="9390" w:type="dxa"/>
                  <w:gridSpan w:val="5"/>
                </w:tcPr>
                <w:p w:rsidR="001D5B99" w:rsidRDefault="001D5B99" w:rsidP="00B56D17">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 095 698-28-45, </w:t>
                  </w:r>
                  <w:r>
                    <w:rPr>
                      <w:rFonts w:ascii="Times New Roman" w:hAnsi="Times New Roman"/>
                      <w:color w:val="FF0000"/>
                      <w:sz w:val="28"/>
                      <w:szCs w:val="28"/>
                      <w:lang w:eastAsia="ru-RU"/>
                    </w:rPr>
                    <w:t xml:space="preserve"> </w:t>
                  </w:r>
                  <w:proofErr w:type="spellStart"/>
                  <w:r>
                    <w:rPr>
                      <w:rFonts w:ascii="Times New Roman" w:hAnsi="Times New Roman"/>
                      <w:color w:val="1F497D" w:themeColor="text2"/>
                      <w:sz w:val="28"/>
                      <w:szCs w:val="28"/>
                      <w:u w:val="single"/>
                      <w:lang w:val="en-US" w:eastAsia="ru-RU"/>
                    </w:rPr>
                    <w:t>vrp</w:t>
                  </w:r>
                  <w:proofErr w:type="spellEnd"/>
                  <w:r>
                    <w:rPr>
                      <w:rFonts w:ascii="Times New Roman" w:hAnsi="Times New Roman"/>
                      <w:color w:val="1F497D" w:themeColor="text2"/>
                      <w:sz w:val="28"/>
                      <w:szCs w:val="28"/>
                      <w:u w:val="single"/>
                      <w:lang w:val="ru-RU" w:eastAsia="ru-RU"/>
                    </w:rPr>
                    <w:t>.</w:t>
                  </w:r>
                  <w:hyperlink r:id="rId6" w:history="1">
                    <w:r>
                      <w:rPr>
                        <w:rStyle w:val="a3"/>
                        <w:rFonts w:ascii="Times New Roman" w:hAnsi="Times New Roman"/>
                        <w:sz w:val="28"/>
                        <w:szCs w:val="28"/>
                        <w:lang w:val="en-US" w:eastAsia="ru-RU"/>
                      </w:rPr>
                      <w:t>kr</w:t>
                    </w:r>
                    <w:r>
                      <w:rPr>
                        <w:rStyle w:val="a3"/>
                        <w:rFonts w:ascii="Times New Roman" w:hAnsi="Times New Roman"/>
                        <w:sz w:val="28"/>
                        <w:szCs w:val="28"/>
                        <w:lang w:eastAsia="ru-RU"/>
                      </w:rPr>
                      <w:t>@sso.gov.ua</w:t>
                    </w:r>
                  </w:hyperlink>
                </w:p>
                <w:p w:rsidR="001D5B99" w:rsidRDefault="001D5B99" w:rsidP="00B56D17">
                  <w:pPr>
                    <w:spacing w:after="0" w:line="240" w:lineRule="auto"/>
                    <w:jc w:val="center"/>
                    <w:rPr>
                      <w:rFonts w:ascii="Times New Roman" w:hAnsi="Times New Roman"/>
                      <w:b/>
                      <w:sz w:val="28"/>
                      <w:szCs w:val="28"/>
                      <w:lang w:val="ru-RU" w:eastAsia="ru-RU"/>
                    </w:rPr>
                  </w:pPr>
                </w:p>
                <w:p w:rsidR="001D5B99" w:rsidRDefault="001D5B99" w:rsidP="00B56D1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Кваліфікаційні вимоги</w:t>
                  </w:r>
                </w:p>
              </w:tc>
            </w:tr>
            <w:tr w:rsidR="001D5B99" w:rsidTr="00B56D17">
              <w:trPr>
                <w:gridBefore w:val="1"/>
                <w:wBefore w:w="108" w:type="dxa"/>
                <w:trHeight w:val="408"/>
              </w:trPr>
              <w:tc>
                <w:tcPr>
                  <w:tcW w:w="9390" w:type="dxa"/>
                  <w:gridSpan w:val="5"/>
                </w:tcPr>
                <w:p w:rsidR="001D5B99" w:rsidRDefault="001D5B99" w:rsidP="00B56D17">
                  <w:pPr>
                    <w:spacing w:after="0" w:line="240" w:lineRule="auto"/>
                    <w:jc w:val="center"/>
                    <w:rPr>
                      <w:rFonts w:ascii="Times New Roman" w:hAnsi="Times New Roman"/>
                      <w:b/>
                      <w:sz w:val="28"/>
                      <w:szCs w:val="28"/>
                      <w:lang w:eastAsia="ru-RU"/>
                    </w:rPr>
                  </w:pPr>
                </w:p>
              </w:tc>
            </w:tr>
            <w:tr w:rsidR="001D5B99" w:rsidTr="00B56D17">
              <w:trPr>
                <w:gridBefore w:val="1"/>
                <w:wBefore w:w="108" w:type="dxa"/>
                <w:trHeight w:val="515"/>
              </w:trPr>
              <w:tc>
                <w:tcPr>
                  <w:tcW w:w="4032" w:type="dxa"/>
                  <w:gridSpan w:val="3"/>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1. Освіта</w:t>
                  </w:r>
                </w:p>
              </w:tc>
              <w:tc>
                <w:tcPr>
                  <w:tcW w:w="5358" w:type="dxa"/>
                  <w:gridSpan w:val="2"/>
                  <w:hideMark/>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Повна загальна середня освіта.</w:t>
                  </w:r>
                </w:p>
              </w:tc>
            </w:tr>
            <w:tr w:rsidR="001D5B99" w:rsidTr="00B56D17">
              <w:trPr>
                <w:gridBefore w:val="1"/>
                <w:wBefore w:w="108" w:type="dxa"/>
                <w:trHeight w:val="408"/>
              </w:trPr>
              <w:tc>
                <w:tcPr>
                  <w:tcW w:w="4032" w:type="dxa"/>
                  <w:gridSpan w:val="3"/>
                  <w:hideMark/>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2. Досвід роботи</w:t>
                  </w:r>
                </w:p>
              </w:tc>
              <w:tc>
                <w:tcPr>
                  <w:tcW w:w="5358" w:type="dxa"/>
                  <w:gridSpan w:val="2"/>
                </w:tcPr>
                <w:p w:rsidR="001D5B99" w:rsidRDefault="001D5B99" w:rsidP="00B56D17">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1D5B99" w:rsidRDefault="001D5B99" w:rsidP="00B56D17">
                  <w:pPr>
                    <w:spacing w:after="0" w:line="240" w:lineRule="auto"/>
                    <w:jc w:val="both"/>
                    <w:rPr>
                      <w:rFonts w:ascii="Times New Roman" w:hAnsi="Times New Roman"/>
                      <w:sz w:val="28"/>
                      <w:szCs w:val="28"/>
                      <w:lang w:eastAsia="ru-RU"/>
                    </w:rPr>
                  </w:pPr>
                </w:p>
              </w:tc>
            </w:tr>
            <w:tr w:rsidR="001D5B99" w:rsidRPr="00023053" w:rsidTr="00B56D17">
              <w:trPr>
                <w:gridBefore w:val="1"/>
                <w:wBefore w:w="108" w:type="dxa"/>
                <w:trHeight w:val="408"/>
              </w:trPr>
              <w:tc>
                <w:tcPr>
                  <w:tcW w:w="4032" w:type="dxa"/>
                  <w:gridSpan w:val="3"/>
                  <w:hideMark/>
                </w:tcPr>
                <w:p w:rsidR="001D5B99" w:rsidRDefault="001D5B99" w:rsidP="00B56D17">
                  <w:pPr>
                    <w:spacing w:after="0" w:line="240" w:lineRule="auto"/>
                    <w:ind w:right="-39"/>
                    <w:jc w:val="both"/>
                    <w:rPr>
                      <w:rFonts w:ascii="Times New Roman" w:hAnsi="Times New Roman"/>
                      <w:sz w:val="28"/>
                      <w:szCs w:val="28"/>
                      <w:lang w:eastAsia="ru-RU"/>
                    </w:rPr>
                  </w:pPr>
                  <w:r>
                    <w:rPr>
                      <w:rFonts w:ascii="Times New Roman" w:hAnsi="Times New Roman"/>
                      <w:sz w:val="28"/>
                      <w:szCs w:val="28"/>
                      <w:lang w:eastAsia="ru-RU"/>
                    </w:rPr>
                    <w:t>3. Володіння державною мовою</w:t>
                  </w:r>
                </w:p>
              </w:tc>
              <w:tc>
                <w:tcPr>
                  <w:tcW w:w="5358" w:type="dxa"/>
                  <w:gridSpan w:val="2"/>
                  <w:hideMark/>
                </w:tcPr>
                <w:p w:rsidR="001D5B99" w:rsidRDefault="001D5B99" w:rsidP="00B56D17">
                  <w:pPr>
                    <w:spacing w:after="0" w:line="240" w:lineRule="atLeast"/>
                    <w:jc w:val="both"/>
                    <w:rPr>
                      <w:rFonts w:ascii="Times New Roman" w:hAnsi="Times New Roman"/>
                      <w:sz w:val="28"/>
                      <w:szCs w:val="28"/>
                      <w:lang w:eastAsia="ru-RU"/>
                    </w:rPr>
                  </w:pPr>
                  <w:r>
                    <w:rPr>
                      <w:rFonts w:ascii="Times New Roman" w:hAnsi="Times New Roman"/>
                      <w:sz w:val="28"/>
                      <w:szCs w:val="28"/>
                      <w:lang w:eastAsia="ru-RU"/>
                    </w:rPr>
                    <w:t>вільне володіння державною мовою,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p>
              </w:tc>
            </w:tr>
            <w:tr w:rsidR="001D5B99" w:rsidTr="00B56D17">
              <w:trPr>
                <w:gridBefore w:val="1"/>
                <w:wBefore w:w="108" w:type="dxa"/>
                <w:trHeight w:val="408"/>
              </w:trPr>
              <w:tc>
                <w:tcPr>
                  <w:tcW w:w="9390" w:type="dxa"/>
                  <w:gridSpan w:val="5"/>
                </w:tcPr>
                <w:p w:rsidR="001D5B99" w:rsidRDefault="001D5B99" w:rsidP="00B56D17">
                  <w:pPr>
                    <w:shd w:val="clear" w:color="auto" w:fill="FFFFFF"/>
                    <w:spacing w:after="0" w:line="240" w:lineRule="auto"/>
                    <w:jc w:val="center"/>
                    <w:rPr>
                      <w:rFonts w:ascii="Times New Roman" w:hAnsi="Times New Roman"/>
                      <w:b/>
                      <w:sz w:val="28"/>
                      <w:szCs w:val="28"/>
                      <w:lang w:eastAsia="ru-RU"/>
                    </w:rPr>
                  </w:pPr>
                </w:p>
                <w:p w:rsidR="001D5B99" w:rsidRDefault="001D5B99" w:rsidP="00B56D17">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Вимоги до компетентності</w:t>
                  </w:r>
                </w:p>
                <w:p w:rsidR="001D5B99" w:rsidRDefault="001D5B99" w:rsidP="00B56D17">
                  <w:pPr>
                    <w:shd w:val="clear" w:color="auto" w:fill="FFFFFF"/>
                    <w:spacing w:after="0" w:line="240" w:lineRule="auto"/>
                    <w:jc w:val="center"/>
                    <w:rPr>
                      <w:rFonts w:ascii="Times New Roman" w:hAnsi="Times New Roman"/>
                      <w:b/>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Висока мотивація та орієнтація на якісні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зміни в державі;</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досягнення кінцевих результатів.</w:t>
                  </w:r>
                </w:p>
                <w:p w:rsidR="001D5B99" w:rsidRDefault="001D5B99" w:rsidP="00B56D17">
                  <w:pPr>
                    <w:spacing w:after="0" w:line="240" w:lineRule="auto"/>
                    <w:rPr>
                      <w:rFonts w:ascii="Times New Roman" w:hAnsi="Times New Roman"/>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2. Вміння працювати в колективі</w:t>
                  </w:r>
                </w:p>
              </w:tc>
              <w:tc>
                <w:tcPr>
                  <w:tcW w:w="5382" w:type="dxa"/>
                  <w:gridSpan w:val="3"/>
                  <w:shd w:val="clear" w:color="auto" w:fill="FFFFFF"/>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Щирість та відкритість;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орієнтація на досягнення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 xml:space="preserve">ефективного результату діяльності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рівне ставлення та повага до колег.</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 </w:t>
                  </w: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Здатність систематизувати, </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узагальнювати інформацію;</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гнучкість;</w:t>
                  </w:r>
                </w:p>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проникливість.</w:t>
                  </w:r>
                </w:p>
                <w:p w:rsidR="001D5B99" w:rsidRDefault="001D5B99" w:rsidP="00B56D17">
                  <w:pPr>
                    <w:spacing w:after="0" w:line="240" w:lineRule="auto"/>
                    <w:rPr>
                      <w:rFonts w:ascii="Times New Roman" w:hAnsi="Times New Roman"/>
                      <w:sz w:val="28"/>
                      <w:szCs w:val="28"/>
                      <w:lang w:eastAsia="ru-RU"/>
                    </w:rPr>
                  </w:pPr>
                </w:p>
              </w:tc>
            </w:tr>
            <w:tr w:rsidR="001D5B99" w:rsidTr="00B56D17">
              <w:trPr>
                <w:gridBefore w:val="1"/>
                <w:wBefore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5. Особистісні компетенції</w:t>
                  </w:r>
                </w:p>
              </w:tc>
              <w:tc>
                <w:tcPr>
                  <w:tcW w:w="5382" w:type="dxa"/>
                  <w:gridSpan w:val="3"/>
                  <w:shd w:val="clear" w:color="auto" w:fill="FFFFFF"/>
                  <w:hideMark/>
                </w:tcPr>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Неупередженість та порядність;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самостійність, організованість, відповідальність;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умовах обмеженого часу;</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стійкість до стресу, емоційних та фізичних навантажень;</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вміння аргументовано висловлювати свою думку;</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 xml:space="preserve">прагнення до розвитку та </w:t>
                  </w:r>
                </w:p>
                <w:p w:rsidR="001D5B99" w:rsidRDefault="001D5B99" w:rsidP="00B56D17">
                  <w:pPr>
                    <w:shd w:val="clear" w:color="auto" w:fill="FFFFFF"/>
                    <w:spacing w:after="0" w:line="240" w:lineRule="auto"/>
                    <w:rPr>
                      <w:rFonts w:ascii="Times New Roman" w:hAnsi="Times New Roman"/>
                      <w:sz w:val="28"/>
                      <w:szCs w:val="28"/>
                      <w:lang w:eastAsia="ru-RU"/>
                    </w:rPr>
                  </w:pPr>
                  <w:r>
                    <w:rPr>
                      <w:rFonts w:ascii="Times New Roman" w:hAnsi="Times New Roman"/>
                      <w:sz w:val="28"/>
                      <w:szCs w:val="28"/>
                      <w:lang w:eastAsia="ru-RU"/>
                    </w:rPr>
                    <w:t>самовдосконалення.</w:t>
                  </w:r>
                </w:p>
              </w:tc>
            </w:tr>
            <w:tr w:rsidR="001D5B99" w:rsidTr="00B56D17">
              <w:trPr>
                <w:gridAfter w:val="1"/>
                <w:wAfter w:w="108" w:type="dxa"/>
                <w:trHeight w:val="408"/>
              </w:trPr>
              <w:tc>
                <w:tcPr>
                  <w:tcW w:w="9390" w:type="dxa"/>
                  <w:gridSpan w:val="5"/>
                </w:tcPr>
                <w:p w:rsidR="001D5B99" w:rsidRDefault="001D5B99" w:rsidP="00B56D17">
                  <w:pPr>
                    <w:spacing w:after="0" w:line="240" w:lineRule="auto"/>
                    <w:jc w:val="center"/>
                    <w:rPr>
                      <w:rFonts w:ascii="Times New Roman" w:hAnsi="Times New Roman"/>
                      <w:b/>
                      <w:sz w:val="28"/>
                      <w:szCs w:val="28"/>
                      <w:lang w:eastAsia="ru-RU"/>
                    </w:rPr>
                  </w:pPr>
                </w:p>
                <w:p w:rsidR="001D5B99" w:rsidRDefault="001D5B99" w:rsidP="00B56D17">
                  <w:pPr>
                    <w:spacing w:after="0" w:line="240" w:lineRule="auto"/>
                    <w:jc w:val="center"/>
                    <w:rPr>
                      <w:rFonts w:ascii="Times New Roman" w:hAnsi="Times New Roman"/>
                      <w:b/>
                      <w:sz w:val="28"/>
                      <w:szCs w:val="28"/>
                      <w:lang w:eastAsia="ru-RU"/>
                    </w:rPr>
                  </w:pPr>
                  <w:r>
                    <w:rPr>
                      <w:rFonts w:ascii="Times New Roman" w:hAnsi="Times New Roman"/>
                      <w:b/>
                      <w:sz w:val="28"/>
                      <w:szCs w:val="28"/>
                      <w:lang w:eastAsia="ru-RU"/>
                    </w:rPr>
                    <w:t>Професійні знання</w:t>
                  </w:r>
                </w:p>
              </w:tc>
            </w:tr>
            <w:tr w:rsidR="001D5B99" w:rsidRPr="00023053" w:rsidTr="00B56D17">
              <w:trPr>
                <w:gridAfter w:val="1"/>
                <w:wAfter w:w="108" w:type="dxa"/>
                <w:trHeight w:val="408"/>
              </w:trPr>
              <w:tc>
                <w:tcPr>
                  <w:tcW w:w="4008" w:type="dxa"/>
                  <w:gridSpan w:val="2"/>
                  <w:hideMark/>
                </w:tcPr>
                <w:p w:rsidR="001D5B99" w:rsidRDefault="001D5B99" w:rsidP="00B56D17">
                  <w:pPr>
                    <w:spacing w:after="0" w:line="240" w:lineRule="auto"/>
                    <w:rPr>
                      <w:rFonts w:ascii="Times New Roman" w:hAnsi="Times New Roman"/>
                      <w:sz w:val="28"/>
                      <w:szCs w:val="28"/>
                      <w:lang w:eastAsia="ru-RU"/>
                    </w:rPr>
                  </w:pPr>
                  <w:r>
                    <w:rPr>
                      <w:rFonts w:ascii="Times New Roman" w:hAnsi="Times New Roman"/>
                      <w:sz w:val="28"/>
                      <w:szCs w:val="28"/>
                      <w:lang w:eastAsia="ru-RU"/>
                    </w:rPr>
                    <w:t>1. Знання законодавства</w:t>
                  </w:r>
                </w:p>
              </w:tc>
              <w:tc>
                <w:tcPr>
                  <w:tcW w:w="5382" w:type="dxa"/>
                  <w:gridSpan w:val="3"/>
                </w:tcPr>
                <w:p w:rsidR="001D5B99" w:rsidRDefault="001D5B99" w:rsidP="00B56D17">
                  <w:pPr>
                    <w:spacing w:after="0" w:line="240" w:lineRule="auto"/>
                    <w:ind w:left="171"/>
                    <w:rPr>
                      <w:rFonts w:ascii="Times New Roman" w:hAnsi="Times New Roman"/>
                      <w:sz w:val="28"/>
                      <w:szCs w:val="28"/>
                      <w:lang w:eastAsia="ru-RU"/>
                    </w:rPr>
                  </w:pPr>
                  <w:r>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1D5B99" w:rsidRDefault="001D5B99" w:rsidP="00B56D17">
                  <w:pPr>
                    <w:spacing w:after="0" w:line="240" w:lineRule="auto"/>
                    <w:jc w:val="both"/>
                    <w:rPr>
                      <w:rFonts w:ascii="Times New Roman" w:hAnsi="Times New Roman"/>
                      <w:sz w:val="28"/>
                      <w:szCs w:val="28"/>
                      <w:lang w:eastAsia="ru-RU"/>
                    </w:rPr>
                  </w:pPr>
                </w:p>
              </w:tc>
            </w:tr>
          </w:tbl>
          <w:p w:rsidR="001D5B99" w:rsidRDefault="001D5B99" w:rsidP="00B56D17">
            <w:pPr>
              <w:spacing w:after="0" w:line="240" w:lineRule="auto"/>
              <w:ind w:firstLine="462"/>
              <w:jc w:val="both"/>
              <w:rPr>
                <w:rFonts w:ascii="Times New Roman" w:hAnsi="Times New Roman"/>
                <w:sz w:val="28"/>
                <w:szCs w:val="28"/>
                <w:lang w:eastAsia="ru-RU"/>
              </w:rPr>
            </w:pPr>
          </w:p>
        </w:tc>
      </w:tr>
    </w:tbl>
    <w:p w:rsidR="001D5B99" w:rsidRDefault="001D5B99" w:rsidP="001D5B99">
      <w:pPr>
        <w:spacing w:after="0" w:line="240" w:lineRule="auto"/>
        <w:rPr>
          <w:rFonts w:ascii="Times New Roman" w:hAnsi="Times New Roman"/>
          <w:sz w:val="28"/>
          <w:szCs w:val="28"/>
        </w:rPr>
      </w:pPr>
    </w:p>
    <w:p w:rsidR="001D5B99" w:rsidRPr="0095350E" w:rsidRDefault="001D5B99" w:rsidP="001D5B99">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1D5B99" w:rsidRPr="0095350E" w:rsidRDefault="001D5B99" w:rsidP="001D5B99">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1D5B99" w:rsidRDefault="001D5B99" w:rsidP="001D5B99">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ГРЕБЕНЮК</w:t>
      </w:r>
    </w:p>
    <w:p w:rsidR="001D5B99" w:rsidRDefault="001D5B99" w:rsidP="001D5B99">
      <w:pPr>
        <w:spacing w:after="0" w:line="240" w:lineRule="auto"/>
        <w:rPr>
          <w:rFonts w:ascii="Times New Roman" w:hAnsi="Times New Roman"/>
          <w:sz w:val="28"/>
          <w:szCs w:val="28"/>
        </w:rPr>
      </w:pPr>
    </w:p>
    <w:p w:rsidR="001D5B99" w:rsidRDefault="001D5B99" w:rsidP="001D5B99">
      <w:pPr>
        <w:spacing w:after="0" w:line="240" w:lineRule="auto"/>
        <w:rPr>
          <w:rFonts w:ascii="Times New Roman" w:hAnsi="Times New Roman"/>
          <w:sz w:val="28"/>
          <w:szCs w:val="28"/>
        </w:rPr>
      </w:pPr>
    </w:p>
    <w:p w:rsidR="001D5B99" w:rsidRDefault="001D5B99" w:rsidP="001D5B99">
      <w:pPr>
        <w:spacing w:after="0" w:line="240" w:lineRule="auto"/>
        <w:rPr>
          <w:rFonts w:ascii="Times New Roman" w:hAnsi="Times New Roman"/>
          <w:sz w:val="28"/>
          <w:szCs w:val="28"/>
        </w:rPr>
      </w:pPr>
    </w:p>
    <w:p w:rsidR="001D5B99" w:rsidRDefault="001D5B99" w:rsidP="001D5B99"/>
    <w:p w:rsidR="001D5B99" w:rsidRDefault="001D5B99" w:rsidP="00572C22">
      <w:pPr>
        <w:spacing w:after="0" w:line="240" w:lineRule="auto"/>
        <w:ind w:left="4962"/>
        <w:contextualSpacing/>
        <w:rPr>
          <w:rFonts w:ascii="Times New Roman" w:hAnsi="Times New Roman"/>
          <w:b/>
          <w:sz w:val="28"/>
          <w:szCs w:val="28"/>
          <w:lang w:eastAsia="ru-RU"/>
        </w:rPr>
      </w:pPr>
    </w:p>
    <w:p w:rsidR="001D5B99" w:rsidRDefault="001D5B99" w:rsidP="001D5B99">
      <w:pPr>
        <w:spacing w:after="0" w:line="240" w:lineRule="auto"/>
        <w:contextualSpacing/>
        <w:rPr>
          <w:rFonts w:ascii="Times New Roman" w:hAnsi="Times New Roman"/>
          <w:b/>
          <w:sz w:val="28"/>
          <w:szCs w:val="28"/>
          <w:lang w:eastAsia="ru-RU"/>
        </w:rPr>
      </w:pPr>
    </w:p>
    <w:p w:rsidR="001D5B99" w:rsidRDefault="001D5B99" w:rsidP="001D5B99">
      <w:pPr>
        <w:spacing w:after="0" w:line="240" w:lineRule="auto"/>
        <w:contextualSpacing/>
        <w:rPr>
          <w:rFonts w:ascii="Times New Roman" w:hAnsi="Times New Roman"/>
          <w:b/>
          <w:sz w:val="28"/>
          <w:szCs w:val="28"/>
          <w:lang w:eastAsia="ru-RU"/>
        </w:rPr>
      </w:pPr>
    </w:p>
    <w:p w:rsidR="00E151E5" w:rsidRDefault="00E151E5" w:rsidP="001D5B99">
      <w:pPr>
        <w:spacing w:after="0" w:line="240" w:lineRule="auto"/>
        <w:contextualSpacing/>
        <w:rPr>
          <w:rFonts w:ascii="Times New Roman" w:hAnsi="Times New Roman"/>
          <w:b/>
          <w:sz w:val="28"/>
          <w:szCs w:val="28"/>
          <w:lang w:eastAsia="ru-RU"/>
        </w:rPr>
      </w:pPr>
    </w:p>
    <w:p w:rsidR="00E151E5" w:rsidRDefault="00E151E5" w:rsidP="001D5B99">
      <w:pPr>
        <w:spacing w:after="0" w:line="240" w:lineRule="auto"/>
        <w:contextualSpacing/>
        <w:rPr>
          <w:rFonts w:ascii="Times New Roman" w:hAnsi="Times New Roman"/>
          <w:b/>
          <w:sz w:val="28"/>
          <w:szCs w:val="28"/>
          <w:lang w:eastAsia="ru-RU"/>
        </w:rPr>
      </w:pPr>
    </w:p>
    <w:p w:rsidR="001D5B99" w:rsidRPr="008F3B95" w:rsidRDefault="001D5B99"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lastRenderedPageBreak/>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 xml:space="preserve">1. Основні посадові обов’язки контролера ІІ категорії  підрозділу охорони Територіального управління Служби судової охорони у Кіровоградській області: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lastRenderedPageBreak/>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1D5B99">
        <w:rPr>
          <w:rFonts w:ascii="Times New Roman" w:hAnsi="Times New Roman"/>
          <w:color w:val="000000" w:themeColor="text1"/>
          <w:sz w:val="28"/>
          <w:szCs w:val="28"/>
          <w:lang w:eastAsia="ru-RU"/>
        </w:rPr>
        <w:t>24</w:t>
      </w:r>
      <w:r w:rsidRPr="006F2B14">
        <w:rPr>
          <w:rFonts w:ascii="Times New Roman" w:hAnsi="Times New Roman"/>
          <w:color w:val="000000" w:themeColor="text1"/>
          <w:sz w:val="28"/>
          <w:szCs w:val="28"/>
          <w:lang w:eastAsia="ru-RU"/>
        </w:rPr>
        <w:t xml:space="preserve"> </w:t>
      </w:r>
      <w:r w:rsidR="00F51C9E">
        <w:rPr>
          <w:rFonts w:ascii="Times New Roman" w:hAnsi="Times New Roman"/>
          <w:color w:val="000000" w:themeColor="text1"/>
          <w:sz w:val="28"/>
          <w:szCs w:val="28"/>
          <w:lang w:eastAsia="ru-RU"/>
        </w:rPr>
        <w:t>травня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04</w:t>
      </w:r>
      <w:r w:rsidR="00A16857">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червня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1D5B99">
              <w:rPr>
                <w:rFonts w:ascii="Times New Roman" w:hAnsi="Times New Roman"/>
                <w:color w:val="000000" w:themeColor="text1"/>
                <w:sz w:val="28"/>
                <w:szCs w:val="28"/>
                <w:lang w:eastAsia="ru-RU"/>
              </w:rPr>
              <w:t>06 червня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lastRenderedPageBreak/>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 xml:space="preserve">Знання: Конституції України, законів України «Про судоустрій і статус суддів», «Про Національну поліцію», «Про запобігання корупції», Кодексу </w:t>
                  </w:r>
                  <w:r w:rsidRPr="008F3B95">
                    <w:rPr>
                      <w:rFonts w:ascii="Times New Roman" w:hAnsi="Times New Roman"/>
                      <w:sz w:val="28"/>
                      <w:szCs w:val="28"/>
                      <w:lang w:eastAsia="ru-RU"/>
                    </w:rPr>
                    <w:lastRenderedPageBreak/>
                    <w:t>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F51C9E" w:rsidRPr="0095350E" w:rsidRDefault="00F51C9E" w:rsidP="00F51C9E">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proofErr w:type="spellEnd"/>
      <w:r w:rsidRPr="0095350E">
        <w:rPr>
          <w:rFonts w:ascii="Times New Roman" w:hAnsi="Times New Roman"/>
          <w:sz w:val="28"/>
          <w:szCs w:val="28"/>
        </w:rPr>
        <w:t xml:space="preserve"> відділу по роботі з </w:t>
      </w:r>
    </w:p>
    <w:p w:rsidR="00F51C9E" w:rsidRPr="0095350E" w:rsidRDefault="00F51C9E" w:rsidP="00F51C9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F51C9E" w:rsidRDefault="00F51C9E" w:rsidP="00F51C9E">
      <w:pPr>
        <w:spacing w:after="0" w:line="240" w:lineRule="auto"/>
        <w:rPr>
          <w:rFonts w:ascii="Times New Roman" w:hAnsi="Times New Roman"/>
          <w:b/>
          <w:sz w:val="28"/>
          <w:szCs w:val="28"/>
        </w:rPr>
      </w:pPr>
      <w:r>
        <w:rPr>
          <w:rFonts w:ascii="Times New Roman" w:hAnsi="Times New Roman"/>
          <w:sz w:val="28"/>
          <w:szCs w:val="28"/>
        </w:rPr>
        <w:t xml:space="preserve">підполковник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5B99"/>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2A16"/>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151E5"/>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1FE0"/>
    <w:rsid w:val="00F33056"/>
    <w:rsid w:val="00F34733"/>
    <w:rsid w:val="00F34BF3"/>
    <w:rsid w:val="00F40591"/>
    <w:rsid w:val="00F43CBA"/>
    <w:rsid w:val="00F510F8"/>
    <w:rsid w:val="00F51C9E"/>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A4859"/>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E62217F-FA56-48F9-A159-C5BDBADC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2079</Words>
  <Characters>11856</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14</cp:revision>
  <cp:lastPrinted>2021-07-26T11:17:00Z</cp:lastPrinted>
  <dcterms:created xsi:type="dcterms:W3CDTF">2023-12-27T07:14:00Z</dcterms:created>
  <dcterms:modified xsi:type="dcterms:W3CDTF">2024-06-03T12:29:00Z</dcterms:modified>
</cp:coreProperties>
</file>