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6F92" w:rsidRPr="00421103" w:rsidRDefault="00996F92" w:rsidP="00996F9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96F92" w:rsidRPr="00421103" w:rsidRDefault="00996F92" w:rsidP="00996F9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96F92" w:rsidRPr="00421103" w:rsidRDefault="00996F92" w:rsidP="00996F9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96F92" w:rsidRPr="00421103" w:rsidRDefault="00996F92" w:rsidP="00996F9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96F92" w:rsidRPr="00421103" w:rsidRDefault="00996F92" w:rsidP="00996F92">
      <w:pPr>
        <w:tabs>
          <w:tab w:val="left" w:pos="4536"/>
        </w:tabs>
        <w:spacing w:before="120"/>
        <w:ind w:left="5812"/>
        <w:contextualSpacing/>
        <w:rPr>
          <w:rFonts w:ascii="Times New Roman" w:hAnsi="Times New Roman"/>
          <w:sz w:val="28"/>
          <w:szCs w:val="28"/>
        </w:rPr>
      </w:pPr>
    </w:p>
    <w:p w:rsidR="00996F92" w:rsidRPr="00421103" w:rsidRDefault="00996F92" w:rsidP="00996F9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96F92" w:rsidRPr="00421103" w:rsidRDefault="00996F92" w:rsidP="00996F9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96F92" w:rsidRPr="00421103" w:rsidRDefault="00996F92" w:rsidP="00996F9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96F92" w:rsidRPr="00421103" w:rsidRDefault="00996F92" w:rsidP="00996F9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996F92" w:rsidRDefault="00996F92" w:rsidP="00996F92">
      <w:pPr>
        <w:spacing w:after="0" w:line="240" w:lineRule="auto"/>
        <w:jc w:val="center"/>
        <w:rPr>
          <w:rFonts w:ascii="Times New Roman" w:hAnsi="Times New Roman"/>
          <w:b/>
          <w:color w:val="FF0000"/>
          <w:sz w:val="28"/>
          <w:szCs w:val="28"/>
          <w:lang w:eastAsia="ru-RU"/>
        </w:rPr>
      </w:pPr>
    </w:p>
    <w:p w:rsidR="00996F92" w:rsidRPr="008F3B95" w:rsidRDefault="00996F92" w:rsidP="00996F92">
      <w:pPr>
        <w:spacing w:after="0" w:line="240" w:lineRule="auto"/>
        <w:rPr>
          <w:rFonts w:ascii="Times New Roman" w:hAnsi="Times New Roman"/>
          <w:b/>
          <w:color w:val="FF0000"/>
          <w:sz w:val="28"/>
          <w:szCs w:val="28"/>
          <w:lang w:eastAsia="ru-RU"/>
        </w:rPr>
      </w:pPr>
    </w:p>
    <w:p w:rsidR="00996F92" w:rsidRPr="008F3B95" w:rsidRDefault="00996F92" w:rsidP="00996F9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996F92" w:rsidRDefault="00996F92" w:rsidP="00996F9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w:t>
      </w:r>
      <w:r>
        <w:rPr>
          <w:rFonts w:ascii="Times New Roman" w:hAnsi="Times New Roman"/>
          <w:b/>
          <w:sz w:val="28"/>
          <w:szCs w:val="28"/>
          <w:lang w:eastAsia="ru-RU"/>
        </w:rPr>
        <w:t xml:space="preserve">начальника </w:t>
      </w:r>
      <w:r w:rsidR="008A3D9D">
        <w:rPr>
          <w:rFonts w:ascii="Times New Roman" w:hAnsi="Times New Roman"/>
          <w:b/>
          <w:sz w:val="28"/>
          <w:szCs w:val="28"/>
          <w:lang w:eastAsia="ru-RU"/>
        </w:rPr>
        <w:t>медичної служби</w:t>
      </w:r>
      <w:r>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p>
    <w:p w:rsidR="00996F92" w:rsidRPr="008F3B95" w:rsidRDefault="00996F92" w:rsidP="00996F92">
      <w:pPr>
        <w:spacing w:after="0" w:line="240" w:lineRule="auto"/>
        <w:jc w:val="center"/>
        <w:rPr>
          <w:rFonts w:ascii="Times New Roman" w:hAnsi="Times New Roman"/>
          <w:b/>
          <w:sz w:val="28"/>
          <w:szCs w:val="28"/>
          <w:lang w:eastAsia="ru-RU"/>
        </w:rPr>
      </w:pPr>
    </w:p>
    <w:p w:rsidR="00996F92" w:rsidRPr="008F3B95" w:rsidRDefault="00996F92" w:rsidP="00996F9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996F92" w:rsidRPr="00CE0E19" w:rsidRDefault="00996F92" w:rsidP="00996F92">
      <w:pPr>
        <w:spacing w:after="0"/>
        <w:ind w:left="6" w:firstLine="702"/>
        <w:contextualSpacing/>
        <w:jc w:val="both"/>
        <w:rPr>
          <w:rFonts w:ascii="Times New Roman" w:hAnsi="Times New Roman"/>
          <w:b/>
          <w:sz w:val="28"/>
          <w:szCs w:val="28"/>
        </w:rPr>
      </w:pPr>
      <w:r w:rsidRPr="00CE0E19">
        <w:rPr>
          <w:rFonts w:ascii="Times New Roman" w:hAnsi="Times New Roman"/>
          <w:b/>
          <w:sz w:val="28"/>
          <w:szCs w:val="28"/>
          <w:lang w:eastAsia="ru-RU"/>
        </w:rPr>
        <w:t xml:space="preserve">1. </w:t>
      </w:r>
      <w:r w:rsidRPr="00CE0E19">
        <w:rPr>
          <w:rFonts w:ascii="Times New Roman" w:hAnsi="Times New Roman"/>
          <w:b/>
          <w:sz w:val="28"/>
          <w:szCs w:val="28"/>
        </w:rPr>
        <w:t xml:space="preserve">Основні повноваження </w:t>
      </w:r>
      <w:r w:rsidRPr="00162AA0">
        <w:rPr>
          <w:rFonts w:ascii="Times New Roman" w:hAnsi="Times New Roman"/>
          <w:b/>
          <w:sz w:val="28"/>
          <w:szCs w:val="28"/>
          <w:lang w:eastAsia="ru-RU"/>
        </w:rPr>
        <w:t xml:space="preserve">начальника </w:t>
      </w:r>
      <w:r w:rsidR="008A3D9D">
        <w:rPr>
          <w:rFonts w:ascii="Times New Roman" w:hAnsi="Times New Roman"/>
          <w:b/>
          <w:sz w:val="28"/>
          <w:szCs w:val="28"/>
          <w:lang w:eastAsia="ru-RU"/>
        </w:rPr>
        <w:t>медичної служби</w:t>
      </w:r>
      <w:r>
        <w:rPr>
          <w:rFonts w:ascii="Times New Roman" w:hAnsi="Times New Roman"/>
          <w:b/>
          <w:sz w:val="28"/>
          <w:szCs w:val="28"/>
        </w:rPr>
        <w:t xml:space="preserve"> Т</w:t>
      </w:r>
      <w:r w:rsidRPr="00CE0E19">
        <w:rPr>
          <w:rFonts w:ascii="Times New Roman" w:hAnsi="Times New Roman"/>
          <w:b/>
          <w:sz w:val="28"/>
          <w:szCs w:val="28"/>
        </w:rPr>
        <w:t>ериторіального управління Служби судової охорони у Кіровоградській області:</w:t>
      </w:r>
    </w:p>
    <w:tbl>
      <w:tblPr>
        <w:tblW w:w="5000" w:type="pct"/>
        <w:tblCellMar>
          <w:left w:w="0" w:type="dxa"/>
          <w:right w:w="0" w:type="dxa"/>
        </w:tblCellMar>
        <w:tblLook w:val="0000" w:firstRow="0" w:lastRow="0" w:firstColumn="0" w:lastColumn="0" w:noHBand="0" w:noVBand="0"/>
      </w:tblPr>
      <w:tblGrid>
        <w:gridCol w:w="150"/>
        <w:gridCol w:w="9205"/>
      </w:tblGrid>
      <w:tr w:rsidR="002B04C8" w:rsidRPr="005736DA" w:rsidTr="002B04C8">
        <w:trPr>
          <w:trHeight w:val="475"/>
        </w:trPr>
        <w:tc>
          <w:tcPr>
            <w:tcW w:w="80" w:type="pct"/>
            <w:tcMar>
              <w:top w:w="79" w:type="dxa"/>
              <w:left w:w="68" w:type="dxa"/>
              <w:bottom w:w="85" w:type="dxa"/>
              <w:right w:w="68" w:type="dxa"/>
            </w:tcMar>
          </w:tcPr>
          <w:p w:rsidR="002B04C8" w:rsidRPr="005736DA" w:rsidRDefault="002B04C8" w:rsidP="002B04C8">
            <w:pPr>
              <w:pStyle w:val="TableTABL"/>
              <w:tabs>
                <w:tab w:val="clear" w:pos="7767"/>
                <w:tab w:val="right" w:pos="15"/>
              </w:tabs>
              <w:spacing w:line="238" w:lineRule="auto"/>
              <w:jc w:val="center"/>
              <w:rPr>
                <w:rFonts w:ascii="Times New Roman" w:hAnsi="Times New Roman" w:cs="Times New Roman"/>
                <w:spacing w:val="0"/>
                <w:sz w:val="28"/>
                <w:szCs w:val="28"/>
              </w:rPr>
            </w:pPr>
          </w:p>
        </w:tc>
        <w:tc>
          <w:tcPr>
            <w:tcW w:w="4920" w:type="pct"/>
            <w:tcMar>
              <w:top w:w="79" w:type="dxa"/>
              <w:left w:w="68" w:type="dxa"/>
              <w:bottom w:w="85" w:type="dxa"/>
              <w:right w:w="68" w:type="dxa"/>
            </w:tcMar>
          </w:tcPr>
          <w:p w:rsidR="002B04C8" w:rsidRPr="005736DA" w:rsidRDefault="002B04C8" w:rsidP="00255747">
            <w:pPr>
              <w:pStyle w:val="aa"/>
              <w:spacing w:line="238" w:lineRule="auto"/>
              <w:jc w:val="both"/>
              <w:textAlignment w:val="auto"/>
              <w:rPr>
                <w:color w:val="auto"/>
                <w:sz w:val="28"/>
                <w:szCs w:val="28"/>
                <w:lang w:val="uk-UA"/>
              </w:rPr>
            </w:pPr>
            <w:r w:rsidRPr="005736DA">
              <w:rPr>
                <w:color w:val="auto"/>
                <w:sz w:val="28"/>
                <w:szCs w:val="28"/>
                <w:lang w:val="uk-UA"/>
              </w:rPr>
              <w:t xml:space="preserve">- </w:t>
            </w:r>
            <w:r w:rsidRPr="005736DA">
              <w:rPr>
                <w:sz w:val="28"/>
                <w:szCs w:val="28"/>
                <w:lang w:val="uk-UA"/>
              </w:rPr>
              <w:t>сприяння в межах компетенції та повноважень забезпеченню реалізації завдань Служби судової охорони;</w:t>
            </w:r>
          </w:p>
        </w:tc>
      </w:tr>
      <w:tr w:rsidR="002B04C8" w:rsidRPr="005736DA" w:rsidTr="002B04C8">
        <w:tc>
          <w:tcPr>
            <w:tcW w:w="80" w:type="pct"/>
            <w:tcMar>
              <w:top w:w="79" w:type="dxa"/>
              <w:left w:w="68" w:type="dxa"/>
              <w:bottom w:w="85" w:type="dxa"/>
              <w:right w:w="68" w:type="dxa"/>
            </w:tcMar>
          </w:tcPr>
          <w:p w:rsidR="002B04C8" w:rsidRPr="005736DA" w:rsidRDefault="002B04C8" w:rsidP="00255747">
            <w:pPr>
              <w:pStyle w:val="TableTABL"/>
              <w:spacing w:line="238" w:lineRule="auto"/>
              <w:jc w:val="center"/>
              <w:rPr>
                <w:rFonts w:ascii="Times New Roman" w:hAnsi="Times New Roman" w:cs="Times New Roman"/>
                <w:spacing w:val="0"/>
                <w:sz w:val="28"/>
                <w:szCs w:val="28"/>
              </w:rPr>
            </w:pPr>
          </w:p>
        </w:tc>
        <w:tc>
          <w:tcPr>
            <w:tcW w:w="4920" w:type="pct"/>
            <w:tcMar>
              <w:top w:w="79" w:type="dxa"/>
              <w:left w:w="68" w:type="dxa"/>
              <w:bottom w:w="85" w:type="dxa"/>
              <w:right w:w="68" w:type="dxa"/>
            </w:tcMar>
          </w:tcPr>
          <w:p w:rsidR="002B04C8" w:rsidRPr="005736DA" w:rsidRDefault="002B04C8" w:rsidP="00255747">
            <w:pPr>
              <w:pStyle w:val="aa"/>
              <w:spacing w:line="238" w:lineRule="auto"/>
              <w:jc w:val="both"/>
              <w:textAlignment w:val="auto"/>
              <w:rPr>
                <w:color w:val="auto"/>
                <w:sz w:val="28"/>
                <w:szCs w:val="28"/>
                <w:lang w:val="uk-UA"/>
              </w:rPr>
            </w:pPr>
            <w:r w:rsidRPr="005736DA">
              <w:rPr>
                <w:color w:val="auto"/>
                <w:sz w:val="28"/>
                <w:szCs w:val="28"/>
                <w:lang w:val="uk-UA"/>
              </w:rPr>
              <w:t xml:space="preserve">- </w:t>
            </w:r>
            <w:r>
              <w:rPr>
                <w:sz w:val="28"/>
                <w:szCs w:val="28"/>
                <w:lang w:val="uk-UA"/>
              </w:rPr>
              <w:t>організація всебічного розвитку системи медичного забезпечення Управління;</w:t>
            </w:r>
          </w:p>
        </w:tc>
      </w:tr>
      <w:tr w:rsidR="002B04C8" w:rsidRPr="005736DA" w:rsidTr="002B04C8">
        <w:trPr>
          <w:trHeight w:val="60"/>
        </w:trPr>
        <w:tc>
          <w:tcPr>
            <w:tcW w:w="80" w:type="pct"/>
            <w:tcMar>
              <w:top w:w="79" w:type="dxa"/>
              <w:left w:w="68" w:type="dxa"/>
              <w:bottom w:w="85" w:type="dxa"/>
              <w:right w:w="68" w:type="dxa"/>
            </w:tcMar>
          </w:tcPr>
          <w:p w:rsidR="002B04C8" w:rsidRPr="005736DA" w:rsidRDefault="002B04C8" w:rsidP="00255747">
            <w:pPr>
              <w:pStyle w:val="TableTABL"/>
              <w:spacing w:line="238" w:lineRule="auto"/>
              <w:jc w:val="center"/>
              <w:rPr>
                <w:rFonts w:ascii="Times New Roman" w:hAnsi="Times New Roman" w:cs="Times New Roman"/>
                <w:spacing w:val="0"/>
                <w:sz w:val="28"/>
                <w:szCs w:val="28"/>
              </w:rPr>
            </w:pPr>
          </w:p>
        </w:tc>
        <w:tc>
          <w:tcPr>
            <w:tcW w:w="4920" w:type="pct"/>
            <w:tcMar>
              <w:top w:w="79" w:type="dxa"/>
              <w:left w:w="68" w:type="dxa"/>
              <w:bottom w:w="85" w:type="dxa"/>
              <w:right w:w="68" w:type="dxa"/>
            </w:tcMar>
          </w:tcPr>
          <w:p w:rsidR="002B04C8" w:rsidRPr="005736DA" w:rsidRDefault="002B04C8" w:rsidP="00255747">
            <w:pPr>
              <w:pStyle w:val="aa"/>
              <w:spacing w:line="238" w:lineRule="auto"/>
              <w:jc w:val="both"/>
              <w:textAlignment w:val="auto"/>
              <w:rPr>
                <w:color w:val="auto"/>
                <w:sz w:val="28"/>
                <w:szCs w:val="28"/>
                <w:lang w:val="uk-UA"/>
              </w:rPr>
            </w:pPr>
            <w:r w:rsidRPr="005736DA">
              <w:rPr>
                <w:color w:val="auto"/>
                <w:sz w:val="28"/>
                <w:szCs w:val="28"/>
                <w:lang w:val="uk-UA"/>
              </w:rPr>
              <w:t xml:space="preserve">- </w:t>
            </w:r>
            <w:r>
              <w:rPr>
                <w:sz w:val="28"/>
                <w:szCs w:val="28"/>
                <w:lang w:val="uk-UA"/>
              </w:rPr>
              <w:t>організація і проведення заходів, спрямованих на збереження і зміцнення здоров’я співробітників (працівників) Управління, профілактику захворювань під час виконання ними службових завдань</w:t>
            </w:r>
            <w:r w:rsidRPr="005736DA">
              <w:rPr>
                <w:sz w:val="28"/>
                <w:szCs w:val="28"/>
                <w:lang w:val="uk-UA"/>
              </w:rPr>
              <w:t>;</w:t>
            </w:r>
          </w:p>
        </w:tc>
      </w:tr>
      <w:tr w:rsidR="002B04C8" w:rsidRPr="005736DA" w:rsidTr="002B04C8">
        <w:trPr>
          <w:trHeight w:val="60"/>
        </w:trPr>
        <w:tc>
          <w:tcPr>
            <w:tcW w:w="80" w:type="pct"/>
            <w:tcMar>
              <w:top w:w="79" w:type="dxa"/>
              <w:left w:w="68" w:type="dxa"/>
              <w:bottom w:w="85" w:type="dxa"/>
              <w:right w:w="68" w:type="dxa"/>
            </w:tcMar>
          </w:tcPr>
          <w:p w:rsidR="002B04C8" w:rsidRPr="005736DA" w:rsidRDefault="002B04C8" w:rsidP="00255747">
            <w:pPr>
              <w:pStyle w:val="TableTABL"/>
              <w:spacing w:line="238" w:lineRule="auto"/>
              <w:jc w:val="center"/>
              <w:rPr>
                <w:rFonts w:ascii="Times New Roman" w:hAnsi="Times New Roman" w:cs="Times New Roman"/>
                <w:spacing w:val="0"/>
                <w:sz w:val="28"/>
                <w:szCs w:val="28"/>
              </w:rPr>
            </w:pPr>
          </w:p>
        </w:tc>
        <w:tc>
          <w:tcPr>
            <w:tcW w:w="4920" w:type="pct"/>
            <w:tcMar>
              <w:top w:w="79" w:type="dxa"/>
              <w:left w:w="68" w:type="dxa"/>
              <w:bottom w:w="85" w:type="dxa"/>
              <w:right w:w="68" w:type="dxa"/>
            </w:tcMar>
          </w:tcPr>
          <w:p w:rsidR="002B04C8" w:rsidRPr="005736DA" w:rsidRDefault="002B04C8" w:rsidP="00255747">
            <w:pPr>
              <w:pStyle w:val="aa"/>
              <w:spacing w:line="238" w:lineRule="auto"/>
              <w:jc w:val="both"/>
              <w:textAlignment w:val="auto"/>
              <w:rPr>
                <w:color w:val="auto"/>
                <w:sz w:val="28"/>
                <w:szCs w:val="28"/>
                <w:lang w:val="uk-UA"/>
              </w:rPr>
            </w:pPr>
            <w:r w:rsidRPr="005736DA">
              <w:rPr>
                <w:color w:val="auto"/>
                <w:sz w:val="28"/>
                <w:szCs w:val="28"/>
                <w:lang w:val="uk-UA"/>
              </w:rPr>
              <w:t xml:space="preserve">- </w:t>
            </w:r>
            <w:r>
              <w:rPr>
                <w:sz w:val="28"/>
                <w:szCs w:val="28"/>
                <w:lang w:val="uk-UA"/>
              </w:rPr>
              <w:t>забезпечення високої професійної готовності сил і засобів медичної служби;</w:t>
            </w:r>
          </w:p>
        </w:tc>
      </w:tr>
      <w:tr w:rsidR="002B04C8" w:rsidRPr="005736DA" w:rsidTr="002B04C8">
        <w:trPr>
          <w:trHeight w:val="60"/>
        </w:trPr>
        <w:tc>
          <w:tcPr>
            <w:tcW w:w="80" w:type="pct"/>
            <w:tcMar>
              <w:top w:w="79" w:type="dxa"/>
              <w:left w:w="68" w:type="dxa"/>
              <w:bottom w:w="85" w:type="dxa"/>
              <w:right w:w="68" w:type="dxa"/>
            </w:tcMar>
          </w:tcPr>
          <w:p w:rsidR="002B04C8" w:rsidRPr="005736DA" w:rsidRDefault="002B04C8" w:rsidP="00255747">
            <w:pPr>
              <w:pStyle w:val="TableTABL"/>
              <w:spacing w:line="238" w:lineRule="auto"/>
              <w:jc w:val="center"/>
              <w:rPr>
                <w:rFonts w:ascii="Times New Roman" w:hAnsi="Times New Roman" w:cs="Times New Roman"/>
                <w:spacing w:val="0"/>
                <w:sz w:val="28"/>
                <w:szCs w:val="28"/>
              </w:rPr>
            </w:pPr>
          </w:p>
        </w:tc>
        <w:tc>
          <w:tcPr>
            <w:tcW w:w="4920" w:type="pct"/>
            <w:tcMar>
              <w:top w:w="79" w:type="dxa"/>
              <w:left w:w="68" w:type="dxa"/>
              <w:bottom w:w="85" w:type="dxa"/>
              <w:right w:w="68" w:type="dxa"/>
            </w:tcMar>
          </w:tcPr>
          <w:p w:rsidR="002B04C8" w:rsidRPr="005736DA" w:rsidRDefault="002B04C8" w:rsidP="00255747">
            <w:pPr>
              <w:pStyle w:val="aa"/>
              <w:spacing w:line="238" w:lineRule="auto"/>
              <w:jc w:val="both"/>
              <w:textAlignment w:val="auto"/>
              <w:rPr>
                <w:color w:val="auto"/>
                <w:sz w:val="28"/>
                <w:szCs w:val="28"/>
                <w:lang w:val="uk-UA"/>
              </w:rPr>
            </w:pPr>
            <w:r>
              <w:rPr>
                <w:color w:val="auto"/>
                <w:sz w:val="28"/>
                <w:szCs w:val="28"/>
                <w:lang w:val="uk-UA"/>
              </w:rPr>
              <w:t xml:space="preserve">- </w:t>
            </w:r>
            <w:r>
              <w:rPr>
                <w:sz w:val="28"/>
                <w:szCs w:val="28"/>
                <w:lang w:val="uk-UA"/>
              </w:rPr>
              <w:t>забезпечення співробітників (працівників) Управління усіма видами медичної допомоги та підвищення ефективності використання наявних медичних ресурсів;</w:t>
            </w:r>
          </w:p>
        </w:tc>
      </w:tr>
      <w:tr w:rsidR="002B04C8" w:rsidRPr="005736DA" w:rsidTr="002B04C8">
        <w:trPr>
          <w:trHeight w:val="60"/>
        </w:trPr>
        <w:tc>
          <w:tcPr>
            <w:tcW w:w="80" w:type="pct"/>
            <w:tcMar>
              <w:top w:w="79" w:type="dxa"/>
              <w:left w:w="68" w:type="dxa"/>
              <w:bottom w:w="85" w:type="dxa"/>
              <w:right w:w="68" w:type="dxa"/>
            </w:tcMar>
          </w:tcPr>
          <w:p w:rsidR="002B04C8" w:rsidRPr="005736DA" w:rsidRDefault="002B04C8" w:rsidP="00255747">
            <w:pPr>
              <w:pStyle w:val="TableTABL"/>
              <w:spacing w:line="238" w:lineRule="auto"/>
              <w:jc w:val="center"/>
              <w:rPr>
                <w:rFonts w:ascii="Times New Roman" w:hAnsi="Times New Roman" w:cs="Times New Roman"/>
                <w:spacing w:val="0"/>
                <w:sz w:val="28"/>
                <w:szCs w:val="28"/>
              </w:rPr>
            </w:pPr>
          </w:p>
        </w:tc>
        <w:tc>
          <w:tcPr>
            <w:tcW w:w="4920" w:type="pct"/>
            <w:tcMar>
              <w:top w:w="79" w:type="dxa"/>
              <w:left w:w="68" w:type="dxa"/>
              <w:bottom w:w="85" w:type="dxa"/>
              <w:right w:w="68" w:type="dxa"/>
            </w:tcMar>
          </w:tcPr>
          <w:p w:rsidR="002B04C8" w:rsidRPr="005736DA" w:rsidRDefault="002B04C8" w:rsidP="00255747">
            <w:pPr>
              <w:pStyle w:val="aa"/>
              <w:spacing w:line="238" w:lineRule="auto"/>
              <w:jc w:val="both"/>
              <w:textAlignment w:val="auto"/>
              <w:rPr>
                <w:color w:val="auto"/>
                <w:sz w:val="28"/>
                <w:szCs w:val="28"/>
                <w:lang w:val="uk-UA"/>
              </w:rPr>
            </w:pPr>
            <w:r>
              <w:rPr>
                <w:color w:val="auto"/>
                <w:sz w:val="28"/>
                <w:szCs w:val="28"/>
                <w:lang w:val="uk-UA"/>
              </w:rPr>
              <w:t xml:space="preserve">- </w:t>
            </w:r>
            <w:r>
              <w:rPr>
                <w:sz w:val="28"/>
                <w:szCs w:val="28"/>
                <w:lang w:val="uk-UA"/>
              </w:rPr>
              <w:t>планування та розроблення проектів керівних документів, навчальних матеріалів з організації медичного забезпечення Управління, впровадження їх у практичну діяльність, контроль за їх виконанням.</w:t>
            </w:r>
          </w:p>
        </w:tc>
      </w:tr>
    </w:tbl>
    <w:p w:rsidR="00996F92" w:rsidRPr="008F3B95" w:rsidRDefault="00996F92" w:rsidP="002B04C8">
      <w:pPr>
        <w:spacing w:after="0" w:line="240" w:lineRule="auto"/>
        <w:rPr>
          <w:rFonts w:ascii="Times New Roman" w:hAnsi="Times New Roman"/>
          <w:color w:val="000000"/>
          <w:sz w:val="28"/>
          <w:szCs w:val="28"/>
          <w:lang w:eastAsia="ru-RU"/>
        </w:rPr>
      </w:pPr>
    </w:p>
    <w:p w:rsidR="00996F92" w:rsidRPr="008F3B95" w:rsidRDefault="00996F92" w:rsidP="00996F9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996F92" w:rsidRPr="008F3B95" w:rsidRDefault="00996F92" w:rsidP="00996F9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w:t>
      </w:r>
      <w:r>
        <w:rPr>
          <w:rFonts w:ascii="Times New Roman" w:hAnsi="Times New Roman"/>
          <w:sz w:val="28"/>
          <w:szCs w:val="28"/>
          <w:lang w:eastAsia="ru-RU"/>
        </w:rPr>
        <w:t>7</w:t>
      </w:r>
      <w:r w:rsidR="008A3D9D">
        <w:rPr>
          <w:rFonts w:ascii="Times New Roman" w:hAnsi="Times New Roman"/>
          <w:sz w:val="28"/>
          <w:szCs w:val="28"/>
          <w:lang w:eastAsia="ru-RU"/>
        </w:rPr>
        <w:t>050</w:t>
      </w:r>
      <w:r w:rsidRPr="008F3B95">
        <w:rPr>
          <w:rFonts w:ascii="Times New Roman" w:hAnsi="Times New Roman"/>
          <w:sz w:val="28"/>
          <w:szCs w:val="28"/>
          <w:lang w:eastAsia="ru-RU"/>
        </w:rPr>
        <w:t xml:space="preserve">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996F92" w:rsidRPr="008F3B95" w:rsidRDefault="00996F92" w:rsidP="00996F9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996F92" w:rsidRPr="00297DB5" w:rsidRDefault="00996F92" w:rsidP="00996F92">
      <w:pPr>
        <w:spacing w:after="0" w:line="240" w:lineRule="auto"/>
        <w:ind w:firstLine="851"/>
        <w:jc w:val="both"/>
        <w:rPr>
          <w:rFonts w:ascii="Times New Roman" w:hAnsi="Times New Roman"/>
          <w:sz w:val="20"/>
          <w:szCs w:val="20"/>
          <w:lang w:eastAsia="ru-RU"/>
        </w:rPr>
      </w:pP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996F92" w:rsidRPr="00297DB5" w:rsidRDefault="00996F92" w:rsidP="00996F92">
      <w:pPr>
        <w:spacing w:after="0" w:line="240" w:lineRule="auto"/>
        <w:ind w:firstLine="851"/>
        <w:jc w:val="both"/>
        <w:rPr>
          <w:rFonts w:ascii="Times New Roman" w:hAnsi="Times New Roman"/>
          <w:b/>
          <w:sz w:val="24"/>
          <w:szCs w:val="24"/>
          <w:lang w:eastAsia="ru-RU"/>
        </w:rPr>
      </w:pPr>
    </w:p>
    <w:p w:rsidR="00996F92" w:rsidRPr="008F3B95" w:rsidRDefault="00996F92" w:rsidP="00996F9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996F92" w:rsidRPr="008F3B95" w:rsidRDefault="00996F92" w:rsidP="00996F9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8A3D9D" w:rsidRDefault="008A3D9D" w:rsidP="008A3D9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58116C">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996F92" w:rsidRPr="00326A9D" w:rsidRDefault="00996F92" w:rsidP="00996F9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996F92" w:rsidRPr="008F3B95" w:rsidRDefault="00996F92" w:rsidP="00996F92">
      <w:pPr>
        <w:spacing w:after="0" w:line="240" w:lineRule="auto"/>
        <w:ind w:firstLine="708"/>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996F92" w:rsidRPr="008F3B95" w:rsidRDefault="009815E5" w:rsidP="009815E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В</w:t>
      </w:r>
      <w:r w:rsidR="00996F92" w:rsidRPr="008F3B95">
        <w:rPr>
          <w:rFonts w:ascii="Times New Roman" w:hAnsi="Times New Roman"/>
          <w:sz w:val="28"/>
          <w:szCs w:val="28"/>
          <w:lang w:eastAsia="ru-RU"/>
        </w:rPr>
        <w:t>ідповідно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996F92" w:rsidRPr="00374122" w:rsidRDefault="00996F92" w:rsidP="00996F92">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8A3D9D">
        <w:rPr>
          <w:rFonts w:ascii="Times New Roman" w:hAnsi="Times New Roman"/>
          <w:sz w:val="28"/>
          <w:szCs w:val="28"/>
          <w:lang w:val="ru-RU" w:eastAsia="ru-RU"/>
        </w:rPr>
        <w:t>1</w:t>
      </w:r>
      <w:r w:rsidR="00A42299">
        <w:rPr>
          <w:rFonts w:ascii="Times New Roman" w:hAnsi="Times New Roman"/>
          <w:sz w:val="28"/>
          <w:szCs w:val="28"/>
          <w:lang w:val="ru-RU" w:eastAsia="ru-RU"/>
        </w:rPr>
        <w:t>0</w:t>
      </w:r>
      <w:r w:rsidR="008A3D9D">
        <w:rPr>
          <w:rFonts w:ascii="Times New Roman" w:hAnsi="Times New Roman"/>
          <w:sz w:val="28"/>
          <w:szCs w:val="28"/>
          <w:lang w:val="ru-RU" w:eastAsia="ru-RU"/>
        </w:rPr>
        <w:t xml:space="preserve"> </w:t>
      </w:r>
      <w:r w:rsidR="00A42299">
        <w:rPr>
          <w:rFonts w:ascii="Times New Roman" w:hAnsi="Times New Roman"/>
          <w:sz w:val="28"/>
          <w:szCs w:val="28"/>
          <w:lang w:val="ru-RU" w:eastAsia="ru-RU"/>
        </w:rPr>
        <w:t>чер</w:t>
      </w:r>
      <w:r w:rsidR="008A3D9D">
        <w:rPr>
          <w:rFonts w:ascii="Times New Roman" w:hAnsi="Times New Roman"/>
          <w:sz w:val="28"/>
          <w:szCs w:val="28"/>
          <w:lang w:val="ru-RU" w:eastAsia="ru-RU"/>
        </w:rPr>
        <w:t>вня</w:t>
      </w:r>
      <w:r w:rsidRPr="00EC6B94">
        <w:rPr>
          <w:rFonts w:ascii="Times New Roman" w:hAnsi="Times New Roman"/>
          <w:sz w:val="28"/>
          <w:szCs w:val="28"/>
          <w:lang w:eastAsia="ru-RU"/>
        </w:rPr>
        <w:t xml:space="preserve"> </w:t>
      </w:r>
      <w:r w:rsidRPr="00374122">
        <w:rPr>
          <w:rFonts w:ascii="Times New Roman" w:hAnsi="Times New Roman"/>
          <w:color w:val="000000" w:themeColor="text1"/>
          <w:sz w:val="28"/>
          <w:szCs w:val="28"/>
          <w:lang w:eastAsia="ru-RU"/>
        </w:rPr>
        <w:t>до 16.30 год.</w:t>
      </w:r>
      <w:r w:rsidR="00560FC8">
        <w:rPr>
          <w:rFonts w:ascii="Times New Roman" w:hAnsi="Times New Roman"/>
          <w:color w:val="000000" w:themeColor="text1"/>
          <w:sz w:val="28"/>
          <w:szCs w:val="28"/>
          <w:lang w:eastAsia="ru-RU"/>
        </w:rPr>
        <w:t xml:space="preserve"> </w:t>
      </w:r>
      <w:r w:rsidR="00A42299">
        <w:rPr>
          <w:rFonts w:ascii="Times New Roman" w:hAnsi="Times New Roman"/>
          <w:sz w:val="28"/>
          <w:szCs w:val="28"/>
          <w:lang w:eastAsia="ru-RU"/>
        </w:rPr>
        <w:t>18</w:t>
      </w:r>
      <w:r w:rsidR="008A3D9D">
        <w:rPr>
          <w:rFonts w:ascii="Times New Roman" w:hAnsi="Times New Roman"/>
          <w:sz w:val="28"/>
          <w:szCs w:val="28"/>
          <w:lang w:eastAsia="ru-RU"/>
        </w:rPr>
        <w:t xml:space="preserve"> червня</w:t>
      </w:r>
      <w:r w:rsidRPr="00374122">
        <w:rPr>
          <w:rFonts w:ascii="Times New Roman" w:hAnsi="Times New Roman"/>
          <w:color w:val="000000" w:themeColor="text1"/>
          <w:sz w:val="28"/>
          <w:szCs w:val="28"/>
          <w:lang w:eastAsia="ru-RU"/>
        </w:rPr>
        <w:t xml:space="preserve"> </w:t>
      </w:r>
      <w:r w:rsidR="00560FC8">
        <w:rPr>
          <w:rFonts w:ascii="Times New Roman" w:hAnsi="Times New Roman"/>
          <w:color w:val="000000" w:themeColor="text1"/>
          <w:sz w:val="28"/>
          <w:szCs w:val="28"/>
          <w:lang w:eastAsia="ru-RU"/>
        </w:rPr>
        <w:t xml:space="preserve">2024 </w:t>
      </w:r>
      <w:r w:rsidRPr="00374122">
        <w:rPr>
          <w:rFonts w:ascii="Times New Roman" w:hAnsi="Times New Roman"/>
          <w:color w:val="000000" w:themeColor="text1"/>
          <w:sz w:val="28"/>
          <w:szCs w:val="28"/>
          <w:lang w:eastAsia="ru-RU"/>
        </w:rPr>
        <w:t>року, за адресою: м. Кропивницький, вул. Велика Перспективна, 33.</w:t>
      </w:r>
    </w:p>
    <w:p w:rsidR="00996F92" w:rsidRPr="008F3B95" w:rsidRDefault="00560FC8" w:rsidP="00560FC8">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lastRenderedPageBreak/>
        <w:t xml:space="preserve">На </w:t>
      </w:r>
      <w:r>
        <w:rPr>
          <w:rFonts w:ascii="Times New Roman" w:hAnsi="Times New Roman"/>
          <w:sz w:val="28"/>
          <w:szCs w:val="28"/>
        </w:rPr>
        <w:t xml:space="preserve">начальника </w:t>
      </w:r>
      <w:r w:rsidR="008A3D9D">
        <w:rPr>
          <w:rFonts w:ascii="Times New Roman" w:hAnsi="Times New Roman"/>
          <w:sz w:val="28"/>
          <w:szCs w:val="28"/>
        </w:rPr>
        <w:t>медичної служби</w:t>
      </w:r>
      <w:r w:rsidRPr="00B67620">
        <w:rPr>
          <w:rFonts w:ascii="Times New Roman" w:hAnsi="Times New Roman"/>
          <w:b/>
          <w:sz w:val="28"/>
          <w:szCs w:val="28"/>
          <w:lang w:eastAsia="ru-RU"/>
        </w:rPr>
        <w:t xml:space="preserve"> </w:t>
      </w:r>
      <w:r w:rsidRPr="00374122">
        <w:rPr>
          <w:rFonts w:ascii="Times New Roman" w:hAnsi="Times New Roman"/>
          <w:color w:val="000000" w:themeColor="text1"/>
          <w:sz w:val="28"/>
          <w:szCs w:val="28"/>
          <w:lang w:eastAsia="ru-RU"/>
        </w:rPr>
        <w:t xml:space="preserve">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996F92" w:rsidRPr="008F3B95" w:rsidTr="00404A69">
        <w:trPr>
          <w:trHeight w:val="408"/>
        </w:trPr>
        <w:tc>
          <w:tcPr>
            <w:tcW w:w="9639" w:type="dxa"/>
          </w:tcPr>
          <w:p w:rsidR="00996F92" w:rsidRPr="008F3B95" w:rsidRDefault="00996F92" w:rsidP="00404A69">
            <w:pPr>
              <w:spacing w:after="0" w:line="240" w:lineRule="auto"/>
              <w:jc w:val="both"/>
              <w:rPr>
                <w:rFonts w:ascii="Times New Roman" w:hAnsi="Times New Roman"/>
                <w:b/>
                <w:sz w:val="16"/>
                <w:szCs w:val="16"/>
                <w:lang w:eastAsia="ru-RU"/>
              </w:rPr>
            </w:pPr>
          </w:p>
          <w:p w:rsidR="00996F92" w:rsidRPr="008F3B95" w:rsidRDefault="00996F92" w:rsidP="00404A6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996F92" w:rsidRPr="0095350E" w:rsidRDefault="00996F92" w:rsidP="00404A69">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A42299">
              <w:rPr>
                <w:rFonts w:ascii="Times New Roman" w:hAnsi="Times New Roman"/>
                <w:sz w:val="28"/>
                <w:szCs w:val="28"/>
                <w:lang w:eastAsia="ru-RU"/>
              </w:rPr>
              <w:t>20</w:t>
            </w:r>
            <w:r w:rsidR="00AE237A">
              <w:rPr>
                <w:rFonts w:ascii="Times New Roman" w:hAnsi="Times New Roman"/>
                <w:sz w:val="28"/>
                <w:szCs w:val="28"/>
                <w:lang w:eastAsia="ru-RU"/>
              </w:rPr>
              <w:t xml:space="preserve"> </w:t>
            </w:r>
            <w:r w:rsidR="008A3D9D">
              <w:rPr>
                <w:rFonts w:ascii="Times New Roman" w:hAnsi="Times New Roman"/>
                <w:sz w:val="28"/>
                <w:szCs w:val="28"/>
                <w:lang w:eastAsia="ru-RU"/>
              </w:rPr>
              <w:t>червня</w:t>
            </w:r>
            <w:r w:rsidRPr="00EC6B94">
              <w:rPr>
                <w:rFonts w:ascii="Times New Roman" w:hAnsi="Times New Roman"/>
                <w:sz w:val="28"/>
                <w:szCs w:val="28"/>
                <w:lang w:eastAsia="ru-RU"/>
              </w:rPr>
              <w:t xml:space="preserve"> </w:t>
            </w:r>
            <w:r w:rsidRPr="00374122">
              <w:rPr>
                <w:rFonts w:ascii="Times New Roman" w:hAnsi="Times New Roman"/>
                <w:color w:val="000000" w:themeColor="text1"/>
                <w:sz w:val="28"/>
                <w:szCs w:val="28"/>
                <w:lang w:eastAsia="ru-RU"/>
              </w:rPr>
              <w:t>202</w:t>
            </w:r>
            <w:r w:rsidR="00AE237A">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року з 08.00. </w:t>
            </w:r>
          </w:p>
          <w:p w:rsidR="00996F92" w:rsidRPr="008F3B95" w:rsidRDefault="00996F92" w:rsidP="00404A6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AE237A" w:rsidRPr="008F3B95" w:rsidRDefault="00AE237A" w:rsidP="00AE237A">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996F92" w:rsidRPr="00AE237A" w:rsidRDefault="00996F92" w:rsidP="00404A69">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996F92" w:rsidRPr="008F3B95" w:rsidTr="00404A69">
              <w:trPr>
                <w:gridBefore w:val="1"/>
                <w:wBefore w:w="108" w:type="dxa"/>
                <w:trHeight w:val="408"/>
              </w:trPr>
              <w:tc>
                <w:tcPr>
                  <w:tcW w:w="9390" w:type="dxa"/>
                  <w:gridSpan w:val="5"/>
                </w:tcPr>
                <w:p w:rsidR="00996F92" w:rsidRPr="008F3B95" w:rsidRDefault="00996F92" w:rsidP="00404A69">
                  <w:pPr>
                    <w:spacing w:after="0" w:line="240" w:lineRule="auto"/>
                    <w:jc w:val="center"/>
                    <w:rPr>
                      <w:rFonts w:ascii="Times New Roman" w:hAnsi="Times New Roman"/>
                      <w:b/>
                      <w:sz w:val="28"/>
                      <w:szCs w:val="28"/>
                      <w:lang w:eastAsia="ru-RU"/>
                    </w:rPr>
                  </w:pPr>
                </w:p>
                <w:p w:rsidR="00996F92" w:rsidRPr="008F3B95" w:rsidRDefault="00996F92" w:rsidP="00404A6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996F92" w:rsidRPr="008F3B95" w:rsidTr="00404A69">
              <w:trPr>
                <w:gridBefore w:val="1"/>
                <w:wBefore w:w="108" w:type="dxa"/>
                <w:trHeight w:val="408"/>
              </w:trPr>
              <w:tc>
                <w:tcPr>
                  <w:tcW w:w="9390" w:type="dxa"/>
                  <w:gridSpan w:val="5"/>
                </w:tcPr>
                <w:p w:rsidR="00996F92" w:rsidRPr="008F3B95" w:rsidRDefault="00996F92" w:rsidP="00404A69">
                  <w:pPr>
                    <w:spacing w:after="0" w:line="240" w:lineRule="auto"/>
                    <w:jc w:val="center"/>
                    <w:rPr>
                      <w:rFonts w:ascii="Times New Roman" w:hAnsi="Times New Roman"/>
                      <w:b/>
                      <w:sz w:val="28"/>
                      <w:szCs w:val="28"/>
                      <w:lang w:eastAsia="ru-RU"/>
                    </w:rPr>
                  </w:pPr>
                </w:p>
              </w:tc>
            </w:tr>
            <w:tr w:rsidR="00996F92" w:rsidRPr="008F3B95" w:rsidTr="00404A69">
              <w:trPr>
                <w:gridBefore w:val="1"/>
                <w:wBefore w:w="108" w:type="dxa"/>
                <w:trHeight w:val="408"/>
              </w:trPr>
              <w:tc>
                <w:tcPr>
                  <w:tcW w:w="4032" w:type="dxa"/>
                  <w:gridSpan w:val="3"/>
                </w:tcPr>
                <w:p w:rsidR="00996F92" w:rsidRPr="0040713F" w:rsidRDefault="00996F92" w:rsidP="00404A69">
                  <w:pPr>
                    <w:shd w:val="clear" w:color="auto" w:fill="FFFFFF"/>
                    <w:spacing w:after="0" w:line="240" w:lineRule="auto"/>
                    <w:rPr>
                      <w:rFonts w:ascii="Times New Roman" w:hAnsi="Times New Roman"/>
                      <w:sz w:val="28"/>
                      <w:szCs w:val="28"/>
                      <w:lang w:eastAsia="ru-RU"/>
                    </w:rPr>
                  </w:pPr>
                  <w:r w:rsidRPr="0040713F">
                    <w:rPr>
                      <w:rFonts w:ascii="Times New Roman" w:hAnsi="Times New Roman"/>
                      <w:sz w:val="28"/>
                      <w:szCs w:val="28"/>
                      <w:lang w:eastAsia="ru-RU"/>
                    </w:rPr>
                    <w:t>1. Освіта</w:t>
                  </w:r>
                </w:p>
              </w:tc>
              <w:tc>
                <w:tcPr>
                  <w:tcW w:w="5358" w:type="dxa"/>
                  <w:gridSpan w:val="2"/>
                </w:tcPr>
                <w:p w:rsidR="00996F92" w:rsidRPr="00DB2A4B" w:rsidRDefault="008A3D9D" w:rsidP="00404A69">
                  <w:pPr>
                    <w:ind w:left="6" w:right="-3"/>
                    <w:contextualSpacing/>
                    <w:jc w:val="both"/>
                    <w:rPr>
                      <w:rFonts w:ascii="Times New Roman" w:hAnsi="Times New Roman"/>
                      <w:sz w:val="28"/>
                      <w:szCs w:val="28"/>
                      <w:lang w:eastAsia="ru-RU"/>
                    </w:rPr>
                  </w:pPr>
                  <w:r>
                    <w:rPr>
                      <w:rFonts w:ascii="Times New Roman" w:hAnsi="Times New Roman"/>
                      <w:sz w:val="28"/>
                      <w:szCs w:val="28"/>
                    </w:rPr>
                    <w:t>в</w:t>
                  </w:r>
                  <w:r w:rsidR="00996F92" w:rsidRPr="0040713F">
                    <w:rPr>
                      <w:rFonts w:ascii="Times New Roman" w:hAnsi="Times New Roman"/>
                      <w:sz w:val="28"/>
                      <w:szCs w:val="28"/>
                    </w:rPr>
                    <w:t>ища</w:t>
                  </w:r>
                  <w:r>
                    <w:rPr>
                      <w:rFonts w:ascii="Times New Roman" w:hAnsi="Times New Roman"/>
                      <w:sz w:val="28"/>
                      <w:szCs w:val="28"/>
                    </w:rPr>
                    <w:t>, галузь знань «Охорона здоров’я»</w:t>
                  </w:r>
                  <w:r w:rsidR="00996F92" w:rsidRPr="0040713F">
                    <w:rPr>
                      <w:rFonts w:ascii="Times New Roman" w:hAnsi="Times New Roman"/>
                      <w:sz w:val="28"/>
                      <w:szCs w:val="28"/>
                    </w:rPr>
                    <w:t>, ступінь вищої</w:t>
                  </w:r>
                  <w:r w:rsidR="00996F92">
                    <w:rPr>
                      <w:rFonts w:ascii="Times New Roman" w:hAnsi="Times New Roman"/>
                      <w:sz w:val="28"/>
                      <w:szCs w:val="28"/>
                    </w:rPr>
                    <w:t xml:space="preserve"> </w:t>
                  </w:r>
                  <w:r w:rsidR="00996F92" w:rsidRPr="0040713F">
                    <w:rPr>
                      <w:rFonts w:ascii="Times New Roman" w:hAnsi="Times New Roman"/>
                      <w:sz w:val="28"/>
                      <w:szCs w:val="28"/>
                    </w:rPr>
                    <w:t xml:space="preserve">освіти – </w:t>
                  </w:r>
                  <w:r w:rsidR="00996F92">
                    <w:rPr>
                      <w:rFonts w:ascii="Times New Roman" w:hAnsi="Times New Roman"/>
                      <w:sz w:val="28"/>
                      <w:szCs w:val="28"/>
                    </w:rPr>
                    <w:t>не нижче магістра</w:t>
                  </w:r>
                </w:p>
              </w:tc>
            </w:tr>
            <w:tr w:rsidR="00996F92" w:rsidRPr="008F3B95" w:rsidTr="00404A69">
              <w:trPr>
                <w:gridBefore w:val="1"/>
                <w:wBefore w:w="108" w:type="dxa"/>
                <w:trHeight w:val="408"/>
              </w:trPr>
              <w:tc>
                <w:tcPr>
                  <w:tcW w:w="4032" w:type="dxa"/>
                  <w:gridSpan w:val="3"/>
                </w:tcPr>
                <w:p w:rsidR="00996F92" w:rsidRPr="0040713F" w:rsidRDefault="00996F92" w:rsidP="00404A69">
                  <w:pPr>
                    <w:spacing w:after="0" w:line="240" w:lineRule="auto"/>
                    <w:jc w:val="both"/>
                    <w:rPr>
                      <w:rFonts w:ascii="Times New Roman" w:hAnsi="Times New Roman"/>
                      <w:sz w:val="28"/>
                      <w:szCs w:val="28"/>
                      <w:lang w:eastAsia="ru-RU"/>
                    </w:rPr>
                  </w:pPr>
                  <w:r w:rsidRPr="0040713F">
                    <w:rPr>
                      <w:rFonts w:ascii="Times New Roman" w:hAnsi="Times New Roman"/>
                      <w:sz w:val="28"/>
                      <w:szCs w:val="28"/>
                      <w:lang w:eastAsia="ru-RU"/>
                    </w:rPr>
                    <w:t>2. Досвід роботи</w:t>
                  </w:r>
                </w:p>
              </w:tc>
              <w:tc>
                <w:tcPr>
                  <w:tcW w:w="5358" w:type="dxa"/>
                  <w:gridSpan w:val="2"/>
                </w:tcPr>
                <w:p w:rsidR="00996F92" w:rsidRPr="00476245" w:rsidRDefault="00996F92" w:rsidP="00404A69">
                  <w:pPr>
                    <w:ind w:left="6"/>
                    <w:contextualSpacing/>
                    <w:jc w:val="both"/>
                    <w:rPr>
                      <w:rFonts w:ascii="Times New Roman" w:hAnsi="Times New Roman"/>
                      <w:sz w:val="28"/>
                      <w:szCs w:val="28"/>
                    </w:rPr>
                  </w:pPr>
                  <w:r>
                    <w:rPr>
                      <w:rFonts w:ascii="Times New Roman" w:hAnsi="Times New Roman"/>
                      <w:sz w:val="28"/>
                      <w:szCs w:val="28"/>
                    </w:rPr>
                    <w:t>д</w:t>
                  </w:r>
                  <w:r w:rsidRPr="00476245">
                    <w:rPr>
                      <w:rFonts w:ascii="Times New Roman" w:hAnsi="Times New Roman"/>
                      <w:sz w:val="28"/>
                      <w:szCs w:val="28"/>
                    </w:rPr>
                    <w:t>освід роботи на керівних посадах державних органів влади, правоохоронних органів, військових формувань та підприємств, установ організацій незалежно від форм власності</w:t>
                  </w:r>
                  <w:r>
                    <w:rPr>
                      <w:rFonts w:ascii="Times New Roman" w:hAnsi="Times New Roman"/>
                      <w:sz w:val="28"/>
                      <w:szCs w:val="28"/>
                    </w:rPr>
                    <w:t xml:space="preserve"> або на посада</w:t>
                  </w:r>
                  <w:r>
                    <w:rPr>
                      <w:rFonts w:ascii="Times New Roman" w:hAnsi="Times New Roman"/>
                      <w:sz w:val="28"/>
                      <w:szCs w:val="28"/>
                      <w:lang w:val="en-US"/>
                    </w:rPr>
                    <w:t>x</w:t>
                  </w:r>
                  <w:r w:rsidRPr="00476245">
                    <w:rPr>
                      <w:rFonts w:ascii="Times New Roman" w:hAnsi="Times New Roman"/>
                      <w:sz w:val="28"/>
                      <w:szCs w:val="28"/>
                    </w:rPr>
                    <w:t xml:space="preserve"> </w:t>
                  </w:r>
                  <w:r>
                    <w:rPr>
                      <w:rFonts w:ascii="Times New Roman" w:hAnsi="Times New Roman"/>
                      <w:sz w:val="28"/>
                      <w:szCs w:val="28"/>
                    </w:rPr>
                    <w:t xml:space="preserve">співробітників </w:t>
                  </w:r>
                  <w:r w:rsidRPr="008F3B95">
                    <w:rPr>
                      <w:rFonts w:ascii="Times New Roman" w:hAnsi="Times New Roman"/>
                      <w:sz w:val="28"/>
                      <w:szCs w:val="28"/>
                      <w:lang w:eastAsia="ru-RU"/>
                    </w:rPr>
                    <w:t xml:space="preserve">Служби судової охорони </w:t>
                  </w:r>
                  <w:r w:rsidRPr="00476245">
                    <w:rPr>
                      <w:rFonts w:ascii="Times New Roman" w:hAnsi="Times New Roman"/>
                      <w:sz w:val="28"/>
                      <w:szCs w:val="28"/>
                    </w:rPr>
                    <w:t>– не менше ніж  2 роки;</w:t>
                  </w:r>
                </w:p>
                <w:p w:rsidR="00996F92" w:rsidRPr="00476245" w:rsidRDefault="00996F92" w:rsidP="00404A69">
                  <w:pPr>
                    <w:contextualSpacing/>
                    <w:jc w:val="both"/>
                    <w:rPr>
                      <w:rFonts w:ascii="Times New Roman" w:hAnsi="Times New Roman"/>
                      <w:b/>
                      <w:i/>
                      <w:sz w:val="28"/>
                      <w:szCs w:val="28"/>
                    </w:rPr>
                  </w:pPr>
                  <w:r w:rsidRPr="00476245">
                    <w:rPr>
                      <w:rFonts w:ascii="Times New Roman" w:hAnsi="Times New Roman"/>
                      <w:b/>
                      <w:i/>
                      <w:sz w:val="28"/>
                      <w:szCs w:val="28"/>
                    </w:rPr>
                    <w:t>(надати підтверджуючі документи)</w:t>
                  </w:r>
                </w:p>
                <w:p w:rsidR="00996F92" w:rsidRPr="0040713F" w:rsidRDefault="00996F92" w:rsidP="00404A69">
                  <w:pPr>
                    <w:spacing w:after="0" w:line="240" w:lineRule="auto"/>
                    <w:jc w:val="both"/>
                    <w:rPr>
                      <w:rFonts w:ascii="Times New Roman" w:hAnsi="Times New Roman"/>
                      <w:sz w:val="28"/>
                      <w:szCs w:val="28"/>
                      <w:lang w:eastAsia="ru-RU"/>
                    </w:rPr>
                  </w:pPr>
                </w:p>
              </w:tc>
            </w:tr>
            <w:tr w:rsidR="00996F92" w:rsidRPr="008F3B95" w:rsidTr="00404A69">
              <w:trPr>
                <w:gridBefore w:val="1"/>
                <w:wBefore w:w="108" w:type="dxa"/>
                <w:trHeight w:val="408"/>
              </w:trPr>
              <w:tc>
                <w:tcPr>
                  <w:tcW w:w="4032" w:type="dxa"/>
                  <w:gridSpan w:val="3"/>
                </w:tcPr>
                <w:p w:rsidR="00996F92" w:rsidRPr="008F3B95" w:rsidRDefault="00996F92" w:rsidP="00404A6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96F92" w:rsidRPr="00326A9D" w:rsidRDefault="00996F92" w:rsidP="00404A6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xml:space="preserve">, </w:t>
                  </w:r>
                  <w:r w:rsidR="008A3D9D" w:rsidRPr="008A3D9D">
                    <w:rPr>
                      <w:rFonts w:ascii="Times New Roman" w:hAnsi="Times New Roman"/>
                      <w:i/>
                      <w:sz w:val="28"/>
                      <w:szCs w:val="28"/>
                      <w:lang w:eastAsia="ru-RU"/>
                    </w:rPr>
                    <w:t>(</w:t>
                  </w:r>
                  <w:r w:rsidRPr="008A3D9D">
                    <w:rPr>
                      <w:rFonts w:ascii="Times New Roman" w:hAnsi="Times New Roman"/>
                      <w:b/>
                      <w:i/>
                      <w:sz w:val="28"/>
                      <w:szCs w:val="28"/>
                      <w:lang w:eastAsia="ru-RU"/>
                    </w:rPr>
                    <w:t>надати державний сертифікат про рівень володіння державною мовою, що видається Національною комісією зі стандартів державної мови</w:t>
                  </w:r>
                  <w:r w:rsidRPr="008A3D9D">
                    <w:rPr>
                      <w:rFonts w:ascii="Times New Roman" w:hAnsi="Times New Roman"/>
                      <w:i/>
                      <w:sz w:val="28"/>
                      <w:szCs w:val="28"/>
                      <w:lang w:eastAsia="ru-RU"/>
                    </w:rPr>
                    <w:t>).</w:t>
                  </w:r>
                </w:p>
              </w:tc>
            </w:tr>
            <w:tr w:rsidR="00996F92" w:rsidRPr="008F3B95" w:rsidTr="00404A69">
              <w:trPr>
                <w:gridBefore w:val="1"/>
                <w:wBefore w:w="108" w:type="dxa"/>
                <w:trHeight w:val="408"/>
              </w:trPr>
              <w:tc>
                <w:tcPr>
                  <w:tcW w:w="9390" w:type="dxa"/>
                  <w:gridSpan w:val="5"/>
                </w:tcPr>
                <w:p w:rsidR="00996F92" w:rsidRPr="008F3B95" w:rsidRDefault="00996F92" w:rsidP="00404A69">
                  <w:pPr>
                    <w:shd w:val="clear" w:color="auto" w:fill="FFFFFF"/>
                    <w:spacing w:after="0" w:line="240" w:lineRule="auto"/>
                    <w:jc w:val="center"/>
                    <w:rPr>
                      <w:rFonts w:ascii="Times New Roman" w:hAnsi="Times New Roman"/>
                      <w:b/>
                      <w:sz w:val="28"/>
                      <w:szCs w:val="28"/>
                      <w:lang w:eastAsia="ru-RU"/>
                    </w:rPr>
                  </w:pPr>
                </w:p>
                <w:p w:rsidR="00996F92" w:rsidRPr="008F3B95" w:rsidRDefault="00996F92" w:rsidP="00404A69">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w:t>
                  </w:r>
                  <w:r w:rsidRPr="008F3B95">
                    <w:rPr>
                      <w:rFonts w:ascii="Times New Roman" w:hAnsi="Times New Roman"/>
                      <w:b/>
                      <w:sz w:val="28"/>
                      <w:szCs w:val="28"/>
                      <w:lang w:eastAsia="ru-RU"/>
                    </w:rPr>
                    <w:t>имоги до компетентності</w:t>
                  </w:r>
                </w:p>
                <w:p w:rsidR="00996F92" w:rsidRPr="008F3B95" w:rsidRDefault="00996F92" w:rsidP="00404A69">
                  <w:pPr>
                    <w:shd w:val="clear" w:color="auto" w:fill="FFFFFF"/>
                    <w:spacing w:after="0" w:line="240" w:lineRule="auto"/>
                    <w:jc w:val="center"/>
                    <w:rPr>
                      <w:rFonts w:ascii="Times New Roman" w:hAnsi="Times New Roman"/>
                      <w:b/>
                      <w:sz w:val="28"/>
                      <w:szCs w:val="28"/>
                      <w:lang w:eastAsia="ru-RU"/>
                    </w:rPr>
                  </w:pPr>
                </w:p>
              </w:tc>
            </w:tr>
            <w:tr w:rsidR="00996F92" w:rsidRPr="008F3B95" w:rsidTr="00404A69">
              <w:trPr>
                <w:gridBefore w:val="1"/>
                <w:wBefore w:w="108" w:type="dxa"/>
                <w:trHeight w:val="408"/>
              </w:trPr>
              <w:tc>
                <w:tcPr>
                  <w:tcW w:w="4008" w:type="dxa"/>
                  <w:gridSpan w:val="2"/>
                </w:tcPr>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96F92" w:rsidRPr="008F3B95" w:rsidRDefault="00996F92" w:rsidP="00404A69">
                  <w:pPr>
                    <w:spacing w:after="0" w:line="240" w:lineRule="auto"/>
                    <w:rPr>
                      <w:rFonts w:ascii="Times New Roman" w:hAnsi="Times New Roman"/>
                      <w:sz w:val="28"/>
                      <w:szCs w:val="28"/>
                      <w:lang w:eastAsia="ru-RU"/>
                    </w:rPr>
                  </w:pPr>
                </w:p>
              </w:tc>
            </w:tr>
            <w:tr w:rsidR="00996F92" w:rsidRPr="008F3B95" w:rsidTr="00404A69">
              <w:trPr>
                <w:gridBefore w:val="1"/>
                <w:wBefore w:w="108" w:type="dxa"/>
                <w:trHeight w:val="408"/>
              </w:trPr>
              <w:tc>
                <w:tcPr>
                  <w:tcW w:w="4008" w:type="dxa"/>
                  <w:gridSpan w:val="2"/>
                </w:tcPr>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96F92" w:rsidRPr="008F3B95" w:rsidRDefault="00996F92" w:rsidP="00404A69">
                  <w:pPr>
                    <w:spacing w:after="0" w:line="240" w:lineRule="auto"/>
                    <w:rPr>
                      <w:rFonts w:ascii="Times New Roman" w:hAnsi="Times New Roman"/>
                      <w:sz w:val="28"/>
                      <w:szCs w:val="28"/>
                      <w:lang w:eastAsia="ru-RU"/>
                    </w:rPr>
                  </w:pPr>
                </w:p>
              </w:tc>
            </w:tr>
            <w:tr w:rsidR="00996F92" w:rsidRPr="008F3B95" w:rsidTr="00404A69">
              <w:trPr>
                <w:gridBefore w:val="1"/>
                <w:wBefore w:w="108" w:type="dxa"/>
                <w:trHeight w:val="408"/>
              </w:trPr>
              <w:tc>
                <w:tcPr>
                  <w:tcW w:w="4008" w:type="dxa"/>
                  <w:gridSpan w:val="2"/>
                </w:tcPr>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96F92" w:rsidRPr="008F3B95" w:rsidRDefault="00996F92" w:rsidP="00404A69">
                  <w:pPr>
                    <w:spacing w:after="0" w:line="240" w:lineRule="auto"/>
                    <w:rPr>
                      <w:rFonts w:ascii="Times New Roman" w:hAnsi="Times New Roman"/>
                      <w:sz w:val="28"/>
                      <w:szCs w:val="28"/>
                      <w:lang w:eastAsia="ru-RU"/>
                    </w:rPr>
                  </w:pPr>
                </w:p>
              </w:tc>
            </w:tr>
            <w:tr w:rsidR="00996F92" w:rsidRPr="008F3B95" w:rsidTr="00404A69">
              <w:trPr>
                <w:gridBefore w:val="1"/>
                <w:wBefore w:w="108" w:type="dxa"/>
                <w:trHeight w:val="408"/>
              </w:trPr>
              <w:tc>
                <w:tcPr>
                  <w:tcW w:w="4008" w:type="dxa"/>
                  <w:gridSpan w:val="2"/>
                </w:tcPr>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96F92" w:rsidRPr="008F3B95" w:rsidRDefault="00996F92" w:rsidP="00404A6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96F92" w:rsidRPr="008F3B95" w:rsidRDefault="00996F92" w:rsidP="00404A69">
                  <w:pPr>
                    <w:shd w:val="clear" w:color="auto" w:fill="FFFFFF"/>
                    <w:spacing w:after="0" w:line="240" w:lineRule="auto"/>
                    <w:rPr>
                      <w:rFonts w:ascii="Times New Roman" w:hAnsi="Times New Roman"/>
                      <w:sz w:val="28"/>
                      <w:szCs w:val="28"/>
                      <w:lang w:eastAsia="ru-RU"/>
                    </w:rPr>
                  </w:pPr>
                </w:p>
                <w:p w:rsidR="00996F92" w:rsidRPr="008F3B95" w:rsidRDefault="00996F92" w:rsidP="00404A69">
                  <w:pPr>
                    <w:shd w:val="clear" w:color="auto" w:fill="FFFFFF"/>
                    <w:spacing w:after="0" w:line="240" w:lineRule="auto"/>
                    <w:rPr>
                      <w:rFonts w:ascii="Times New Roman" w:hAnsi="Times New Roman"/>
                      <w:sz w:val="28"/>
                      <w:szCs w:val="28"/>
                      <w:lang w:eastAsia="ru-RU"/>
                    </w:rPr>
                  </w:pPr>
                </w:p>
              </w:tc>
            </w:tr>
            <w:tr w:rsidR="00996F92" w:rsidRPr="008F3B95" w:rsidTr="00404A69">
              <w:trPr>
                <w:gridAfter w:val="1"/>
                <w:wAfter w:w="108" w:type="dxa"/>
                <w:trHeight w:val="408"/>
              </w:trPr>
              <w:tc>
                <w:tcPr>
                  <w:tcW w:w="9390" w:type="dxa"/>
                  <w:gridSpan w:val="5"/>
                </w:tcPr>
                <w:p w:rsidR="00996F92" w:rsidRPr="008F3B95" w:rsidRDefault="00996F92" w:rsidP="00404A6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996F92" w:rsidRPr="008F3B95" w:rsidTr="00404A69">
              <w:trPr>
                <w:gridAfter w:val="1"/>
                <w:wAfter w:w="108" w:type="dxa"/>
                <w:trHeight w:val="408"/>
              </w:trPr>
              <w:tc>
                <w:tcPr>
                  <w:tcW w:w="4008" w:type="dxa"/>
                  <w:gridSpan w:val="2"/>
                </w:tcPr>
                <w:p w:rsidR="00996F92" w:rsidRPr="008F3B95" w:rsidRDefault="00996F92" w:rsidP="00404A6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96F92" w:rsidRPr="008F3B95" w:rsidRDefault="00996F92" w:rsidP="00404A6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96F92" w:rsidRPr="008F3B95" w:rsidRDefault="00996F92" w:rsidP="00404A69">
                  <w:pPr>
                    <w:spacing w:after="0" w:line="240" w:lineRule="auto"/>
                    <w:jc w:val="both"/>
                    <w:rPr>
                      <w:rFonts w:ascii="Times New Roman" w:hAnsi="Times New Roman"/>
                      <w:sz w:val="28"/>
                      <w:szCs w:val="28"/>
                      <w:lang w:eastAsia="ru-RU"/>
                    </w:rPr>
                  </w:pPr>
                </w:p>
              </w:tc>
            </w:tr>
          </w:tbl>
          <w:p w:rsidR="00996F92" w:rsidRPr="008F3B95" w:rsidRDefault="00996F92" w:rsidP="00404A69">
            <w:pPr>
              <w:spacing w:after="0" w:line="240" w:lineRule="auto"/>
              <w:ind w:firstLine="462"/>
              <w:jc w:val="both"/>
              <w:rPr>
                <w:rFonts w:ascii="Times New Roman" w:hAnsi="Times New Roman"/>
                <w:sz w:val="28"/>
                <w:szCs w:val="28"/>
                <w:lang w:eastAsia="ru-RU"/>
              </w:rPr>
            </w:pPr>
          </w:p>
        </w:tc>
      </w:tr>
    </w:tbl>
    <w:p w:rsidR="00996F92" w:rsidRDefault="00996F92" w:rsidP="00996F92">
      <w:pPr>
        <w:spacing w:after="0" w:line="240" w:lineRule="auto"/>
        <w:rPr>
          <w:rFonts w:ascii="Times New Roman" w:hAnsi="Times New Roman"/>
          <w:b/>
          <w:sz w:val="28"/>
          <w:szCs w:val="28"/>
          <w:lang w:eastAsia="ru-RU"/>
        </w:rPr>
      </w:pPr>
    </w:p>
    <w:p w:rsidR="00996F92" w:rsidRPr="0095350E" w:rsidRDefault="00A42299" w:rsidP="00996F9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996F92" w:rsidRPr="0095350E">
        <w:rPr>
          <w:rFonts w:ascii="Times New Roman" w:hAnsi="Times New Roman"/>
          <w:sz w:val="28"/>
          <w:szCs w:val="28"/>
        </w:rPr>
        <w:t>ачальник</w:t>
      </w:r>
      <w:r>
        <w:rPr>
          <w:rFonts w:ascii="Times New Roman" w:hAnsi="Times New Roman"/>
          <w:sz w:val="28"/>
          <w:szCs w:val="28"/>
        </w:rPr>
        <w:t>а</w:t>
      </w:r>
      <w:proofErr w:type="spellEnd"/>
      <w:r w:rsidR="00996F92" w:rsidRPr="0095350E">
        <w:rPr>
          <w:rFonts w:ascii="Times New Roman" w:hAnsi="Times New Roman"/>
          <w:sz w:val="28"/>
          <w:szCs w:val="28"/>
        </w:rPr>
        <w:t xml:space="preserve"> відділу по роботі з </w:t>
      </w:r>
    </w:p>
    <w:p w:rsidR="00996F92" w:rsidRPr="0095350E" w:rsidRDefault="00996F92" w:rsidP="00996F9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996F92" w:rsidRPr="006F61A4" w:rsidRDefault="00A42299" w:rsidP="00996F92">
      <w:pPr>
        <w:spacing w:after="0" w:line="240" w:lineRule="auto"/>
        <w:rPr>
          <w:rFonts w:ascii="Times New Roman" w:hAnsi="Times New Roman"/>
          <w:sz w:val="28"/>
          <w:szCs w:val="28"/>
        </w:rPr>
      </w:pPr>
      <w:r>
        <w:rPr>
          <w:rFonts w:ascii="Times New Roman" w:hAnsi="Times New Roman"/>
          <w:sz w:val="28"/>
          <w:szCs w:val="28"/>
        </w:rPr>
        <w:t>старший лейтенант</w:t>
      </w:r>
      <w:r w:rsidR="00996F92" w:rsidRPr="0095350E">
        <w:rPr>
          <w:rFonts w:ascii="Times New Roman" w:hAnsi="Times New Roman"/>
          <w:sz w:val="28"/>
          <w:szCs w:val="28"/>
        </w:rPr>
        <w:t xml:space="preserve"> Служби судової охорони          </w:t>
      </w:r>
      <w:r w:rsidR="00996F92">
        <w:rPr>
          <w:rFonts w:ascii="Times New Roman" w:hAnsi="Times New Roman"/>
          <w:sz w:val="28"/>
          <w:szCs w:val="28"/>
        </w:rPr>
        <w:t xml:space="preserve">  </w:t>
      </w:r>
      <w:r w:rsidR="008A3D9D">
        <w:rPr>
          <w:rFonts w:ascii="Times New Roman" w:hAnsi="Times New Roman"/>
          <w:sz w:val="28"/>
          <w:szCs w:val="28"/>
        </w:rPr>
        <w:t xml:space="preserve">   </w:t>
      </w:r>
      <w:r w:rsidRPr="00A42299">
        <w:rPr>
          <w:rFonts w:ascii="Times New Roman" w:hAnsi="Times New Roman"/>
          <w:b/>
          <w:sz w:val="28"/>
          <w:szCs w:val="28"/>
        </w:rPr>
        <w:t>Анастасія ЯКОВЛЄВА</w:t>
      </w:r>
    </w:p>
    <w:p w:rsidR="00BB784F" w:rsidRDefault="00BB784F" w:rsidP="00572C22">
      <w:pPr>
        <w:spacing w:after="0" w:line="240" w:lineRule="auto"/>
        <w:rPr>
          <w:rFonts w:ascii="Times New Roman" w:hAnsi="Times New Roman"/>
          <w:sz w:val="28"/>
          <w:szCs w:val="28"/>
        </w:rPr>
      </w:pPr>
    </w:p>
    <w:p w:rsidR="00996F92" w:rsidRDefault="00996F92" w:rsidP="00572C22">
      <w:pPr>
        <w:spacing w:after="0" w:line="240" w:lineRule="auto"/>
        <w:rPr>
          <w:rFonts w:ascii="Times New Roman" w:hAnsi="Times New Roman"/>
          <w:sz w:val="28"/>
          <w:szCs w:val="28"/>
        </w:rPr>
      </w:pPr>
    </w:p>
    <w:p w:rsidR="00996F92" w:rsidRDefault="00996F92" w:rsidP="00572C22">
      <w:pPr>
        <w:spacing w:after="0" w:line="240" w:lineRule="auto"/>
        <w:rPr>
          <w:rFonts w:ascii="Times New Roman" w:hAnsi="Times New Roman"/>
          <w:sz w:val="28"/>
          <w:szCs w:val="28"/>
        </w:rPr>
      </w:pPr>
    </w:p>
    <w:p w:rsidR="00996F92" w:rsidRDefault="00996F92" w:rsidP="00572C22">
      <w:pPr>
        <w:spacing w:after="0" w:line="240" w:lineRule="auto"/>
        <w:rPr>
          <w:rFonts w:ascii="Times New Roman" w:hAnsi="Times New Roman"/>
          <w:sz w:val="28"/>
          <w:szCs w:val="28"/>
        </w:rPr>
      </w:pPr>
    </w:p>
    <w:p w:rsidR="00996F92" w:rsidRDefault="00996F92" w:rsidP="00572C22">
      <w:pPr>
        <w:spacing w:after="0" w:line="240" w:lineRule="auto"/>
        <w:rPr>
          <w:rFonts w:ascii="Times New Roman" w:hAnsi="Times New Roman"/>
          <w:sz w:val="28"/>
          <w:szCs w:val="28"/>
        </w:rPr>
      </w:pPr>
    </w:p>
    <w:p w:rsidR="00996F92" w:rsidRDefault="00996F92" w:rsidP="00572C22">
      <w:pPr>
        <w:spacing w:after="0" w:line="240" w:lineRule="auto"/>
        <w:rPr>
          <w:rFonts w:ascii="Times New Roman" w:hAnsi="Times New Roman"/>
          <w:sz w:val="28"/>
          <w:szCs w:val="28"/>
        </w:rPr>
      </w:pPr>
    </w:p>
    <w:p w:rsidR="00996F92" w:rsidRDefault="00996F92" w:rsidP="00572C22">
      <w:pPr>
        <w:spacing w:after="0" w:line="240" w:lineRule="auto"/>
        <w:rPr>
          <w:rFonts w:ascii="Times New Roman" w:hAnsi="Times New Roman"/>
          <w:sz w:val="28"/>
          <w:szCs w:val="28"/>
        </w:rPr>
      </w:pPr>
    </w:p>
    <w:p w:rsidR="00A42299" w:rsidRDefault="00A42299" w:rsidP="00572C22">
      <w:pPr>
        <w:spacing w:after="0" w:line="240" w:lineRule="auto"/>
        <w:rPr>
          <w:rFonts w:ascii="Times New Roman" w:hAnsi="Times New Roman"/>
          <w:sz w:val="28"/>
          <w:szCs w:val="28"/>
        </w:rPr>
      </w:pPr>
    </w:p>
    <w:p w:rsidR="00A42299" w:rsidRDefault="00A42299" w:rsidP="00572C22">
      <w:pPr>
        <w:spacing w:after="0" w:line="240" w:lineRule="auto"/>
        <w:rPr>
          <w:rFonts w:ascii="Times New Roman" w:hAnsi="Times New Roman"/>
          <w:sz w:val="28"/>
          <w:szCs w:val="28"/>
        </w:rPr>
      </w:pPr>
    </w:p>
    <w:p w:rsidR="00A42299" w:rsidRDefault="00A42299" w:rsidP="00572C22">
      <w:pPr>
        <w:spacing w:after="0" w:line="240" w:lineRule="auto"/>
        <w:rPr>
          <w:rFonts w:ascii="Times New Roman" w:hAnsi="Times New Roman"/>
          <w:sz w:val="28"/>
          <w:szCs w:val="28"/>
        </w:rPr>
      </w:pPr>
    </w:p>
    <w:p w:rsidR="00A42299" w:rsidRDefault="00A42299" w:rsidP="00572C22">
      <w:pPr>
        <w:spacing w:after="0" w:line="240" w:lineRule="auto"/>
        <w:rPr>
          <w:rFonts w:ascii="Times New Roman" w:hAnsi="Times New Roman"/>
          <w:sz w:val="28"/>
          <w:szCs w:val="28"/>
        </w:rPr>
      </w:pPr>
    </w:p>
    <w:p w:rsidR="00A42299" w:rsidRDefault="00A42299" w:rsidP="00572C22">
      <w:pPr>
        <w:spacing w:after="0" w:line="240" w:lineRule="auto"/>
        <w:rPr>
          <w:rFonts w:ascii="Times New Roman" w:hAnsi="Times New Roman"/>
          <w:sz w:val="28"/>
          <w:szCs w:val="28"/>
        </w:rPr>
      </w:pPr>
    </w:p>
    <w:p w:rsidR="00A42299" w:rsidRDefault="00A42299" w:rsidP="00572C22">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A42299" w:rsidRPr="00421103" w:rsidRDefault="00A42299" w:rsidP="00A4229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A42299" w:rsidRPr="00421103" w:rsidRDefault="00A42299" w:rsidP="00A42299">
      <w:pPr>
        <w:tabs>
          <w:tab w:val="left" w:pos="4536"/>
        </w:tabs>
        <w:spacing w:before="120"/>
        <w:ind w:left="5812"/>
        <w:contextualSpacing/>
        <w:rPr>
          <w:rFonts w:ascii="Times New Roman" w:hAnsi="Times New Roman"/>
          <w:sz w:val="28"/>
          <w:szCs w:val="28"/>
        </w:rPr>
      </w:pPr>
    </w:p>
    <w:p w:rsidR="00A42299" w:rsidRPr="00421103" w:rsidRDefault="00A42299" w:rsidP="00A4229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A42299" w:rsidRPr="00421103" w:rsidRDefault="00A42299" w:rsidP="00A4229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A42299" w:rsidRPr="00421103" w:rsidRDefault="00A42299" w:rsidP="00A4229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A42299" w:rsidRPr="008F3B95" w:rsidRDefault="00A42299" w:rsidP="00A42299">
      <w:pPr>
        <w:spacing w:after="0" w:line="240" w:lineRule="auto"/>
        <w:ind w:left="4962"/>
        <w:contextualSpacing/>
        <w:rPr>
          <w:rFonts w:ascii="Times New Roman" w:hAnsi="Times New Roman"/>
          <w:b/>
          <w:sz w:val="28"/>
          <w:szCs w:val="28"/>
          <w:lang w:eastAsia="ru-RU"/>
        </w:rPr>
      </w:pPr>
    </w:p>
    <w:p w:rsidR="00A42299" w:rsidRPr="008F3B95" w:rsidRDefault="00A42299" w:rsidP="00A4229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A42299" w:rsidRPr="008F3B95" w:rsidRDefault="00A42299" w:rsidP="00A4229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Світловодського міськрайонного суду Кіровоградської області</w:t>
      </w:r>
      <w:r>
        <w:rPr>
          <w:rFonts w:ascii="Times New Roman" w:hAnsi="Times New Roman"/>
          <w:b/>
          <w:sz w:val="28"/>
          <w:szCs w:val="28"/>
          <w:lang w:eastAsia="ru-RU"/>
        </w:rPr>
        <w:t>)</w:t>
      </w:r>
    </w:p>
    <w:p w:rsidR="00A42299" w:rsidRPr="008F3B95" w:rsidRDefault="00A42299" w:rsidP="00A4229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A42299" w:rsidRPr="008F3B95" w:rsidRDefault="00A42299" w:rsidP="00A4229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Pr>
          <w:rFonts w:ascii="Times New Roman" w:hAnsi="Times New Roman"/>
          <w:b/>
          <w:sz w:val="28"/>
          <w:szCs w:val="28"/>
          <w:lang w:eastAsia="ru-RU"/>
        </w:rPr>
        <w:t>Світловодського міськрайонного суду Кіровоградської області</w:t>
      </w:r>
      <w:r>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A42299" w:rsidRDefault="00A42299" w:rsidP="00A42299">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A42299" w:rsidRPr="008F3B95" w:rsidRDefault="00A42299" w:rsidP="00A42299">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A42299" w:rsidRPr="008F3B95" w:rsidRDefault="00A42299" w:rsidP="00A42299">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A42299" w:rsidRPr="008F3B95" w:rsidRDefault="00A42299" w:rsidP="00A42299">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A42299" w:rsidRPr="008F3B95" w:rsidRDefault="00A42299" w:rsidP="00A42299">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w:t>
      </w:r>
      <w:r w:rsidRPr="008F3B95">
        <w:rPr>
          <w:rFonts w:ascii="Times New Roman" w:hAnsi="Times New Roman"/>
          <w:sz w:val="28"/>
          <w:szCs w:val="28"/>
          <w:lang w:eastAsia="ru-RU"/>
        </w:rPr>
        <w:lastRenderedPageBreak/>
        <w:t xml:space="preserve">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A42299" w:rsidRPr="008F3B95" w:rsidRDefault="00A42299" w:rsidP="00A42299">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A42299"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C60512">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A42299" w:rsidRPr="008F3B95" w:rsidRDefault="00A42299" w:rsidP="00A42299">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A42299" w:rsidRPr="0087606F"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A42299" w:rsidRPr="008F3B95"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A42299" w:rsidRDefault="00A42299" w:rsidP="00A42299">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10</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черв</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до 16.30 год.</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18</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w:t>
      </w:r>
      <w:r>
        <w:rPr>
          <w:rFonts w:ascii="Times New Roman" w:hAnsi="Times New Roman"/>
          <w:color w:val="000000" w:themeColor="text1"/>
          <w:sz w:val="28"/>
          <w:szCs w:val="28"/>
          <w:lang w:eastAsia="ru-RU"/>
        </w:rPr>
        <w:t xml:space="preserve">вня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A42299" w:rsidRPr="008F3B95"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A42299" w:rsidRPr="008F3B95" w:rsidTr="00DC0719">
        <w:trPr>
          <w:trHeight w:val="1727"/>
        </w:trPr>
        <w:tc>
          <w:tcPr>
            <w:tcW w:w="9639" w:type="dxa"/>
          </w:tcPr>
          <w:p w:rsidR="00A42299" w:rsidRPr="008F3B95" w:rsidRDefault="00A42299" w:rsidP="00DC071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A42299" w:rsidRDefault="00A42299" w:rsidP="00DC071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2</w:t>
            </w:r>
            <w:r>
              <w:rPr>
                <w:rFonts w:ascii="Times New Roman" w:hAnsi="Times New Roman"/>
                <w:color w:val="000000" w:themeColor="text1"/>
                <w:sz w:val="28"/>
                <w:szCs w:val="28"/>
                <w:lang w:eastAsia="ru-RU"/>
              </w:rPr>
              <w:t>0</w:t>
            </w:r>
            <w:r>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w:t>
            </w:r>
            <w:r>
              <w:rPr>
                <w:rFonts w:ascii="Times New Roman" w:hAnsi="Times New Roman"/>
                <w:color w:val="000000" w:themeColor="text1"/>
                <w:sz w:val="28"/>
                <w:szCs w:val="28"/>
                <w:lang w:eastAsia="ru-RU"/>
              </w:rPr>
              <w:t xml:space="preserve">вня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A42299" w:rsidRPr="008F3B95" w:rsidRDefault="00A42299" w:rsidP="00DC071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A42299" w:rsidRPr="008F3B95" w:rsidTr="00DC0719">
              <w:trPr>
                <w:gridBefore w:val="1"/>
                <w:wBefore w:w="108" w:type="dxa"/>
                <w:trHeight w:val="408"/>
              </w:trPr>
              <w:tc>
                <w:tcPr>
                  <w:tcW w:w="9390" w:type="dxa"/>
                  <w:gridSpan w:val="5"/>
                </w:tcPr>
                <w:p w:rsidR="00A42299" w:rsidRPr="008F3B95" w:rsidRDefault="00A42299" w:rsidP="00DC0719">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A42299" w:rsidRDefault="00A42299" w:rsidP="00DC0719">
                  <w:pPr>
                    <w:spacing w:after="0" w:line="240" w:lineRule="auto"/>
                    <w:jc w:val="center"/>
                    <w:rPr>
                      <w:rFonts w:ascii="Times New Roman" w:hAnsi="Times New Roman"/>
                      <w:b/>
                      <w:sz w:val="28"/>
                      <w:szCs w:val="28"/>
                      <w:lang w:val="ru-RU" w:eastAsia="ru-RU"/>
                    </w:rPr>
                  </w:pPr>
                </w:p>
                <w:p w:rsidR="00A42299" w:rsidRPr="008F3B95" w:rsidRDefault="00A42299" w:rsidP="00DC071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A42299" w:rsidRPr="008F3B95" w:rsidTr="00DC0719">
              <w:trPr>
                <w:gridBefore w:val="1"/>
                <w:wBefore w:w="108" w:type="dxa"/>
                <w:trHeight w:val="408"/>
              </w:trPr>
              <w:tc>
                <w:tcPr>
                  <w:tcW w:w="9390" w:type="dxa"/>
                  <w:gridSpan w:val="5"/>
                </w:tcPr>
                <w:p w:rsidR="00A42299" w:rsidRPr="008F3B95" w:rsidRDefault="00A42299" w:rsidP="00DC0719">
                  <w:pPr>
                    <w:spacing w:after="0" w:line="240" w:lineRule="auto"/>
                    <w:jc w:val="center"/>
                    <w:rPr>
                      <w:rFonts w:ascii="Times New Roman" w:hAnsi="Times New Roman"/>
                      <w:b/>
                      <w:sz w:val="28"/>
                      <w:szCs w:val="28"/>
                      <w:lang w:eastAsia="ru-RU"/>
                    </w:rPr>
                  </w:pPr>
                </w:p>
              </w:tc>
            </w:tr>
            <w:tr w:rsidR="00A42299" w:rsidRPr="008F3B95" w:rsidTr="00DC0719">
              <w:trPr>
                <w:gridBefore w:val="1"/>
                <w:wBefore w:w="108" w:type="dxa"/>
                <w:trHeight w:val="515"/>
              </w:trPr>
              <w:tc>
                <w:tcPr>
                  <w:tcW w:w="4032" w:type="dxa"/>
                  <w:gridSpan w:val="3"/>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A42299" w:rsidRPr="008F3B95" w:rsidRDefault="00A42299" w:rsidP="00DC071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A42299" w:rsidRPr="008F3B95" w:rsidTr="00DC0719">
              <w:trPr>
                <w:gridBefore w:val="1"/>
                <w:wBefore w:w="108" w:type="dxa"/>
                <w:trHeight w:val="408"/>
              </w:trPr>
              <w:tc>
                <w:tcPr>
                  <w:tcW w:w="4032" w:type="dxa"/>
                  <w:gridSpan w:val="3"/>
                </w:tcPr>
                <w:p w:rsidR="00A42299" w:rsidRPr="008F3B95" w:rsidRDefault="00A42299" w:rsidP="00DC071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A42299" w:rsidRPr="008F3B95" w:rsidRDefault="00A42299" w:rsidP="00DC0719">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A42299" w:rsidRPr="008F3B95" w:rsidRDefault="00A42299" w:rsidP="00DC0719">
                  <w:pPr>
                    <w:spacing w:after="0" w:line="240" w:lineRule="auto"/>
                    <w:jc w:val="both"/>
                    <w:rPr>
                      <w:rFonts w:ascii="Times New Roman" w:hAnsi="Times New Roman"/>
                      <w:sz w:val="28"/>
                      <w:szCs w:val="28"/>
                      <w:lang w:eastAsia="ru-RU"/>
                    </w:rPr>
                  </w:pPr>
                </w:p>
              </w:tc>
            </w:tr>
            <w:tr w:rsidR="00A42299" w:rsidRPr="008F3B95" w:rsidTr="00DC0719">
              <w:trPr>
                <w:gridBefore w:val="1"/>
                <w:wBefore w:w="108" w:type="dxa"/>
                <w:trHeight w:val="408"/>
              </w:trPr>
              <w:tc>
                <w:tcPr>
                  <w:tcW w:w="4032" w:type="dxa"/>
                  <w:gridSpan w:val="3"/>
                </w:tcPr>
                <w:p w:rsidR="00A42299" w:rsidRPr="008F3B95" w:rsidRDefault="00A42299" w:rsidP="00DC071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A42299" w:rsidRPr="00326A9D" w:rsidRDefault="00A42299" w:rsidP="00DC071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A42299" w:rsidRPr="008F3B95" w:rsidTr="00DC0719">
              <w:trPr>
                <w:gridBefore w:val="1"/>
                <w:wBefore w:w="108" w:type="dxa"/>
                <w:trHeight w:val="408"/>
              </w:trPr>
              <w:tc>
                <w:tcPr>
                  <w:tcW w:w="9390" w:type="dxa"/>
                  <w:gridSpan w:val="5"/>
                </w:tcPr>
                <w:p w:rsidR="00A42299" w:rsidRPr="008F3B95" w:rsidRDefault="00A42299" w:rsidP="00DC0719">
                  <w:pPr>
                    <w:shd w:val="clear" w:color="auto" w:fill="FFFFFF"/>
                    <w:spacing w:after="0" w:line="240" w:lineRule="auto"/>
                    <w:jc w:val="center"/>
                    <w:rPr>
                      <w:rFonts w:ascii="Times New Roman" w:hAnsi="Times New Roman"/>
                      <w:b/>
                      <w:sz w:val="28"/>
                      <w:szCs w:val="28"/>
                      <w:lang w:eastAsia="ru-RU"/>
                    </w:rPr>
                  </w:pPr>
                </w:p>
                <w:p w:rsidR="00A42299" w:rsidRPr="008F3B95" w:rsidRDefault="00A42299" w:rsidP="00DC071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A42299" w:rsidRPr="008F3B95" w:rsidRDefault="00A42299" w:rsidP="00DC0719">
                  <w:pPr>
                    <w:shd w:val="clear" w:color="auto" w:fill="FFFFFF"/>
                    <w:spacing w:after="0" w:line="240" w:lineRule="auto"/>
                    <w:jc w:val="center"/>
                    <w:rPr>
                      <w:rFonts w:ascii="Times New Roman" w:hAnsi="Times New Roman"/>
                      <w:b/>
                      <w:sz w:val="28"/>
                      <w:szCs w:val="28"/>
                      <w:lang w:eastAsia="ru-RU"/>
                    </w:rPr>
                  </w:pP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A42299" w:rsidRPr="008F3B95" w:rsidRDefault="00A42299" w:rsidP="00DC0719">
                  <w:pPr>
                    <w:spacing w:after="0" w:line="240" w:lineRule="auto"/>
                    <w:rPr>
                      <w:rFonts w:ascii="Times New Roman" w:hAnsi="Times New Roman"/>
                      <w:sz w:val="28"/>
                      <w:szCs w:val="28"/>
                      <w:lang w:eastAsia="ru-RU"/>
                    </w:rPr>
                  </w:pP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A42299" w:rsidRPr="008F3B95" w:rsidRDefault="00A42299" w:rsidP="00DC0719">
                  <w:pPr>
                    <w:spacing w:after="0" w:line="240" w:lineRule="auto"/>
                    <w:rPr>
                      <w:rFonts w:ascii="Times New Roman" w:hAnsi="Times New Roman"/>
                      <w:sz w:val="28"/>
                      <w:szCs w:val="28"/>
                      <w:lang w:eastAsia="ru-RU"/>
                    </w:rPr>
                  </w:pP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A42299" w:rsidRPr="008F3B95" w:rsidTr="00DC0719">
              <w:trPr>
                <w:gridAfter w:val="1"/>
                <w:wAfter w:w="108" w:type="dxa"/>
                <w:trHeight w:val="408"/>
              </w:trPr>
              <w:tc>
                <w:tcPr>
                  <w:tcW w:w="9390" w:type="dxa"/>
                  <w:gridSpan w:val="5"/>
                </w:tcPr>
                <w:p w:rsidR="00A42299" w:rsidRPr="008F3B95" w:rsidRDefault="00A42299" w:rsidP="00DC0719">
                  <w:pPr>
                    <w:spacing w:after="0" w:line="240" w:lineRule="auto"/>
                    <w:jc w:val="center"/>
                    <w:rPr>
                      <w:rFonts w:ascii="Times New Roman" w:hAnsi="Times New Roman"/>
                      <w:b/>
                      <w:sz w:val="28"/>
                      <w:szCs w:val="28"/>
                      <w:lang w:eastAsia="ru-RU"/>
                    </w:rPr>
                  </w:pPr>
                </w:p>
                <w:p w:rsidR="00A42299" w:rsidRPr="008F3B95" w:rsidRDefault="00A42299" w:rsidP="00DC071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A42299" w:rsidRPr="008F3B95" w:rsidTr="00DC0719">
              <w:trPr>
                <w:gridAfter w:val="1"/>
                <w:wAfter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A42299" w:rsidRPr="008F3B95" w:rsidRDefault="00A42299" w:rsidP="00DC071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A42299" w:rsidRPr="008F3B95" w:rsidRDefault="00A42299" w:rsidP="00DC0719">
                  <w:pPr>
                    <w:spacing w:after="0" w:line="240" w:lineRule="auto"/>
                    <w:jc w:val="both"/>
                    <w:rPr>
                      <w:rFonts w:ascii="Times New Roman" w:hAnsi="Times New Roman"/>
                      <w:sz w:val="28"/>
                      <w:szCs w:val="28"/>
                      <w:lang w:eastAsia="ru-RU"/>
                    </w:rPr>
                  </w:pPr>
                </w:p>
              </w:tc>
            </w:tr>
          </w:tbl>
          <w:p w:rsidR="00A42299" w:rsidRPr="008F3B95" w:rsidRDefault="00A42299" w:rsidP="00DC0719">
            <w:pPr>
              <w:spacing w:after="0" w:line="240" w:lineRule="auto"/>
              <w:ind w:firstLine="462"/>
              <w:jc w:val="both"/>
              <w:rPr>
                <w:rFonts w:ascii="Times New Roman" w:hAnsi="Times New Roman"/>
                <w:sz w:val="28"/>
                <w:szCs w:val="28"/>
                <w:lang w:eastAsia="ru-RU"/>
              </w:rPr>
            </w:pPr>
          </w:p>
        </w:tc>
      </w:tr>
    </w:tbl>
    <w:p w:rsidR="00A42299" w:rsidRPr="00650A31" w:rsidRDefault="00A42299" w:rsidP="00A42299">
      <w:pPr>
        <w:spacing w:after="0" w:line="240" w:lineRule="auto"/>
        <w:rPr>
          <w:rFonts w:ascii="Times New Roman" w:hAnsi="Times New Roman"/>
          <w:sz w:val="28"/>
          <w:szCs w:val="28"/>
        </w:rPr>
      </w:pPr>
    </w:p>
    <w:p w:rsidR="00A42299" w:rsidRPr="0095350E" w:rsidRDefault="00A42299" w:rsidP="00A42299">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r>
        <w:rPr>
          <w:rFonts w:ascii="Times New Roman" w:hAnsi="Times New Roman"/>
          <w:sz w:val="28"/>
          <w:szCs w:val="28"/>
        </w:rPr>
        <w:t>а</w:t>
      </w:r>
      <w:proofErr w:type="spellEnd"/>
      <w:r w:rsidRPr="0095350E">
        <w:rPr>
          <w:rFonts w:ascii="Times New Roman" w:hAnsi="Times New Roman"/>
          <w:sz w:val="28"/>
          <w:szCs w:val="28"/>
        </w:rPr>
        <w:t xml:space="preserve"> відділу по роботі з </w:t>
      </w:r>
    </w:p>
    <w:p w:rsidR="00A42299" w:rsidRPr="0095350E" w:rsidRDefault="00A42299" w:rsidP="00A42299">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A42299" w:rsidRDefault="00A42299" w:rsidP="00A42299">
      <w:pPr>
        <w:spacing w:after="0" w:line="240" w:lineRule="auto"/>
        <w:rPr>
          <w:rFonts w:ascii="Times New Roman" w:hAnsi="Times New Roman"/>
          <w:b/>
          <w:sz w:val="28"/>
          <w:szCs w:val="28"/>
        </w:rPr>
      </w:pPr>
      <w:r>
        <w:rPr>
          <w:rFonts w:ascii="Times New Roman" w:hAnsi="Times New Roman"/>
          <w:sz w:val="28"/>
          <w:szCs w:val="28"/>
        </w:rPr>
        <w:t>старший лейтенант</w:t>
      </w:r>
      <w:r>
        <w:rPr>
          <w:rFonts w:ascii="Times New Roman" w:hAnsi="Times New Roman"/>
          <w:sz w:val="28"/>
          <w:szCs w:val="28"/>
        </w:rPr>
        <w:t xml:space="preserve">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Pr="00A42299">
        <w:rPr>
          <w:rFonts w:ascii="Times New Roman" w:hAnsi="Times New Roman"/>
          <w:b/>
          <w:sz w:val="28"/>
          <w:szCs w:val="28"/>
        </w:rPr>
        <w:t>Анастасія ЯКОВЛЄВА</w:t>
      </w: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D0536E" w:rsidRDefault="00D0536E" w:rsidP="00A42299">
      <w:pPr>
        <w:spacing w:after="0" w:line="240" w:lineRule="auto"/>
        <w:rPr>
          <w:rFonts w:ascii="Times New Roman" w:hAnsi="Times New Roman"/>
          <w:sz w:val="28"/>
          <w:szCs w:val="28"/>
        </w:rPr>
      </w:pPr>
    </w:p>
    <w:p w:rsidR="00D0536E" w:rsidRDefault="00D0536E" w:rsidP="00A42299">
      <w:pPr>
        <w:spacing w:after="0" w:line="240" w:lineRule="auto"/>
        <w:rPr>
          <w:rFonts w:ascii="Times New Roman" w:hAnsi="Times New Roman"/>
          <w:sz w:val="28"/>
          <w:szCs w:val="28"/>
        </w:rPr>
      </w:pPr>
    </w:p>
    <w:p w:rsidR="00D0536E" w:rsidRDefault="00D0536E" w:rsidP="00A42299">
      <w:pPr>
        <w:spacing w:after="0" w:line="240" w:lineRule="auto"/>
        <w:rPr>
          <w:rFonts w:ascii="Times New Roman" w:hAnsi="Times New Roman"/>
          <w:sz w:val="28"/>
          <w:szCs w:val="28"/>
        </w:rPr>
      </w:pPr>
    </w:p>
    <w:p w:rsidR="00D0536E" w:rsidRDefault="00D0536E" w:rsidP="00A42299">
      <w:pPr>
        <w:spacing w:after="0" w:line="240" w:lineRule="auto"/>
        <w:rPr>
          <w:rFonts w:ascii="Times New Roman" w:hAnsi="Times New Roman"/>
          <w:sz w:val="28"/>
          <w:szCs w:val="28"/>
        </w:rPr>
      </w:pPr>
    </w:p>
    <w:p w:rsidR="00D0536E" w:rsidRDefault="00D0536E" w:rsidP="00A42299">
      <w:pPr>
        <w:spacing w:after="0" w:line="240" w:lineRule="auto"/>
        <w:rPr>
          <w:rFonts w:ascii="Times New Roman" w:hAnsi="Times New Roman"/>
          <w:sz w:val="28"/>
          <w:szCs w:val="28"/>
        </w:rPr>
      </w:pPr>
    </w:p>
    <w:p w:rsidR="00A42299" w:rsidRDefault="00A42299" w:rsidP="00A42299">
      <w:pPr>
        <w:spacing w:after="0" w:line="240" w:lineRule="auto"/>
        <w:rPr>
          <w:rFonts w:ascii="Times New Roman" w:hAnsi="Times New Roman"/>
          <w:sz w:val="28"/>
          <w:szCs w:val="28"/>
        </w:rPr>
      </w:pP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A42299" w:rsidRPr="00421103" w:rsidRDefault="00A42299" w:rsidP="00A4229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A42299" w:rsidRPr="00421103" w:rsidRDefault="00A42299" w:rsidP="00A42299">
      <w:pPr>
        <w:tabs>
          <w:tab w:val="left" w:pos="4536"/>
        </w:tabs>
        <w:spacing w:before="120"/>
        <w:ind w:left="5812"/>
        <w:contextualSpacing/>
        <w:rPr>
          <w:rFonts w:ascii="Times New Roman" w:hAnsi="Times New Roman"/>
          <w:sz w:val="28"/>
          <w:szCs w:val="28"/>
        </w:rPr>
      </w:pPr>
    </w:p>
    <w:p w:rsidR="00A42299" w:rsidRPr="00421103" w:rsidRDefault="00A42299" w:rsidP="00A4229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A42299" w:rsidRPr="00421103" w:rsidRDefault="00A42299" w:rsidP="00A4229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A42299" w:rsidRPr="00421103" w:rsidRDefault="00A42299" w:rsidP="00A4229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A42299" w:rsidRPr="00421103" w:rsidRDefault="00A42299" w:rsidP="00A4229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A42299" w:rsidRPr="008F3B95" w:rsidRDefault="00A42299" w:rsidP="00A42299">
      <w:pPr>
        <w:spacing w:after="0" w:line="240" w:lineRule="auto"/>
        <w:ind w:left="4962"/>
        <w:contextualSpacing/>
        <w:rPr>
          <w:rFonts w:ascii="Times New Roman" w:hAnsi="Times New Roman"/>
          <w:b/>
          <w:sz w:val="28"/>
          <w:szCs w:val="28"/>
          <w:lang w:eastAsia="ru-RU"/>
        </w:rPr>
      </w:pPr>
    </w:p>
    <w:p w:rsidR="00A42299" w:rsidRPr="008F3B95" w:rsidRDefault="00A42299" w:rsidP="00A4229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A42299" w:rsidRDefault="00A42299" w:rsidP="00A4229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Pr>
          <w:rFonts w:ascii="Times New Roman" w:hAnsi="Times New Roman"/>
          <w:b/>
          <w:sz w:val="28"/>
          <w:szCs w:val="28"/>
          <w:lang w:eastAsia="ru-RU"/>
        </w:rPr>
        <w:t xml:space="preserve">для охорони об’єктів в місті Кропивницький, Світловодського міськрайонного суду Кіровоградської області, </w:t>
      </w:r>
      <w:proofErr w:type="spellStart"/>
      <w:r>
        <w:rPr>
          <w:rFonts w:ascii="Times New Roman" w:hAnsi="Times New Roman"/>
          <w:b/>
          <w:sz w:val="28"/>
          <w:szCs w:val="28"/>
          <w:lang w:eastAsia="ru-RU"/>
        </w:rPr>
        <w:t>Новгородківського</w:t>
      </w:r>
      <w:proofErr w:type="spellEnd"/>
      <w:r>
        <w:rPr>
          <w:rFonts w:ascii="Times New Roman" w:hAnsi="Times New Roman"/>
          <w:b/>
          <w:sz w:val="28"/>
          <w:szCs w:val="28"/>
          <w:lang w:eastAsia="ru-RU"/>
        </w:rPr>
        <w:t xml:space="preserve"> районного суду Кіровоградської області, </w:t>
      </w:r>
      <w:proofErr w:type="spellStart"/>
      <w:r>
        <w:rPr>
          <w:rFonts w:ascii="Times New Roman" w:hAnsi="Times New Roman"/>
          <w:b/>
          <w:sz w:val="28"/>
          <w:szCs w:val="28"/>
          <w:lang w:eastAsia="ru-RU"/>
        </w:rPr>
        <w:t>Устинівського</w:t>
      </w:r>
      <w:proofErr w:type="spellEnd"/>
      <w:r>
        <w:rPr>
          <w:rFonts w:ascii="Times New Roman" w:hAnsi="Times New Roman"/>
          <w:b/>
          <w:sz w:val="28"/>
          <w:szCs w:val="28"/>
          <w:lang w:eastAsia="ru-RU"/>
        </w:rPr>
        <w:t xml:space="preserve"> районного суду Кіровоградської області)</w:t>
      </w:r>
    </w:p>
    <w:p w:rsidR="00A42299" w:rsidRPr="008F3B95" w:rsidRDefault="00A42299" w:rsidP="00A42299">
      <w:pPr>
        <w:spacing w:after="0" w:line="240" w:lineRule="auto"/>
        <w:jc w:val="center"/>
        <w:rPr>
          <w:rFonts w:ascii="Times New Roman" w:hAnsi="Times New Roman"/>
          <w:b/>
          <w:sz w:val="28"/>
          <w:szCs w:val="28"/>
          <w:lang w:eastAsia="ru-RU"/>
        </w:rPr>
      </w:pPr>
    </w:p>
    <w:p w:rsidR="00A42299" w:rsidRPr="008F3B95" w:rsidRDefault="00A42299" w:rsidP="00A4229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A42299" w:rsidRPr="008F3B95" w:rsidRDefault="00A42299" w:rsidP="00A4229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Pr>
          <w:rFonts w:ascii="Times New Roman" w:hAnsi="Times New Roman"/>
          <w:b/>
          <w:sz w:val="28"/>
          <w:szCs w:val="28"/>
          <w:lang w:eastAsia="ru-RU"/>
        </w:rPr>
        <w:t xml:space="preserve">для охорони об’єктів в місті Кропивницький, Світловодського міськрайонного суду Кіровоградської області, </w:t>
      </w:r>
      <w:proofErr w:type="spellStart"/>
      <w:r>
        <w:rPr>
          <w:rFonts w:ascii="Times New Roman" w:hAnsi="Times New Roman"/>
          <w:b/>
          <w:sz w:val="28"/>
          <w:szCs w:val="28"/>
          <w:lang w:eastAsia="ru-RU"/>
        </w:rPr>
        <w:t>Новгородківського</w:t>
      </w:r>
      <w:proofErr w:type="spellEnd"/>
      <w:r>
        <w:rPr>
          <w:rFonts w:ascii="Times New Roman" w:hAnsi="Times New Roman"/>
          <w:b/>
          <w:sz w:val="28"/>
          <w:szCs w:val="28"/>
          <w:lang w:eastAsia="ru-RU"/>
        </w:rPr>
        <w:t xml:space="preserve"> районного суду Кіровоградської області, </w:t>
      </w:r>
      <w:proofErr w:type="spellStart"/>
      <w:r>
        <w:rPr>
          <w:rFonts w:ascii="Times New Roman" w:hAnsi="Times New Roman"/>
          <w:b/>
          <w:sz w:val="28"/>
          <w:szCs w:val="28"/>
          <w:lang w:eastAsia="ru-RU"/>
        </w:rPr>
        <w:t>Устинівського</w:t>
      </w:r>
      <w:proofErr w:type="spellEnd"/>
      <w:r>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A42299" w:rsidRDefault="00A42299" w:rsidP="00A42299">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A42299" w:rsidRPr="008F3B95" w:rsidRDefault="00A42299" w:rsidP="00A42299">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A42299" w:rsidRPr="008F3B95" w:rsidRDefault="00A42299" w:rsidP="00A42299">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A42299" w:rsidRPr="008F3B95" w:rsidRDefault="00A42299" w:rsidP="00A42299">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A42299" w:rsidRPr="008F3B95" w:rsidRDefault="00A42299" w:rsidP="00A42299">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A42299" w:rsidRPr="008F3B95"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A42299" w:rsidRPr="008F3B95" w:rsidRDefault="00A42299" w:rsidP="00A42299">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A42299" w:rsidRPr="008F3B95" w:rsidRDefault="00A42299" w:rsidP="00A42299">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A42299"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58116C">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A42299" w:rsidRPr="008F3B95" w:rsidRDefault="00A42299" w:rsidP="00A42299">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A42299" w:rsidRPr="0087606F"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A42299" w:rsidRPr="008F3B95"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A42299" w:rsidRDefault="00A42299" w:rsidP="00A42299">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1</w:t>
      </w:r>
      <w:r w:rsidR="00D0536E">
        <w:rPr>
          <w:rFonts w:ascii="Times New Roman" w:hAnsi="Times New Roman"/>
          <w:color w:val="000000" w:themeColor="text1"/>
          <w:sz w:val="28"/>
          <w:szCs w:val="28"/>
          <w:lang w:eastAsia="ru-RU"/>
        </w:rPr>
        <w:t>0</w:t>
      </w:r>
      <w:r w:rsidRPr="006F2B14">
        <w:rPr>
          <w:rFonts w:ascii="Times New Roman" w:hAnsi="Times New Roman"/>
          <w:color w:val="000000" w:themeColor="text1"/>
          <w:sz w:val="28"/>
          <w:szCs w:val="28"/>
          <w:lang w:eastAsia="ru-RU"/>
        </w:rPr>
        <w:t xml:space="preserve"> </w:t>
      </w:r>
      <w:r w:rsidR="00D0536E">
        <w:rPr>
          <w:rFonts w:ascii="Times New Roman" w:hAnsi="Times New Roman"/>
          <w:color w:val="000000" w:themeColor="text1"/>
          <w:sz w:val="28"/>
          <w:szCs w:val="28"/>
          <w:lang w:eastAsia="ru-RU"/>
        </w:rPr>
        <w:t>черв</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до 16.30 год.</w:t>
      </w:r>
      <w:r>
        <w:rPr>
          <w:rFonts w:ascii="Times New Roman" w:hAnsi="Times New Roman"/>
          <w:color w:val="000000" w:themeColor="text1"/>
          <w:sz w:val="28"/>
          <w:szCs w:val="28"/>
          <w:lang w:eastAsia="ru-RU"/>
        </w:rPr>
        <w:t xml:space="preserve"> </w:t>
      </w:r>
      <w:r w:rsidR="00D0536E">
        <w:rPr>
          <w:rFonts w:ascii="Times New Roman" w:hAnsi="Times New Roman"/>
          <w:color w:val="000000" w:themeColor="text1"/>
          <w:sz w:val="28"/>
          <w:szCs w:val="28"/>
          <w:lang w:eastAsia="ru-RU"/>
        </w:rPr>
        <w:t>18</w:t>
      </w:r>
      <w:r>
        <w:rPr>
          <w:rFonts w:ascii="Times New Roman" w:hAnsi="Times New Roman"/>
          <w:color w:val="000000" w:themeColor="text1"/>
          <w:sz w:val="28"/>
          <w:szCs w:val="28"/>
          <w:lang w:eastAsia="ru-RU"/>
        </w:rPr>
        <w:t xml:space="preserve"> </w:t>
      </w:r>
      <w:r w:rsidR="00D0536E">
        <w:rPr>
          <w:rFonts w:ascii="Times New Roman" w:hAnsi="Times New Roman"/>
          <w:color w:val="000000" w:themeColor="text1"/>
          <w:sz w:val="28"/>
          <w:szCs w:val="28"/>
          <w:lang w:eastAsia="ru-RU"/>
        </w:rPr>
        <w:t>чер</w:t>
      </w:r>
      <w:r>
        <w:rPr>
          <w:rFonts w:ascii="Times New Roman" w:hAnsi="Times New Roman"/>
          <w:color w:val="000000" w:themeColor="text1"/>
          <w:sz w:val="28"/>
          <w:szCs w:val="28"/>
          <w:lang w:eastAsia="ru-RU"/>
        </w:rPr>
        <w:t xml:space="preserve">вня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A42299" w:rsidRPr="008F3B95" w:rsidRDefault="00A42299" w:rsidP="00A42299">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A42299" w:rsidRPr="008F3B95" w:rsidTr="00DC0719">
        <w:trPr>
          <w:trHeight w:val="1727"/>
        </w:trPr>
        <w:tc>
          <w:tcPr>
            <w:tcW w:w="9639" w:type="dxa"/>
          </w:tcPr>
          <w:p w:rsidR="00A42299" w:rsidRPr="008F3B95" w:rsidRDefault="00A42299" w:rsidP="00DC071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A42299" w:rsidRDefault="00A42299" w:rsidP="00DC0719">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2</w:t>
            </w:r>
            <w:r w:rsidR="00D0536E">
              <w:rPr>
                <w:rFonts w:ascii="Times New Roman" w:hAnsi="Times New Roman"/>
                <w:color w:val="000000" w:themeColor="text1"/>
                <w:sz w:val="28"/>
                <w:szCs w:val="28"/>
                <w:lang w:eastAsia="ru-RU"/>
              </w:rPr>
              <w:t>0</w:t>
            </w:r>
            <w:r>
              <w:rPr>
                <w:rFonts w:ascii="Times New Roman" w:hAnsi="Times New Roman"/>
                <w:color w:val="000000" w:themeColor="text1"/>
                <w:sz w:val="28"/>
                <w:szCs w:val="28"/>
                <w:lang w:eastAsia="ru-RU"/>
              </w:rPr>
              <w:t xml:space="preserve"> </w:t>
            </w:r>
            <w:r w:rsidR="00D0536E">
              <w:rPr>
                <w:rFonts w:ascii="Times New Roman" w:hAnsi="Times New Roman"/>
                <w:color w:val="000000" w:themeColor="text1"/>
                <w:sz w:val="28"/>
                <w:szCs w:val="28"/>
                <w:lang w:eastAsia="ru-RU"/>
              </w:rPr>
              <w:t>чер</w:t>
            </w:r>
            <w:r>
              <w:rPr>
                <w:rFonts w:ascii="Times New Roman" w:hAnsi="Times New Roman"/>
                <w:color w:val="000000" w:themeColor="text1"/>
                <w:sz w:val="28"/>
                <w:szCs w:val="28"/>
                <w:lang w:eastAsia="ru-RU"/>
              </w:rPr>
              <w:t xml:space="preserve">вня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A42299" w:rsidRPr="008F3B95" w:rsidRDefault="00A42299" w:rsidP="00DC071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A42299" w:rsidRPr="008F3B95" w:rsidTr="00DC0719">
              <w:trPr>
                <w:gridBefore w:val="1"/>
                <w:wBefore w:w="108" w:type="dxa"/>
                <w:trHeight w:val="408"/>
              </w:trPr>
              <w:tc>
                <w:tcPr>
                  <w:tcW w:w="9390" w:type="dxa"/>
                  <w:gridSpan w:val="5"/>
                </w:tcPr>
                <w:p w:rsidR="00A42299" w:rsidRPr="008F3B95" w:rsidRDefault="00A42299" w:rsidP="00DC0719">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A42299" w:rsidRDefault="00A42299" w:rsidP="00DC0719">
                  <w:pPr>
                    <w:spacing w:after="0" w:line="240" w:lineRule="auto"/>
                    <w:jc w:val="center"/>
                    <w:rPr>
                      <w:rFonts w:ascii="Times New Roman" w:hAnsi="Times New Roman"/>
                      <w:b/>
                      <w:sz w:val="28"/>
                      <w:szCs w:val="28"/>
                      <w:lang w:val="ru-RU" w:eastAsia="ru-RU"/>
                    </w:rPr>
                  </w:pPr>
                </w:p>
                <w:p w:rsidR="00A42299" w:rsidRPr="008F3B95" w:rsidRDefault="00A42299" w:rsidP="00DC071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A42299" w:rsidRPr="008F3B95" w:rsidTr="00DC0719">
              <w:trPr>
                <w:gridBefore w:val="1"/>
                <w:wBefore w:w="108" w:type="dxa"/>
                <w:trHeight w:val="408"/>
              </w:trPr>
              <w:tc>
                <w:tcPr>
                  <w:tcW w:w="9390" w:type="dxa"/>
                  <w:gridSpan w:val="5"/>
                </w:tcPr>
                <w:p w:rsidR="00A42299" w:rsidRPr="008F3B95" w:rsidRDefault="00A42299" w:rsidP="00DC0719">
                  <w:pPr>
                    <w:spacing w:after="0" w:line="240" w:lineRule="auto"/>
                    <w:jc w:val="center"/>
                    <w:rPr>
                      <w:rFonts w:ascii="Times New Roman" w:hAnsi="Times New Roman"/>
                      <w:b/>
                      <w:sz w:val="28"/>
                      <w:szCs w:val="28"/>
                      <w:lang w:eastAsia="ru-RU"/>
                    </w:rPr>
                  </w:pPr>
                </w:p>
              </w:tc>
            </w:tr>
            <w:tr w:rsidR="00A42299" w:rsidRPr="008F3B95" w:rsidTr="00DC0719">
              <w:trPr>
                <w:gridBefore w:val="1"/>
                <w:wBefore w:w="108" w:type="dxa"/>
                <w:trHeight w:val="408"/>
              </w:trPr>
              <w:tc>
                <w:tcPr>
                  <w:tcW w:w="4032" w:type="dxa"/>
                  <w:gridSpan w:val="3"/>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A42299" w:rsidRPr="008F3B95" w:rsidRDefault="00A42299" w:rsidP="00DC071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A42299" w:rsidRPr="008F3B95" w:rsidTr="00DC0719">
              <w:trPr>
                <w:gridBefore w:val="1"/>
                <w:wBefore w:w="108" w:type="dxa"/>
                <w:trHeight w:val="408"/>
              </w:trPr>
              <w:tc>
                <w:tcPr>
                  <w:tcW w:w="4032" w:type="dxa"/>
                  <w:gridSpan w:val="3"/>
                </w:tcPr>
                <w:p w:rsidR="00A42299" w:rsidRPr="008F3B95" w:rsidRDefault="00A42299" w:rsidP="00DC071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A42299" w:rsidRPr="008F3B95" w:rsidRDefault="00A42299" w:rsidP="00DC071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A42299" w:rsidRPr="008F3B95" w:rsidRDefault="00A42299" w:rsidP="00DC0719">
                  <w:pPr>
                    <w:spacing w:after="0" w:line="240" w:lineRule="auto"/>
                    <w:jc w:val="both"/>
                    <w:rPr>
                      <w:rFonts w:ascii="Times New Roman" w:hAnsi="Times New Roman"/>
                      <w:sz w:val="28"/>
                      <w:szCs w:val="28"/>
                      <w:lang w:eastAsia="ru-RU"/>
                    </w:rPr>
                  </w:pPr>
                </w:p>
              </w:tc>
            </w:tr>
            <w:tr w:rsidR="00A42299" w:rsidRPr="008F3B95" w:rsidTr="00DC0719">
              <w:trPr>
                <w:gridBefore w:val="1"/>
                <w:wBefore w:w="108" w:type="dxa"/>
                <w:trHeight w:val="408"/>
              </w:trPr>
              <w:tc>
                <w:tcPr>
                  <w:tcW w:w="4032" w:type="dxa"/>
                  <w:gridSpan w:val="3"/>
                </w:tcPr>
                <w:p w:rsidR="00A42299" w:rsidRPr="008F3B95" w:rsidRDefault="00A42299" w:rsidP="00DC071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A42299" w:rsidRPr="00326A9D" w:rsidRDefault="00A42299" w:rsidP="00DC071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A42299" w:rsidRPr="008F3B95" w:rsidTr="00DC0719">
              <w:trPr>
                <w:gridBefore w:val="1"/>
                <w:wBefore w:w="108" w:type="dxa"/>
                <w:trHeight w:val="408"/>
              </w:trPr>
              <w:tc>
                <w:tcPr>
                  <w:tcW w:w="9390" w:type="dxa"/>
                  <w:gridSpan w:val="5"/>
                </w:tcPr>
                <w:p w:rsidR="00A42299" w:rsidRPr="008F3B95" w:rsidRDefault="00A42299" w:rsidP="00DC0719">
                  <w:pPr>
                    <w:shd w:val="clear" w:color="auto" w:fill="FFFFFF"/>
                    <w:spacing w:after="0" w:line="240" w:lineRule="auto"/>
                    <w:jc w:val="center"/>
                    <w:rPr>
                      <w:rFonts w:ascii="Times New Roman" w:hAnsi="Times New Roman"/>
                      <w:b/>
                      <w:sz w:val="28"/>
                      <w:szCs w:val="28"/>
                      <w:lang w:eastAsia="ru-RU"/>
                    </w:rPr>
                  </w:pPr>
                </w:p>
                <w:p w:rsidR="00A42299" w:rsidRPr="008F3B95" w:rsidRDefault="00A42299" w:rsidP="00DC071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A42299" w:rsidRPr="008F3B95" w:rsidRDefault="00A42299" w:rsidP="00DC0719">
                  <w:pPr>
                    <w:shd w:val="clear" w:color="auto" w:fill="FFFFFF"/>
                    <w:spacing w:after="0" w:line="240" w:lineRule="auto"/>
                    <w:jc w:val="center"/>
                    <w:rPr>
                      <w:rFonts w:ascii="Times New Roman" w:hAnsi="Times New Roman"/>
                      <w:b/>
                      <w:sz w:val="28"/>
                      <w:szCs w:val="28"/>
                      <w:lang w:eastAsia="ru-RU"/>
                    </w:rPr>
                  </w:pP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A42299" w:rsidRPr="008F3B95" w:rsidRDefault="00A42299" w:rsidP="00DC0719">
                  <w:pPr>
                    <w:spacing w:after="0" w:line="240" w:lineRule="auto"/>
                    <w:rPr>
                      <w:rFonts w:ascii="Times New Roman" w:hAnsi="Times New Roman"/>
                      <w:sz w:val="28"/>
                      <w:szCs w:val="28"/>
                      <w:lang w:eastAsia="ru-RU"/>
                    </w:rPr>
                  </w:pP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A42299" w:rsidRPr="008F3B95" w:rsidRDefault="00A42299" w:rsidP="00DC0719">
                  <w:pPr>
                    <w:spacing w:after="0" w:line="240" w:lineRule="auto"/>
                    <w:rPr>
                      <w:rFonts w:ascii="Times New Roman" w:hAnsi="Times New Roman"/>
                      <w:sz w:val="28"/>
                      <w:szCs w:val="28"/>
                      <w:lang w:eastAsia="ru-RU"/>
                    </w:rPr>
                  </w:pPr>
                </w:p>
              </w:tc>
            </w:tr>
            <w:tr w:rsidR="00A42299" w:rsidRPr="008F3B95" w:rsidTr="00DC0719">
              <w:trPr>
                <w:gridBefore w:val="1"/>
                <w:wBefore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A42299" w:rsidRPr="008F3B95" w:rsidRDefault="00A42299" w:rsidP="00DC071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A42299" w:rsidRPr="008F3B95" w:rsidTr="00DC0719">
              <w:trPr>
                <w:gridAfter w:val="1"/>
                <w:wAfter w:w="108" w:type="dxa"/>
                <w:trHeight w:val="408"/>
              </w:trPr>
              <w:tc>
                <w:tcPr>
                  <w:tcW w:w="9390" w:type="dxa"/>
                  <w:gridSpan w:val="5"/>
                </w:tcPr>
                <w:p w:rsidR="00A42299" w:rsidRPr="008F3B95" w:rsidRDefault="00A42299" w:rsidP="00DC0719">
                  <w:pPr>
                    <w:spacing w:after="0" w:line="240" w:lineRule="auto"/>
                    <w:jc w:val="center"/>
                    <w:rPr>
                      <w:rFonts w:ascii="Times New Roman" w:hAnsi="Times New Roman"/>
                      <w:b/>
                      <w:sz w:val="28"/>
                      <w:szCs w:val="28"/>
                      <w:lang w:eastAsia="ru-RU"/>
                    </w:rPr>
                  </w:pPr>
                </w:p>
                <w:p w:rsidR="00A42299" w:rsidRPr="008F3B95" w:rsidRDefault="00A42299" w:rsidP="00DC071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A42299" w:rsidRPr="008F3B95" w:rsidTr="00DC0719">
              <w:trPr>
                <w:gridAfter w:val="1"/>
                <w:wAfter w:w="108" w:type="dxa"/>
                <w:trHeight w:val="408"/>
              </w:trPr>
              <w:tc>
                <w:tcPr>
                  <w:tcW w:w="4008" w:type="dxa"/>
                  <w:gridSpan w:val="2"/>
                </w:tcPr>
                <w:p w:rsidR="00A42299" w:rsidRPr="008F3B95" w:rsidRDefault="00A42299" w:rsidP="00DC071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A42299" w:rsidRPr="008F3B95" w:rsidRDefault="00A42299" w:rsidP="00DC071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A42299" w:rsidRPr="008F3B95" w:rsidRDefault="00A42299" w:rsidP="00DC0719">
                  <w:pPr>
                    <w:spacing w:after="0" w:line="240" w:lineRule="auto"/>
                    <w:jc w:val="both"/>
                    <w:rPr>
                      <w:rFonts w:ascii="Times New Roman" w:hAnsi="Times New Roman"/>
                      <w:sz w:val="28"/>
                      <w:szCs w:val="28"/>
                      <w:lang w:eastAsia="ru-RU"/>
                    </w:rPr>
                  </w:pPr>
                </w:p>
              </w:tc>
            </w:tr>
          </w:tbl>
          <w:p w:rsidR="00A42299" w:rsidRPr="008F3B95" w:rsidRDefault="00A42299" w:rsidP="00DC0719">
            <w:pPr>
              <w:spacing w:after="0" w:line="240" w:lineRule="auto"/>
              <w:ind w:firstLine="462"/>
              <w:jc w:val="both"/>
              <w:rPr>
                <w:rFonts w:ascii="Times New Roman" w:hAnsi="Times New Roman"/>
                <w:sz w:val="28"/>
                <w:szCs w:val="28"/>
                <w:lang w:eastAsia="ru-RU"/>
              </w:rPr>
            </w:pPr>
          </w:p>
        </w:tc>
      </w:tr>
    </w:tbl>
    <w:p w:rsidR="00A42299" w:rsidRPr="00650A31" w:rsidRDefault="00A42299" w:rsidP="00A42299">
      <w:pPr>
        <w:spacing w:after="0" w:line="240" w:lineRule="auto"/>
        <w:rPr>
          <w:rFonts w:ascii="Times New Roman" w:hAnsi="Times New Roman"/>
          <w:sz w:val="28"/>
          <w:szCs w:val="28"/>
        </w:rPr>
      </w:pPr>
    </w:p>
    <w:p w:rsidR="00A42299" w:rsidRPr="0095350E" w:rsidRDefault="00722B4E" w:rsidP="00A42299">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A42299" w:rsidRPr="0095350E">
        <w:rPr>
          <w:rFonts w:ascii="Times New Roman" w:hAnsi="Times New Roman"/>
          <w:sz w:val="28"/>
          <w:szCs w:val="28"/>
        </w:rPr>
        <w:t>а</w:t>
      </w:r>
      <w:r w:rsidR="00A42299">
        <w:rPr>
          <w:rFonts w:ascii="Times New Roman" w:hAnsi="Times New Roman"/>
          <w:sz w:val="28"/>
          <w:szCs w:val="28"/>
        </w:rPr>
        <w:t>ч</w:t>
      </w:r>
      <w:r w:rsidR="00A42299" w:rsidRPr="0095350E">
        <w:rPr>
          <w:rFonts w:ascii="Times New Roman" w:hAnsi="Times New Roman"/>
          <w:sz w:val="28"/>
          <w:szCs w:val="28"/>
        </w:rPr>
        <w:t>альник</w:t>
      </w:r>
      <w:r>
        <w:rPr>
          <w:rFonts w:ascii="Times New Roman" w:hAnsi="Times New Roman"/>
          <w:sz w:val="28"/>
          <w:szCs w:val="28"/>
        </w:rPr>
        <w:t>а</w:t>
      </w:r>
      <w:proofErr w:type="spellEnd"/>
      <w:r w:rsidR="00A42299" w:rsidRPr="0095350E">
        <w:rPr>
          <w:rFonts w:ascii="Times New Roman" w:hAnsi="Times New Roman"/>
          <w:sz w:val="28"/>
          <w:szCs w:val="28"/>
        </w:rPr>
        <w:t xml:space="preserve"> відділу по роботі з </w:t>
      </w:r>
    </w:p>
    <w:p w:rsidR="00A42299" w:rsidRPr="0095350E" w:rsidRDefault="00A42299" w:rsidP="00A42299">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A42299" w:rsidRPr="004F4CFB" w:rsidRDefault="00722B4E" w:rsidP="00A42299">
      <w:pPr>
        <w:spacing w:after="0" w:line="240" w:lineRule="auto"/>
        <w:rPr>
          <w:rFonts w:ascii="Times New Roman" w:hAnsi="Times New Roman"/>
          <w:sz w:val="28"/>
          <w:szCs w:val="28"/>
        </w:rPr>
      </w:pPr>
      <w:r>
        <w:rPr>
          <w:rFonts w:ascii="Times New Roman" w:hAnsi="Times New Roman"/>
          <w:sz w:val="28"/>
          <w:szCs w:val="28"/>
        </w:rPr>
        <w:t>старший лейтенант</w:t>
      </w:r>
      <w:r w:rsidR="00A42299">
        <w:rPr>
          <w:rFonts w:ascii="Times New Roman" w:hAnsi="Times New Roman"/>
          <w:sz w:val="28"/>
          <w:szCs w:val="28"/>
        </w:rPr>
        <w:t xml:space="preserve"> </w:t>
      </w:r>
      <w:r w:rsidR="00A42299" w:rsidRPr="0095350E">
        <w:rPr>
          <w:rFonts w:ascii="Times New Roman" w:hAnsi="Times New Roman"/>
          <w:sz w:val="28"/>
          <w:szCs w:val="28"/>
        </w:rPr>
        <w:t xml:space="preserve">Служби судової охорони             </w:t>
      </w:r>
      <w:r w:rsidR="00A42299">
        <w:rPr>
          <w:rFonts w:ascii="Times New Roman" w:hAnsi="Times New Roman"/>
          <w:sz w:val="28"/>
          <w:szCs w:val="28"/>
        </w:rPr>
        <w:t xml:space="preserve"> </w:t>
      </w:r>
      <w:bookmarkStart w:id="0" w:name="_GoBack"/>
      <w:bookmarkEnd w:id="0"/>
      <w:r w:rsidR="00A42299">
        <w:rPr>
          <w:rFonts w:ascii="Times New Roman" w:hAnsi="Times New Roman"/>
          <w:b/>
          <w:sz w:val="28"/>
          <w:szCs w:val="28"/>
        </w:rPr>
        <w:t>Анастасія</w:t>
      </w:r>
      <w:r w:rsidR="00A42299" w:rsidRPr="00184360">
        <w:rPr>
          <w:rFonts w:ascii="Times New Roman" w:hAnsi="Times New Roman"/>
          <w:b/>
          <w:sz w:val="28"/>
          <w:szCs w:val="28"/>
        </w:rPr>
        <w:t xml:space="preserve"> </w:t>
      </w:r>
      <w:r w:rsidR="00A42299">
        <w:rPr>
          <w:rFonts w:ascii="Times New Roman" w:hAnsi="Times New Roman"/>
          <w:b/>
          <w:sz w:val="28"/>
          <w:szCs w:val="28"/>
        </w:rPr>
        <w:t xml:space="preserve"> </w:t>
      </w:r>
      <w:r>
        <w:rPr>
          <w:rFonts w:ascii="Times New Roman" w:hAnsi="Times New Roman"/>
          <w:b/>
          <w:sz w:val="28"/>
          <w:szCs w:val="28"/>
        </w:rPr>
        <w:t>ЯКОВЛЄВА</w:t>
      </w:r>
    </w:p>
    <w:p w:rsidR="00A42299" w:rsidRPr="004F4CFB" w:rsidRDefault="00A42299" w:rsidP="00A42299">
      <w:pPr>
        <w:spacing w:after="0" w:line="240" w:lineRule="auto"/>
        <w:rPr>
          <w:rFonts w:ascii="Times New Roman" w:hAnsi="Times New Roman"/>
          <w:sz w:val="28"/>
          <w:szCs w:val="28"/>
        </w:rPr>
      </w:pPr>
    </w:p>
    <w:p w:rsidR="00A42299" w:rsidRPr="000B2BA7" w:rsidRDefault="00A42299" w:rsidP="00A42299"/>
    <w:p w:rsidR="00A42299" w:rsidRDefault="00A42299" w:rsidP="00572C22">
      <w:pPr>
        <w:spacing w:after="0" w:line="240" w:lineRule="auto"/>
        <w:rPr>
          <w:rFonts w:ascii="Times New Roman" w:hAnsi="Times New Roman"/>
          <w:sz w:val="28"/>
          <w:szCs w:val="28"/>
        </w:rPr>
      </w:pPr>
    </w:p>
    <w:sectPr w:rsidR="00A42299"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iosCond">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770F58BE"/>
    <w:multiLevelType w:val="hybridMultilevel"/>
    <w:tmpl w:val="6986BB32"/>
    <w:lvl w:ilvl="0" w:tplc="5A4819C2">
      <w:start w:val="10"/>
      <w:numFmt w:val="decimal"/>
      <w:lvlText w:val="%1)"/>
      <w:lvlJc w:val="left"/>
      <w:pPr>
        <w:ind w:left="1840" w:hanging="360"/>
      </w:pPr>
      <w:rPr>
        <w:rFonts w:hint="default"/>
      </w:rPr>
    </w:lvl>
    <w:lvl w:ilvl="1" w:tplc="04190019" w:tentative="1">
      <w:start w:val="1"/>
      <w:numFmt w:val="lowerLetter"/>
      <w:lvlText w:val="%2."/>
      <w:lvlJc w:val="left"/>
      <w:pPr>
        <w:ind w:left="2560" w:hanging="360"/>
      </w:pPr>
    </w:lvl>
    <w:lvl w:ilvl="2" w:tplc="0419001B" w:tentative="1">
      <w:start w:val="1"/>
      <w:numFmt w:val="lowerRoman"/>
      <w:lvlText w:val="%3."/>
      <w:lvlJc w:val="right"/>
      <w:pPr>
        <w:ind w:left="3280" w:hanging="180"/>
      </w:pPr>
    </w:lvl>
    <w:lvl w:ilvl="3" w:tplc="0419000F" w:tentative="1">
      <w:start w:val="1"/>
      <w:numFmt w:val="decimal"/>
      <w:lvlText w:val="%4."/>
      <w:lvlJc w:val="left"/>
      <w:pPr>
        <w:ind w:left="4000" w:hanging="360"/>
      </w:pPr>
    </w:lvl>
    <w:lvl w:ilvl="4" w:tplc="04190019" w:tentative="1">
      <w:start w:val="1"/>
      <w:numFmt w:val="lowerLetter"/>
      <w:lvlText w:val="%5."/>
      <w:lvlJc w:val="left"/>
      <w:pPr>
        <w:ind w:left="4720" w:hanging="360"/>
      </w:pPr>
    </w:lvl>
    <w:lvl w:ilvl="5" w:tplc="0419001B" w:tentative="1">
      <w:start w:val="1"/>
      <w:numFmt w:val="lowerRoman"/>
      <w:lvlText w:val="%6."/>
      <w:lvlJc w:val="right"/>
      <w:pPr>
        <w:ind w:left="5440" w:hanging="180"/>
      </w:pPr>
    </w:lvl>
    <w:lvl w:ilvl="6" w:tplc="0419000F" w:tentative="1">
      <w:start w:val="1"/>
      <w:numFmt w:val="decimal"/>
      <w:lvlText w:val="%7."/>
      <w:lvlJc w:val="left"/>
      <w:pPr>
        <w:ind w:left="6160" w:hanging="360"/>
      </w:pPr>
    </w:lvl>
    <w:lvl w:ilvl="7" w:tplc="04190019" w:tentative="1">
      <w:start w:val="1"/>
      <w:numFmt w:val="lowerLetter"/>
      <w:lvlText w:val="%8."/>
      <w:lvlJc w:val="left"/>
      <w:pPr>
        <w:ind w:left="6880" w:hanging="360"/>
      </w:pPr>
    </w:lvl>
    <w:lvl w:ilvl="8" w:tplc="0419001B" w:tentative="1">
      <w:start w:val="1"/>
      <w:numFmt w:val="lowerRoman"/>
      <w:lvlText w:val="%9."/>
      <w:lvlJc w:val="right"/>
      <w:pPr>
        <w:ind w:left="760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04C8"/>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12F0"/>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06E1A"/>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0FC8"/>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8AC"/>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2B4E"/>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3D9D"/>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5E5"/>
    <w:rsid w:val="00981A6C"/>
    <w:rsid w:val="009840B0"/>
    <w:rsid w:val="00984330"/>
    <w:rsid w:val="0098630F"/>
    <w:rsid w:val="009879C1"/>
    <w:rsid w:val="009918BE"/>
    <w:rsid w:val="00993C32"/>
    <w:rsid w:val="00994252"/>
    <w:rsid w:val="00996F9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2299"/>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237A"/>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67620"/>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717"/>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0536E"/>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D6BC5"/>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1DD8"/>
    <w:rsid w:val="00FD2736"/>
    <w:rsid w:val="00FD3225"/>
    <w:rsid w:val="00FD4847"/>
    <w:rsid w:val="00FD672E"/>
    <w:rsid w:val="00FE1F1B"/>
    <w:rsid w:val="00FE2B5D"/>
    <w:rsid w:val="00FE4CF6"/>
    <w:rsid w:val="00FE7DA8"/>
    <w:rsid w:val="00FF2E19"/>
    <w:rsid w:val="00FF342B"/>
    <w:rsid w:val="00FF4CE7"/>
    <w:rsid w:val="00FF4EF8"/>
    <w:rsid w:val="00FF583E"/>
    <w:rsid w:val="00FF5F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42C43"/>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406E1A"/>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eastAsia="uk-UA"/>
    </w:rPr>
  </w:style>
  <w:style w:type="paragraph" w:customStyle="1" w:styleId="TableTABL">
    <w:name w:val="Table (TABL)"/>
    <w:basedOn w:val="a"/>
    <w:uiPriority w:val="99"/>
    <w:rsid w:val="002B04C8"/>
    <w:pPr>
      <w:widowControl w:val="0"/>
      <w:tabs>
        <w:tab w:val="right" w:pos="7767"/>
      </w:tabs>
      <w:suppressAutoHyphens/>
      <w:autoSpaceDE w:val="0"/>
      <w:autoSpaceDN w:val="0"/>
      <w:adjustRightInd w:val="0"/>
      <w:spacing w:after="0" w:line="252" w:lineRule="auto"/>
      <w:textAlignment w:val="center"/>
    </w:pPr>
    <w:rPr>
      <w:rFonts w:ascii="HeliosCond" w:eastAsia="Times New Roman" w:hAnsi="HeliosCond" w:cs="HeliosCond"/>
      <w:color w:val="000000"/>
      <w:spacing w:val="-2"/>
      <w:sz w:val="17"/>
      <w:szCs w:val="17"/>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DB564F-A367-4FC7-A5E9-D2CE05483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12</Pages>
  <Words>3202</Words>
  <Characters>18258</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13</cp:revision>
  <cp:lastPrinted>2021-07-26T11:17:00Z</cp:lastPrinted>
  <dcterms:created xsi:type="dcterms:W3CDTF">2023-12-27T07:14:00Z</dcterms:created>
  <dcterms:modified xsi:type="dcterms:W3CDTF">2024-06-10T07:11:00Z</dcterms:modified>
</cp:coreProperties>
</file>