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184360">
        <w:rPr>
          <w:rFonts w:ascii="Times New Roman" w:hAnsi="Times New Roman"/>
          <w:b/>
          <w:sz w:val="28"/>
          <w:szCs w:val="28"/>
        </w:rPr>
        <w:t xml:space="preserve">, </w:t>
      </w:r>
      <w:proofErr w:type="spellStart"/>
      <w:r w:rsidR="00184360">
        <w:rPr>
          <w:rFonts w:ascii="Times New Roman" w:hAnsi="Times New Roman"/>
          <w:b/>
          <w:sz w:val="28"/>
          <w:szCs w:val="28"/>
        </w:rPr>
        <w:t>Устинівського</w:t>
      </w:r>
      <w:proofErr w:type="spellEnd"/>
      <w:r w:rsidR="00184360">
        <w:rPr>
          <w:rFonts w:ascii="Times New Roman" w:hAnsi="Times New Roman"/>
          <w:b/>
          <w:sz w:val="28"/>
          <w:szCs w:val="28"/>
        </w:rPr>
        <w:t xml:space="preserve"> районного суду</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083477">
              <w:rPr>
                <w:rFonts w:ascii="Times New Roman" w:hAnsi="Times New Roman"/>
                <w:b/>
                <w:sz w:val="28"/>
                <w:szCs w:val="28"/>
              </w:rPr>
              <w:t>,</w:t>
            </w:r>
            <w:r>
              <w:rPr>
                <w:rFonts w:ascii="Times New Roman" w:hAnsi="Times New Roman"/>
                <w:b/>
                <w:sz w:val="28"/>
                <w:szCs w:val="28"/>
              </w:rPr>
              <w:t xml:space="preserve"> </w:t>
            </w:r>
            <w:proofErr w:type="spellStart"/>
            <w:r w:rsidR="000B1BA4">
              <w:rPr>
                <w:rFonts w:ascii="Times New Roman" w:hAnsi="Times New Roman"/>
                <w:b/>
                <w:sz w:val="28"/>
                <w:szCs w:val="28"/>
              </w:rPr>
              <w:t>Устинівського</w:t>
            </w:r>
            <w:proofErr w:type="spellEnd"/>
            <w:r w:rsidR="000B1BA4">
              <w:rPr>
                <w:rFonts w:ascii="Times New Roman" w:hAnsi="Times New Roman"/>
                <w:b/>
                <w:sz w:val="28"/>
                <w:szCs w:val="28"/>
              </w:rPr>
              <w:t xml:space="preserve"> районного суду</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lastRenderedPageBreak/>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E52CCA">
                    <w:rPr>
                      <w:rFonts w:ascii="Times New Roman" w:hAnsi="Times New Roman"/>
                      <w:color w:val="000000" w:themeColor="text1"/>
                      <w:sz w:val="28"/>
                      <w:szCs w:val="28"/>
                      <w:lang w:eastAsia="ru-RU"/>
                    </w:rPr>
                    <w:t>31</w:t>
                  </w:r>
                  <w:r w:rsidRPr="006F2B14">
                    <w:rPr>
                      <w:rFonts w:ascii="Times New Roman" w:hAnsi="Times New Roman"/>
                      <w:color w:val="000000" w:themeColor="text1"/>
                      <w:sz w:val="28"/>
                      <w:szCs w:val="28"/>
                      <w:lang w:eastAsia="ru-RU"/>
                    </w:rPr>
                    <w:t xml:space="preserve"> </w:t>
                  </w:r>
                  <w:r w:rsidR="000B1BA4">
                    <w:rPr>
                      <w:rFonts w:ascii="Times New Roman" w:hAnsi="Times New Roman"/>
                      <w:color w:val="000000" w:themeColor="text1"/>
                      <w:sz w:val="28"/>
                      <w:szCs w:val="28"/>
                      <w:lang w:eastAsia="ru-RU"/>
                    </w:rPr>
                    <w:t>лип</w:t>
                  </w:r>
                  <w:r w:rsidR="00184360">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E52CCA">
                    <w:rPr>
                      <w:rFonts w:ascii="Times New Roman" w:hAnsi="Times New Roman"/>
                      <w:color w:val="000000" w:themeColor="text1"/>
                      <w:sz w:val="28"/>
                      <w:szCs w:val="28"/>
                      <w:lang w:val="ru-RU" w:eastAsia="ru-RU"/>
                    </w:rPr>
                    <w:t>18</w:t>
                  </w:r>
                  <w:r w:rsidRPr="001630E1">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00083477">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0B1BA4">
                    <w:rPr>
                      <w:rFonts w:ascii="Times New Roman" w:hAnsi="Times New Roman"/>
                      <w:color w:val="000000" w:themeColor="text1"/>
                      <w:sz w:val="28"/>
                      <w:szCs w:val="28"/>
                      <w:lang w:eastAsia="ru-RU"/>
                    </w:rPr>
                    <w:t>2</w:t>
                  </w:r>
                  <w:r w:rsidR="00E52CCA">
                    <w:rPr>
                      <w:rFonts w:ascii="Times New Roman" w:hAnsi="Times New Roman"/>
                      <w:color w:val="000000" w:themeColor="text1"/>
                      <w:sz w:val="28"/>
                      <w:szCs w:val="28"/>
                      <w:lang w:eastAsia="ru-RU"/>
                    </w:rPr>
                    <w:t>2</w:t>
                  </w:r>
                  <w:r w:rsidR="00083477">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0B1BA4"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886</w:t>
            </w:r>
            <w:r w:rsidR="008B0603">
              <w:rPr>
                <w:rFonts w:ascii="Times New Roman" w:hAnsi="Times New Roman"/>
                <w:sz w:val="28"/>
                <w:szCs w:val="28"/>
                <w:lang w:eastAsia="ru-RU"/>
              </w:rPr>
              <w:t>-</w:t>
            </w:r>
            <w:r>
              <w:rPr>
                <w:rFonts w:ascii="Times New Roman" w:hAnsi="Times New Roman"/>
                <w:sz w:val="28"/>
                <w:szCs w:val="28"/>
                <w:lang w:eastAsia="ru-RU"/>
              </w:rPr>
              <w:t>99</w:t>
            </w:r>
            <w:r w:rsidR="008B0603">
              <w:rPr>
                <w:rFonts w:ascii="Times New Roman" w:hAnsi="Times New Roman"/>
                <w:sz w:val="28"/>
                <w:szCs w:val="28"/>
                <w:lang w:eastAsia="ru-RU"/>
              </w:rPr>
              <w:t>-</w:t>
            </w:r>
            <w:r>
              <w:rPr>
                <w:rFonts w:ascii="Times New Roman" w:hAnsi="Times New Roman"/>
                <w:sz w:val="28"/>
                <w:szCs w:val="28"/>
                <w:lang w:eastAsia="ru-RU"/>
              </w:rPr>
              <w:t>65</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proofErr w:type="spellStart"/>
            <w:r w:rsidR="008B0603" w:rsidRPr="002C1F07">
              <w:rPr>
                <w:rFonts w:ascii="Times New Roman" w:hAnsi="Times New Roman"/>
                <w:color w:val="1F497D" w:themeColor="text2"/>
                <w:sz w:val="28"/>
                <w:szCs w:val="28"/>
                <w:u w:val="single"/>
                <w:lang w:val="en-US" w:eastAsia="ru-RU"/>
              </w:rPr>
              <w:t>vrp</w:t>
            </w:r>
            <w:proofErr w:type="spellEnd"/>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r w:rsidR="00E52CCA">
        <w:rPr>
          <w:rFonts w:ascii="Times New Roman" w:hAnsi="Times New Roman"/>
          <w:b/>
          <w:sz w:val="28"/>
          <w:szCs w:val="28"/>
          <w:lang w:eastAsia="ru-RU"/>
        </w:rPr>
        <w:t>Петрівського</w:t>
      </w:r>
      <w:r w:rsidR="00D57847">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0" w:name="_Hlk135817385"/>
      <w:r w:rsidR="00D57847" w:rsidRPr="002613C8">
        <w:rPr>
          <w:rFonts w:ascii="Times New Roman" w:hAnsi="Times New Roman"/>
          <w:b/>
          <w:sz w:val="28"/>
          <w:szCs w:val="28"/>
          <w:lang w:eastAsia="ru-RU"/>
        </w:rPr>
        <w:t>для охорони</w:t>
      </w:r>
      <w:r w:rsidR="00D57847">
        <w:rPr>
          <w:rFonts w:ascii="Times New Roman" w:hAnsi="Times New Roman"/>
          <w:b/>
          <w:sz w:val="28"/>
          <w:szCs w:val="28"/>
          <w:lang w:eastAsia="ru-RU"/>
        </w:rPr>
        <w:t xml:space="preserve"> </w:t>
      </w:r>
      <w:r w:rsidR="00E52CCA">
        <w:rPr>
          <w:rFonts w:ascii="Times New Roman" w:hAnsi="Times New Roman"/>
          <w:b/>
          <w:sz w:val="28"/>
          <w:szCs w:val="28"/>
          <w:lang w:eastAsia="ru-RU"/>
        </w:rPr>
        <w:t>Петрівського</w:t>
      </w:r>
      <w:r w:rsidR="00D57847">
        <w:rPr>
          <w:rFonts w:ascii="Times New Roman" w:hAnsi="Times New Roman"/>
          <w:b/>
          <w:sz w:val="28"/>
          <w:szCs w:val="28"/>
          <w:lang w:eastAsia="ru-RU"/>
        </w:rPr>
        <w:t xml:space="preserve"> районного суду Кіровоградської області</w:t>
      </w:r>
      <w:bookmarkEnd w:id="0"/>
      <w:r w:rsidR="00E52CCA">
        <w:rPr>
          <w:rFonts w:ascii="Times New Roman" w:hAnsi="Times New Roman"/>
          <w:b/>
          <w:sz w:val="28"/>
          <w:szCs w:val="28"/>
          <w:lang w:eastAsia="ru-RU"/>
        </w:rPr>
        <w:t xml:space="preserve">, </w:t>
      </w:r>
      <w:r w:rsidR="004F4CFB"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1"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1"/>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4F4CFB" w:rsidP="00C41DBC">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08.00 год. </w:t>
      </w:r>
      <w:r w:rsidR="00E52CCA">
        <w:rPr>
          <w:rFonts w:ascii="Times New Roman" w:hAnsi="Times New Roman"/>
          <w:color w:val="000000" w:themeColor="text1"/>
          <w:sz w:val="28"/>
          <w:szCs w:val="28"/>
          <w:lang w:eastAsia="ru-RU"/>
        </w:rPr>
        <w:t>31</w:t>
      </w:r>
      <w:r w:rsidRPr="006F2B14">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лип</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E52CCA">
        <w:rPr>
          <w:rFonts w:ascii="Times New Roman" w:hAnsi="Times New Roman"/>
          <w:color w:val="000000" w:themeColor="text1"/>
          <w:sz w:val="28"/>
          <w:szCs w:val="28"/>
          <w:lang w:val="ru-RU" w:eastAsia="ru-RU"/>
        </w:rPr>
        <w:t>18</w:t>
      </w:r>
      <w:r w:rsidRPr="001630E1">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4F4CFB" w:rsidP="004D0968">
            <w:pPr>
              <w:spacing w:after="0" w:line="240" w:lineRule="auto"/>
              <w:ind w:firstLine="34"/>
              <w:jc w:val="both"/>
              <w:rPr>
                <w:rFonts w:ascii="Times New Roman" w:hAnsi="Times New Roman"/>
                <w:color w:val="000000" w:themeColor="text1"/>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2</w:t>
            </w:r>
            <w:r w:rsidR="00E52CCA">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9F079E"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sidR="00785E2A">
              <w:rPr>
                <w:rFonts w:ascii="Times New Roman" w:hAnsi="Times New Roman"/>
                <w:sz w:val="28"/>
                <w:szCs w:val="28"/>
                <w:lang w:eastAsia="ru-RU"/>
              </w:rPr>
              <w:t>-</w:t>
            </w:r>
            <w:r>
              <w:rPr>
                <w:rFonts w:ascii="Times New Roman" w:hAnsi="Times New Roman"/>
                <w:sz w:val="28"/>
                <w:szCs w:val="28"/>
                <w:lang w:eastAsia="ru-RU"/>
              </w:rPr>
              <w:t>886</w:t>
            </w:r>
            <w:r w:rsidR="0085140A">
              <w:rPr>
                <w:rFonts w:ascii="Times New Roman" w:hAnsi="Times New Roman"/>
                <w:sz w:val="28"/>
                <w:szCs w:val="28"/>
                <w:lang w:eastAsia="ru-RU"/>
              </w:rPr>
              <w:t>-</w:t>
            </w:r>
            <w:r>
              <w:rPr>
                <w:rFonts w:ascii="Times New Roman" w:hAnsi="Times New Roman"/>
                <w:sz w:val="28"/>
                <w:szCs w:val="28"/>
                <w:lang w:eastAsia="ru-RU"/>
              </w:rPr>
              <w:t>99</w:t>
            </w:r>
            <w:r w:rsidR="0085140A">
              <w:rPr>
                <w:rFonts w:ascii="Times New Roman" w:hAnsi="Times New Roman"/>
                <w:sz w:val="28"/>
                <w:szCs w:val="28"/>
                <w:lang w:eastAsia="ru-RU"/>
              </w:rPr>
              <w:t>-</w:t>
            </w:r>
            <w:r>
              <w:rPr>
                <w:rFonts w:ascii="Times New Roman" w:hAnsi="Times New Roman"/>
                <w:sz w:val="28"/>
                <w:szCs w:val="28"/>
                <w:lang w:eastAsia="ru-RU"/>
              </w:rPr>
              <w:t>65</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7"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84360" w:rsidRPr="003634AE" w:rsidRDefault="00184360" w:rsidP="00184360">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BF2AD0" w:rsidRDefault="00BF2AD0">
      <w:pPr>
        <w:rPr>
          <w:rFonts w:ascii="Times New Roman" w:hAnsi="Times New Roman"/>
          <w:sz w:val="28"/>
          <w:szCs w:val="28"/>
        </w:rPr>
      </w:pPr>
      <w:r>
        <w:rPr>
          <w:rFonts w:ascii="Times New Roman" w:hAnsi="Times New Roman"/>
          <w:sz w:val="28"/>
          <w:szCs w:val="28"/>
        </w:rPr>
        <w:br w:type="page"/>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2" w:name="_Hlk139877430"/>
      <w:r w:rsidR="00F65FF8" w:rsidRPr="002613C8">
        <w:rPr>
          <w:rFonts w:ascii="Times New Roman" w:hAnsi="Times New Roman"/>
          <w:b/>
          <w:sz w:val="28"/>
          <w:szCs w:val="28"/>
          <w:lang w:eastAsia="ru-RU"/>
        </w:rPr>
        <w:t xml:space="preserve">для охорони </w:t>
      </w:r>
      <w:proofErr w:type="spellStart"/>
      <w:r w:rsidR="00F65FF8">
        <w:rPr>
          <w:rFonts w:ascii="Times New Roman" w:hAnsi="Times New Roman"/>
          <w:b/>
          <w:sz w:val="28"/>
          <w:szCs w:val="28"/>
          <w:lang w:eastAsia="ru-RU"/>
        </w:rPr>
        <w:t>Новоархангельського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 Петр</w:t>
      </w:r>
      <w:r w:rsidR="00D5156A">
        <w:rPr>
          <w:rFonts w:ascii="Times New Roman" w:hAnsi="Times New Roman"/>
          <w:b/>
          <w:sz w:val="28"/>
          <w:szCs w:val="28"/>
          <w:lang w:eastAsia="ru-RU"/>
        </w:rPr>
        <w:t>і</w:t>
      </w:r>
      <w:r w:rsidR="009F079E">
        <w:rPr>
          <w:rFonts w:ascii="Times New Roman" w:hAnsi="Times New Roman"/>
          <w:b/>
          <w:sz w:val="28"/>
          <w:szCs w:val="28"/>
          <w:lang w:eastAsia="ru-RU"/>
        </w:rPr>
        <w:t>вського районного суду Кіровоградської області</w:t>
      </w:r>
      <w:r w:rsidR="004F4CFB">
        <w:rPr>
          <w:rFonts w:ascii="Times New Roman" w:hAnsi="Times New Roman"/>
          <w:b/>
          <w:sz w:val="28"/>
          <w:szCs w:val="28"/>
          <w:lang w:eastAsia="ru-RU"/>
        </w:rPr>
        <w:t xml:space="preserve"> </w:t>
      </w:r>
      <w:r w:rsidR="004F4CFB">
        <w:rPr>
          <w:rFonts w:ascii="Times New Roman" w:hAnsi="Times New Roman"/>
          <w:b/>
          <w:sz w:val="28"/>
          <w:szCs w:val="28"/>
        </w:rPr>
        <w:t xml:space="preserve">та </w:t>
      </w:r>
      <w:proofErr w:type="spellStart"/>
      <w:r w:rsidR="004F4CFB">
        <w:rPr>
          <w:rFonts w:ascii="Times New Roman" w:hAnsi="Times New Roman"/>
          <w:b/>
          <w:sz w:val="28"/>
          <w:szCs w:val="28"/>
        </w:rPr>
        <w:t>Устинівського</w:t>
      </w:r>
      <w:proofErr w:type="spellEnd"/>
      <w:r w:rsidR="004F4CFB">
        <w:rPr>
          <w:rFonts w:ascii="Times New Roman" w:hAnsi="Times New Roman"/>
          <w:b/>
          <w:sz w:val="28"/>
          <w:szCs w:val="28"/>
        </w:rPr>
        <w:t xml:space="preserve"> районного суду</w:t>
      </w:r>
      <w:r w:rsidR="009F079E">
        <w:rPr>
          <w:rFonts w:ascii="Times New Roman" w:hAnsi="Times New Roman"/>
          <w:b/>
          <w:sz w:val="28"/>
          <w:szCs w:val="28"/>
        </w:rPr>
        <w:t xml:space="preserve"> Кіровоградської області</w:t>
      </w:r>
      <w:bookmarkEnd w:id="2"/>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9F079E" w:rsidRPr="002613C8">
        <w:rPr>
          <w:rFonts w:ascii="Times New Roman" w:hAnsi="Times New Roman"/>
          <w:b/>
          <w:sz w:val="28"/>
          <w:szCs w:val="28"/>
          <w:lang w:eastAsia="ru-RU"/>
        </w:rPr>
        <w:t xml:space="preserve">для охорони </w:t>
      </w:r>
      <w:proofErr w:type="spellStart"/>
      <w:r w:rsidR="009F079E">
        <w:rPr>
          <w:rFonts w:ascii="Times New Roman" w:hAnsi="Times New Roman"/>
          <w:b/>
          <w:sz w:val="28"/>
          <w:szCs w:val="28"/>
          <w:lang w:eastAsia="ru-RU"/>
        </w:rPr>
        <w:t>Новоархангельського</w:t>
      </w:r>
      <w:proofErr w:type="spellEnd"/>
      <w:r w:rsidR="009F079E">
        <w:rPr>
          <w:rFonts w:ascii="Times New Roman" w:hAnsi="Times New Roman"/>
          <w:b/>
          <w:sz w:val="28"/>
          <w:szCs w:val="28"/>
          <w:lang w:eastAsia="ru-RU"/>
        </w:rPr>
        <w:t xml:space="preserve"> районного суду Кіровоградської області, Петр</w:t>
      </w:r>
      <w:r w:rsidR="00D5156A">
        <w:rPr>
          <w:rFonts w:ascii="Times New Roman" w:hAnsi="Times New Roman"/>
          <w:b/>
          <w:sz w:val="28"/>
          <w:szCs w:val="28"/>
          <w:lang w:eastAsia="ru-RU"/>
        </w:rPr>
        <w:t>і</w:t>
      </w:r>
      <w:r w:rsidR="009F079E">
        <w:rPr>
          <w:rFonts w:ascii="Times New Roman" w:hAnsi="Times New Roman"/>
          <w:b/>
          <w:sz w:val="28"/>
          <w:szCs w:val="28"/>
          <w:lang w:eastAsia="ru-RU"/>
        </w:rPr>
        <w:t xml:space="preserve">вського районного суду Кіровоградської області </w:t>
      </w:r>
      <w:r w:rsidR="009F079E">
        <w:rPr>
          <w:rFonts w:ascii="Times New Roman" w:hAnsi="Times New Roman"/>
          <w:b/>
          <w:sz w:val="28"/>
          <w:szCs w:val="28"/>
        </w:rPr>
        <w:t xml:space="preserve">та </w:t>
      </w:r>
      <w:proofErr w:type="spellStart"/>
      <w:r w:rsidR="009F079E">
        <w:rPr>
          <w:rFonts w:ascii="Times New Roman" w:hAnsi="Times New Roman"/>
          <w:b/>
          <w:sz w:val="28"/>
          <w:szCs w:val="28"/>
        </w:rPr>
        <w:t>Устинівського</w:t>
      </w:r>
      <w:proofErr w:type="spellEnd"/>
      <w:r w:rsidR="009F079E">
        <w:rPr>
          <w:rFonts w:ascii="Times New Roman" w:hAnsi="Times New Roman"/>
          <w:b/>
          <w:sz w:val="28"/>
          <w:szCs w:val="28"/>
        </w:rPr>
        <w:t xml:space="preserve"> районного суду </w:t>
      </w:r>
      <w:bookmarkStart w:id="3" w:name="_GoBack"/>
      <w:r w:rsidR="009F079E">
        <w:rPr>
          <w:rFonts w:ascii="Times New Roman" w:hAnsi="Times New Roman"/>
          <w:b/>
          <w:sz w:val="28"/>
          <w:szCs w:val="28"/>
        </w:rPr>
        <w:t>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bookmarkEnd w:id="3"/>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E52CCA">
        <w:rPr>
          <w:rFonts w:ascii="Times New Roman" w:hAnsi="Times New Roman"/>
          <w:color w:val="000000" w:themeColor="text1"/>
          <w:sz w:val="28"/>
          <w:szCs w:val="28"/>
          <w:lang w:eastAsia="ru-RU"/>
        </w:rPr>
        <w:t>31</w:t>
      </w:r>
      <w:r w:rsidR="004F4CFB" w:rsidRPr="006F2B14">
        <w:rPr>
          <w:rFonts w:ascii="Times New Roman" w:hAnsi="Times New Roman"/>
          <w:color w:val="000000" w:themeColor="text1"/>
          <w:sz w:val="28"/>
          <w:szCs w:val="28"/>
          <w:lang w:eastAsia="ru-RU"/>
        </w:rPr>
        <w:t xml:space="preserve"> </w:t>
      </w:r>
      <w:r w:rsidR="00C973AE">
        <w:rPr>
          <w:rFonts w:ascii="Times New Roman" w:hAnsi="Times New Roman"/>
          <w:color w:val="000000" w:themeColor="text1"/>
          <w:sz w:val="28"/>
          <w:szCs w:val="28"/>
          <w:lang w:eastAsia="ru-RU"/>
        </w:rPr>
        <w:t>лип</w:t>
      </w:r>
      <w:r w:rsidR="004F4CFB">
        <w:rPr>
          <w:rFonts w:ascii="Times New Roman" w:hAnsi="Times New Roman"/>
          <w:color w:val="000000" w:themeColor="text1"/>
          <w:sz w:val="28"/>
          <w:szCs w:val="28"/>
          <w:lang w:eastAsia="ru-RU"/>
        </w:rPr>
        <w:t xml:space="preserve">ня </w:t>
      </w:r>
      <w:r w:rsidR="004F4CFB" w:rsidRPr="001630E1">
        <w:rPr>
          <w:rFonts w:ascii="Times New Roman" w:hAnsi="Times New Roman"/>
          <w:color w:val="000000" w:themeColor="text1"/>
          <w:sz w:val="28"/>
          <w:szCs w:val="28"/>
          <w:lang w:eastAsia="ru-RU"/>
        </w:rPr>
        <w:t xml:space="preserve">до 16.30 год. </w:t>
      </w:r>
      <w:r w:rsidR="009F079E">
        <w:rPr>
          <w:rFonts w:ascii="Times New Roman" w:hAnsi="Times New Roman"/>
          <w:color w:val="000000" w:themeColor="text1"/>
          <w:sz w:val="28"/>
          <w:szCs w:val="28"/>
          <w:lang w:val="ru-RU" w:eastAsia="ru-RU"/>
        </w:rPr>
        <w:t>1</w:t>
      </w:r>
      <w:r w:rsidR="00E52CCA">
        <w:rPr>
          <w:rFonts w:ascii="Times New Roman" w:hAnsi="Times New Roman"/>
          <w:color w:val="000000" w:themeColor="text1"/>
          <w:sz w:val="28"/>
          <w:szCs w:val="28"/>
          <w:lang w:val="ru-RU" w:eastAsia="ru-RU"/>
        </w:rPr>
        <w:t>8</w:t>
      </w:r>
      <w:r w:rsidR="004F4CFB" w:rsidRPr="001630E1">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w:t>
      </w:r>
      <w:r w:rsidRPr="008F3B95">
        <w:rPr>
          <w:rFonts w:ascii="Times New Roman" w:hAnsi="Times New Roman"/>
          <w:sz w:val="28"/>
          <w:szCs w:val="28"/>
          <w:lang w:eastAsia="ru-RU"/>
        </w:rPr>
        <w:lastRenderedPageBreak/>
        <w:t>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2</w:t>
            </w:r>
            <w:r w:rsidR="00E52CCA">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9F079E"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886</w:t>
                  </w:r>
                  <w:r w:rsidR="00723763">
                    <w:rPr>
                      <w:rFonts w:ascii="Times New Roman" w:hAnsi="Times New Roman"/>
                      <w:sz w:val="28"/>
                      <w:szCs w:val="28"/>
                      <w:lang w:eastAsia="ru-RU"/>
                    </w:rPr>
                    <w:t>-</w:t>
                  </w:r>
                  <w:r>
                    <w:rPr>
                      <w:rFonts w:ascii="Times New Roman" w:hAnsi="Times New Roman"/>
                      <w:sz w:val="28"/>
                      <w:szCs w:val="28"/>
                      <w:lang w:eastAsia="ru-RU"/>
                    </w:rPr>
                    <w:t>99</w:t>
                  </w:r>
                  <w:r w:rsidR="00723763">
                    <w:rPr>
                      <w:rFonts w:ascii="Times New Roman" w:hAnsi="Times New Roman"/>
                      <w:sz w:val="28"/>
                      <w:szCs w:val="28"/>
                      <w:lang w:eastAsia="ru-RU"/>
                    </w:rPr>
                    <w:t>-</w:t>
                  </w:r>
                  <w:r>
                    <w:rPr>
                      <w:rFonts w:ascii="Times New Roman" w:hAnsi="Times New Roman"/>
                      <w:sz w:val="28"/>
                      <w:szCs w:val="28"/>
                      <w:lang w:eastAsia="ru-RU"/>
                    </w:rPr>
                    <w:t>65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8"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C350D3"/>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55B55-164D-4856-BF63-63C8376D2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3329</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7</cp:revision>
  <cp:lastPrinted>2021-07-26T11:17:00Z</cp:lastPrinted>
  <dcterms:created xsi:type="dcterms:W3CDTF">2023-06-12T06:18:00Z</dcterms:created>
  <dcterms:modified xsi:type="dcterms:W3CDTF">2023-07-27T08:40:00Z</dcterms:modified>
</cp:coreProperties>
</file>