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bookmarkStart w:id="0" w:name="_Hlk139877430"/>
      <w:r w:rsidR="00BD4430" w:rsidRPr="0085140A">
        <w:rPr>
          <w:rFonts w:ascii="Times New Roman" w:hAnsi="Times New Roman"/>
          <w:b/>
          <w:sz w:val="28"/>
          <w:szCs w:val="28"/>
          <w:lang w:eastAsia="ru-RU"/>
        </w:rPr>
        <w:t>для охорони об’єктів в           м. Кропивницький</w:t>
      </w:r>
      <w:r w:rsidR="00BD4430">
        <w:rPr>
          <w:rFonts w:ascii="Times New Roman" w:hAnsi="Times New Roman"/>
          <w:b/>
          <w:sz w:val="28"/>
          <w:szCs w:val="28"/>
          <w:lang w:eastAsia="ru-RU"/>
        </w:rPr>
        <w:t xml:space="preserve">, </w:t>
      </w:r>
      <w:r w:rsidR="00F65FF8" w:rsidRPr="002613C8">
        <w:rPr>
          <w:rFonts w:ascii="Times New Roman" w:hAnsi="Times New Roman"/>
          <w:b/>
          <w:sz w:val="28"/>
          <w:szCs w:val="28"/>
          <w:lang w:eastAsia="ru-RU"/>
        </w:rPr>
        <w:t xml:space="preserve">для охорони </w:t>
      </w:r>
      <w:proofErr w:type="spellStart"/>
      <w:r w:rsidR="00BD4430">
        <w:rPr>
          <w:rFonts w:ascii="Times New Roman" w:hAnsi="Times New Roman"/>
          <w:b/>
          <w:sz w:val="28"/>
          <w:szCs w:val="28"/>
          <w:lang w:eastAsia="ru-RU"/>
        </w:rPr>
        <w:t>Маловисківського</w:t>
      </w:r>
      <w:proofErr w:type="spellEnd"/>
      <w:r w:rsidR="00F65FF8">
        <w:rPr>
          <w:rFonts w:ascii="Times New Roman" w:hAnsi="Times New Roman"/>
          <w:b/>
          <w:sz w:val="28"/>
          <w:szCs w:val="28"/>
          <w:lang w:eastAsia="ru-RU"/>
        </w:rPr>
        <w:t xml:space="preserve"> районного суду Кіровоградської області</w:t>
      </w:r>
      <w:r w:rsidR="009F079E">
        <w:rPr>
          <w:rFonts w:ascii="Times New Roman" w:hAnsi="Times New Roman"/>
          <w:b/>
          <w:sz w:val="28"/>
          <w:szCs w:val="28"/>
          <w:lang w:eastAsia="ru-RU"/>
        </w:rPr>
        <w:t>,</w:t>
      </w:r>
      <w:r w:rsidR="00BD4430">
        <w:rPr>
          <w:rFonts w:ascii="Times New Roman" w:hAnsi="Times New Roman"/>
          <w:b/>
          <w:sz w:val="28"/>
          <w:szCs w:val="28"/>
          <w:lang w:eastAsia="ru-RU"/>
        </w:rPr>
        <w:t xml:space="preserve"> та </w:t>
      </w:r>
      <w:proofErr w:type="spellStart"/>
      <w:r w:rsidR="00BD4430">
        <w:rPr>
          <w:rFonts w:ascii="Times New Roman" w:hAnsi="Times New Roman"/>
          <w:b/>
          <w:sz w:val="28"/>
          <w:szCs w:val="28"/>
          <w:lang w:eastAsia="ru-RU"/>
        </w:rPr>
        <w:t>Знам</w:t>
      </w:r>
      <w:r w:rsidR="00BD4430" w:rsidRPr="00BD4430">
        <w:rPr>
          <w:rFonts w:ascii="Times New Roman" w:hAnsi="Times New Roman"/>
          <w:b/>
          <w:sz w:val="28"/>
          <w:szCs w:val="28"/>
          <w:lang w:eastAsia="ru-RU"/>
        </w:rPr>
        <w:t>’</w:t>
      </w:r>
      <w:r w:rsidR="00BD4430">
        <w:rPr>
          <w:rFonts w:ascii="Times New Roman" w:hAnsi="Times New Roman"/>
          <w:b/>
          <w:sz w:val="28"/>
          <w:szCs w:val="28"/>
          <w:lang w:eastAsia="ru-RU"/>
        </w:rPr>
        <w:t>янського</w:t>
      </w:r>
      <w:proofErr w:type="spellEnd"/>
      <w:r w:rsidR="00BD4430">
        <w:rPr>
          <w:rFonts w:ascii="Times New Roman" w:hAnsi="Times New Roman"/>
          <w:b/>
          <w:sz w:val="28"/>
          <w:szCs w:val="28"/>
          <w:lang w:eastAsia="ru-RU"/>
        </w:rPr>
        <w:t xml:space="preserve"> </w:t>
      </w:r>
      <w:r w:rsidR="009F079E">
        <w:rPr>
          <w:rFonts w:ascii="Times New Roman" w:hAnsi="Times New Roman"/>
          <w:b/>
          <w:sz w:val="28"/>
          <w:szCs w:val="28"/>
          <w:lang w:eastAsia="ru-RU"/>
        </w:rPr>
        <w:t xml:space="preserve"> </w:t>
      </w:r>
      <w:r w:rsidR="00BD4430">
        <w:rPr>
          <w:rFonts w:ascii="Times New Roman" w:hAnsi="Times New Roman"/>
          <w:b/>
          <w:sz w:val="28"/>
          <w:szCs w:val="28"/>
          <w:lang w:eastAsia="ru-RU"/>
        </w:rPr>
        <w:t>міськ</w:t>
      </w:r>
      <w:r w:rsidR="009F079E">
        <w:rPr>
          <w:rFonts w:ascii="Times New Roman" w:hAnsi="Times New Roman"/>
          <w:b/>
          <w:sz w:val="28"/>
          <w:szCs w:val="28"/>
          <w:lang w:eastAsia="ru-RU"/>
        </w:rPr>
        <w:t>районного суду Кіровоградської області</w:t>
      </w:r>
      <w:bookmarkEnd w:id="0"/>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00BD4430" w:rsidRPr="0085140A">
        <w:rPr>
          <w:rFonts w:ascii="Times New Roman" w:hAnsi="Times New Roman"/>
          <w:b/>
          <w:sz w:val="28"/>
          <w:szCs w:val="28"/>
          <w:lang w:eastAsia="ru-RU"/>
        </w:rPr>
        <w:t>(для охорони об’єктів в м. Кропивницький</w:t>
      </w:r>
      <w:r w:rsidR="00BD4430">
        <w:rPr>
          <w:rFonts w:ascii="Times New Roman" w:hAnsi="Times New Roman"/>
          <w:b/>
          <w:sz w:val="28"/>
          <w:szCs w:val="28"/>
          <w:lang w:eastAsia="ru-RU"/>
        </w:rPr>
        <w:t xml:space="preserve">, </w:t>
      </w:r>
      <w:r w:rsidR="00BD4430" w:rsidRPr="002613C8">
        <w:rPr>
          <w:rFonts w:ascii="Times New Roman" w:hAnsi="Times New Roman"/>
          <w:b/>
          <w:sz w:val="28"/>
          <w:szCs w:val="28"/>
          <w:lang w:eastAsia="ru-RU"/>
        </w:rPr>
        <w:t xml:space="preserve">для охорони </w:t>
      </w:r>
      <w:proofErr w:type="spellStart"/>
      <w:r w:rsidR="00BD4430">
        <w:rPr>
          <w:rFonts w:ascii="Times New Roman" w:hAnsi="Times New Roman"/>
          <w:b/>
          <w:sz w:val="28"/>
          <w:szCs w:val="28"/>
          <w:lang w:eastAsia="ru-RU"/>
        </w:rPr>
        <w:t>Маловисківського</w:t>
      </w:r>
      <w:proofErr w:type="spellEnd"/>
      <w:r w:rsidR="00BD4430">
        <w:rPr>
          <w:rFonts w:ascii="Times New Roman" w:hAnsi="Times New Roman"/>
          <w:b/>
          <w:sz w:val="28"/>
          <w:szCs w:val="28"/>
          <w:lang w:eastAsia="ru-RU"/>
        </w:rPr>
        <w:t xml:space="preserve"> районного суду Кіровоградської області, та </w:t>
      </w:r>
      <w:proofErr w:type="spellStart"/>
      <w:r w:rsidR="00BD4430">
        <w:rPr>
          <w:rFonts w:ascii="Times New Roman" w:hAnsi="Times New Roman"/>
          <w:b/>
          <w:sz w:val="28"/>
          <w:szCs w:val="28"/>
          <w:lang w:eastAsia="ru-RU"/>
        </w:rPr>
        <w:t>Знам</w:t>
      </w:r>
      <w:r w:rsidR="00BD4430" w:rsidRPr="00BD4430">
        <w:rPr>
          <w:rFonts w:ascii="Times New Roman" w:hAnsi="Times New Roman"/>
          <w:b/>
          <w:sz w:val="28"/>
          <w:szCs w:val="28"/>
          <w:lang w:eastAsia="ru-RU"/>
        </w:rPr>
        <w:t>’</w:t>
      </w:r>
      <w:r w:rsidR="00BD4430">
        <w:rPr>
          <w:rFonts w:ascii="Times New Roman" w:hAnsi="Times New Roman"/>
          <w:b/>
          <w:sz w:val="28"/>
          <w:szCs w:val="28"/>
          <w:lang w:eastAsia="ru-RU"/>
        </w:rPr>
        <w:t>янського</w:t>
      </w:r>
      <w:proofErr w:type="spellEnd"/>
      <w:r w:rsidR="00BD4430">
        <w:rPr>
          <w:rFonts w:ascii="Times New Roman" w:hAnsi="Times New Roman"/>
          <w:b/>
          <w:sz w:val="28"/>
          <w:szCs w:val="28"/>
          <w:lang w:eastAsia="ru-RU"/>
        </w:rPr>
        <w:t xml:space="preserve">  міськрайонного суду Кіровоградської області</w:t>
      </w:r>
      <w:r w:rsidR="00BD4430"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bookmarkStart w:id="1" w:name="_GoBack"/>
      <w:bookmarkEnd w:id="1"/>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083477" w:rsidP="004F4CFB">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w:t>
      </w:r>
      <w:r w:rsidR="004F4CFB">
        <w:rPr>
          <w:rFonts w:ascii="Times New Roman" w:hAnsi="Times New Roman"/>
          <w:sz w:val="28"/>
          <w:szCs w:val="28"/>
          <w:lang w:eastAsia="ru-RU"/>
        </w:rPr>
        <w:t xml:space="preserve">Документи приймаються </w:t>
      </w:r>
      <w:r w:rsidR="004F4CFB" w:rsidRPr="00374122">
        <w:rPr>
          <w:rFonts w:ascii="Times New Roman" w:hAnsi="Times New Roman"/>
          <w:color w:val="000000" w:themeColor="text1"/>
          <w:sz w:val="28"/>
          <w:szCs w:val="28"/>
          <w:lang w:eastAsia="ru-RU"/>
        </w:rPr>
        <w:t xml:space="preserve">з 08.00 год. </w:t>
      </w:r>
      <w:r w:rsidR="00E52CCA">
        <w:rPr>
          <w:rFonts w:ascii="Times New Roman" w:hAnsi="Times New Roman"/>
          <w:color w:val="000000" w:themeColor="text1"/>
          <w:sz w:val="28"/>
          <w:szCs w:val="28"/>
          <w:lang w:eastAsia="ru-RU"/>
        </w:rPr>
        <w:t>31</w:t>
      </w:r>
      <w:r w:rsidR="004F4CFB" w:rsidRPr="006F2B14">
        <w:rPr>
          <w:rFonts w:ascii="Times New Roman" w:hAnsi="Times New Roman"/>
          <w:color w:val="000000" w:themeColor="text1"/>
          <w:sz w:val="28"/>
          <w:szCs w:val="28"/>
          <w:lang w:eastAsia="ru-RU"/>
        </w:rPr>
        <w:t xml:space="preserve"> </w:t>
      </w:r>
      <w:r w:rsidR="00C973AE">
        <w:rPr>
          <w:rFonts w:ascii="Times New Roman" w:hAnsi="Times New Roman"/>
          <w:color w:val="000000" w:themeColor="text1"/>
          <w:sz w:val="28"/>
          <w:szCs w:val="28"/>
          <w:lang w:eastAsia="ru-RU"/>
        </w:rPr>
        <w:t>лип</w:t>
      </w:r>
      <w:r w:rsidR="004F4CFB">
        <w:rPr>
          <w:rFonts w:ascii="Times New Roman" w:hAnsi="Times New Roman"/>
          <w:color w:val="000000" w:themeColor="text1"/>
          <w:sz w:val="28"/>
          <w:szCs w:val="28"/>
          <w:lang w:eastAsia="ru-RU"/>
        </w:rPr>
        <w:t xml:space="preserve">ня </w:t>
      </w:r>
      <w:r w:rsidR="004F4CFB" w:rsidRPr="001630E1">
        <w:rPr>
          <w:rFonts w:ascii="Times New Roman" w:hAnsi="Times New Roman"/>
          <w:color w:val="000000" w:themeColor="text1"/>
          <w:sz w:val="28"/>
          <w:szCs w:val="28"/>
          <w:lang w:eastAsia="ru-RU"/>
        </w:rPr>
        <w:t xml:space="preserve">до 16.30 год. </w:t>
      </w:r>
      <w:r w:rsidR="009F079E">
        <w:rPr>
          <w:rFonts w:ascii="Times New Roman" w:hAnsi="Times New Roman"/>
          <w:color w:val="000000" w:themeColor="text1"/>
          <w:sz w:val="28"/>
          <w:szCs w:val="28"/>
          <w:lang w:val="ru-RU" w:eastAsia="ru-RU"/>
        </w:rPr>
        <w:t>1</w:t>
      </w:r>
      <w:r w:rsidR="00E52CCA">
        <w:rPr>
          <w:rFonts w:ascii="Times New Roman" w:hAnsi="Times New Roman"/>
          <w:color w:val="000000" w:themeColor="text1"/>
          <w:sz w:val="28"/>
          <w:szCs w:val="28"/>
          <w:lang w:val="ru-RU" w:eastAsia="ru-RU"/>
        </w:rPr>
        <w:t>8</w:t>
      </w:r>
      <w:r w:rsidR="004F4CFB" w:rsidRPr="001630E1">
        <w:rPr>
          <w:rFonts w:ascii="Times New Roman" w:hAnsi="Times New Roman"/>
          <w:color w:val="000000" w:themeColor="text1"/>
          <w:sz w:val="28"/>
          <w:szCs w:val="28"/>
          <w:lang w:eastAsia="ru-RU"/>
        </w:rPr>
        <w:t xml:space="preserve"> </w:t>
      </w:r>
      <w:r w:rsidR="00E52CCA">
        <w:rPr>
          <w:rFonts w:ascii="Times New Roman" w:hAnsi="Times New Roman"/>
          <w:color w:val="000000" w:themeColor="text1"/>
          <w:sz w:val="28"/>
          <w:szCs w:val="28"/>
          <w:lang w:eastAsia="ru-RU"/>
        </w:rPr>
        <w:t>серпня</w:t>
      </w:r>
      <w:r w:rsidR="004F4CFB">
        <w:rPr>
          <w:rFonts w:ascii="Times New Roman" w:hAnsi="Times New Roman"/>
          <w:color w:val="000000" w:themeColor="text1"/>
          <w:sz w:val="28"/>
          <w:szCs w:val="28"/>
          <w:lang w:eastAsia="ru-RU"/>
        </w:rPr>
        <w:t xml:space="preserve"> </w:t>
      </w:r>
      <w:r w:rsidR="004F4CFB" w:rsidRPr="001630E1">
        <w:rPr>
          <w:rFonts w:ascii="Times New Roman" w:hAnsi="Times New Roman"/>
          <w:color w:val="000000" w:themeColor="text1"/>
          <w:sz w:val="28"/>
          <w:szCs w:val="28"/>
          <w:lang w:eastAsia="ru-RU"/>
        </w:rPr>
        <w:t>202</w:t>
      </w:r>
      <w:r w:rsidR="004F4CFB">
        <w:rPr>
          <w:rFonts w:ascii="Times New Roman" w:hAnsi="Times New Roman"/>
          <w:color w:val="000000" w:themeColor="text1"/>
          <w:sz w:val="28"/>
          <w:szCs w:val="28"/>
          <w:lang w:eastAsia="ru-RU"/>
        </w:rPr>
        <w:t>3</w:t>
      </w:r>
      <w:r w:rsidR="004F4CFB" w:rsidRPr="001630E1">
        <w:rPr>
          <w:rFonts w:ascii="Times New Roman" w:hAnsi="Times New Roman"/>
          <w:color w:val="000000" w:themeColor="text1"/>
          <w:sz w:val="28"/>
          <w:szCs w:val="28"/>
          <w:lang w:eastAsia="ru-RU"/>
        </w:rPr>
        <w:t xml:space="preserve"> року</w:t>
      </w:r>
      <w:r w:rsidR="004F4CFB"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sidR="004F4CFB">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w:t>
      </w:r>
      <w:r w:rsidRPr="008F3B95">
        <w:rPr>
          <w:rFonts w:ascii="Times New Roman" w:hAnsi="Times New Roman"/>
          <w:sz w:val="28"/>
          <w:szCs w:val="28"/>
          <w:lang w:eastAsia="ru-RU"/>
        </w:rPr>
        <w:lastRenderedPageBreak/>
        <w:t>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4F4CFB" w:rsidRDefault="004F4CFB" w:rsidP="0050085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9F079E">
              <w:rPr>
                <w:rFonts w:ascii="Times New Roman" w:hAnsi="Times New Roman"/>
                <w:color w:val="000000" w:themeColor="text1"/>
                <w:sz w:val="28"/>
                <w:szCs w:val="28"/>
                <w:lang w:eastAsia="ru-RU"/>
              </w:rPr>
              <w:t>2</w:t>
            </w:r>
            <w:r w:rsidR="00E52CCA">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 xml:space="preserve"> </w:t>
            </w:r>
            <w:r w:rsidR="00E52CCA">
              <w:rPr>
                <w:rFonts w:ascii="Times New Roman" w:hAnsi="Times New Roman"/>
                <w:color w:val="000000" w:themeColor="text1"/>
                <w:sz w:val="28"/>
                <w:szCs w:val="28"/>
                <w:lang w:eastAsia="ru-RU"/>
              </w:rPr>
              <w:t>серпня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9F079E" w:rsidP="0072376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723763" w:rsidRPr="00326A9D">
                    <w:rPr>
                      <w:rFonts w:ascii="Times New Roman" w:hAnsi="Times New Roman"/>
                      <w:sz w:val="28"/>
                      <w:szCs w:val="28"/>
                      <w:lang w:eastAsia="ru-RU"/>
                    </w:rPr>
                    <w:t>,</w:t>
                  </w:r>
                  <w:r w:rsidR="00723763">
                    <w:rPr>
                      <w:rFonts w:ascii="Times New Roman" w:hAnsi="Times New Roman"/>
                      <w:sz w:val="28"/>
                      <w:szCs w:val="28"/>
                      <w:lang w:eastAsia="ru-RU"/>
                    </w:rPr>
                    <w:t xml:space="preserve"> </w:t>
                  </w:r>
                  <w:r w:rsidR="00723763" w:rsidRPr="00326A9D">
                    <w:rPr>
                      <w:rFonts w:ascii="Times New Roman" w:hAnsi="Times New Roman"/>
                      <w:sz w:val="28"/>
                      <w:szCs w:val="28"/>
                      <w:lang w:eastAsia="ru-RU"/>
                    </w:rPr>
                    <w:t>0</w:t>
                  </w:r>
                  <w:r w:rsidR="00723763">
                    <w:rPr>
                      <w:rFonts w:ascii="Times New Roman" w:hAnsi="Times New Roman"/>
                      <w:sz w:val="28"/>
                      <w:szCs w:val="28"/>
                      <w:lang w:eastAsia="ru-RU"/>
                    </w:rPr>
                    <w:t>66 </w:t>
                  </w:r>
                  <w:r>
                    <w:rPr>
                      <w:rFonts w:ascii="Times New Roman" w:hAnsi="Times New Roman"/>
                      <w:sz w:val="28"/>
                      <w:szCs w:val="28"/>
                      <w:lang w:eastAsia="ru-RU"/>
                    </w:rPr>
                    <w:t>886</w:t>
                  </w:r>
                  <w:r w:rsidR="00723763">
                    <w:rPr>
                      <w:rFonts w:ascii="Times New Roman" w:hAnsi="Times New Roman"/>
                      <w:sz w:val="28"/>
                      <w:szCs w:val="28"/>
                      <w:lang w:eastAsia="ru-RU"/>
                    </w:rPr>
                    <w:t>-</w:t>
                  </w:r>
                  <w:r>
                    <w:rPr>
                      <w:rFonts w:ascii="Times New Roman" w:hAnsi="Times New Roman"/>
                      <w:sz w:val="28"/>
                      <w:szCs w:val="28"/>
                      <w:lang w:eastAsia="ru-RU"/>
                    </w:rPr>
                    <w:t>99</w:t>
                  </w:r>
                  <w:r w:rsidR="00723763">
                    <w:rPr>
                      <w:rFonts w:ascii="Times New Roman" w:hAnsi="Times New Roman"/>
                      <w:sz w:val="28"/>
                      <w:szCs w:val="28"/>
                      <w:lang w:eastAsia="ru-RU"/>
                    </w:rPr>
                    <w:t>-</w:t>
                  </w:r>
                  <w:r>
                    <w:rPr>
                      <w:rFonts w:ascii="Times New Roman" w:hAnsi="Times New Roman"/>
                      <w:sz w:val="28"/>
                      <w:szCs w:val="28"/>
                      <w:lang w:eastAsia="ru-RU"/>
                    </w:rPr>
                    <w:t>65</w:t>
                  </w:r>
                  <w:r w:rsidR="00723763" w:rsidRPr="008F3B95">
                    <w:rPr>
                      <w:rFonts w:ascii="Times New Roman" w:hAnsi="Times New Roman"/>
                      <w:sz w:val="28"/>
                      <w:szCs w:val="28"/>
                      <w:lang w:eastAsia="ru-RU"/>
                    </w:rPr>
                    <w:t xml:space="preserve">, </w:t>
                  </w:r>
                  <w:r w:rsidR="00723763" w:rsidRPr="008F3B95">
                    <w:rPr>
                      <w:rFonts w:ascii="Times New Roman" w:hAnsi="Times New Roman"/>
                      <w:color w:val="FF0000"/>
                      <w:sz w:val="28"/>
                      <w:szCs w:val="28"/>
                      <w:lang w:eastAsia="ru-RU"/>
                    </w:rPr>
                    <w:t xml:space="preserve"> </w:t>
                  </w:r>
                  <w:proofErr w:type="spellStart"/>
                  <w:r w:rsidR="00723763" w:rsidRPr="002C1F07">
                    <w:rPr>
                      <w:rFonts w:ascii="Times New Roman" w:hAnsi="Times New Roman"/>
                      <w:color w:val="1F497D" w:themeColor="text2"/>
                      <w:sz w:val="28"/>
                      <w:szCs w:val="28"/>
                      <w:u w:val="single"/>
                      <w:lang w:val="en-US" w:eastAsia="ru-RU"/>
                    </w:rPr>
                    <w:t>vrp</w:t>
                  </w:r>
                  <w:proofErr w:type="spellEnd"/>
                  <w:r w:rsidR="00723763" w:rsidRPr="002C1F07">
                    <w:rPr>
                      <w:rFonts w:ascii="Times New Roman" w:hAnsi="Times New Roman"/>
                      <w:color w:val="1F497D" w:themeColor="text2"/>
                      <w:sz w:val="28"/>
                      <w:szCs w:val="28"/>
                      <w:u w:val="single"/>
                      <w:lang w:val="ru-RU" w:eastAsia="ru-RU"/>
                    </w:rPr>
                    <w:t>.</w:t>
                  </w:r>
                  <w:hyperlink r:id="rId6" w:history="1">
                    <w:r w:rsidR="00723763" w:rsidRPr="00096F41">
                      <w:rPr>
                        <w:rStyle w:val="a3"/>
                        <w:rFonts w:ascii="Times New Roman" w:hAnsi="Times New Roman"/>
                        <w:sz w:val="28"/>
                        <w:szCs w:val="28"/>
                        <w:lang w:val="en-US" w:eastAsia="ru-RU"/>
                      </w:rPr>
                      <w:t>kr</w:t>
                    </w:r>
                    <w:r w:rsidR="00723763"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4F4CFB" w:rsidRDefault="00184360" w:rsidP="006E722D">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sectPr w:rsidR="006E722D" w:rsidRPr="004F4CFB"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D443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AA73A"/>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A2C9B6-4803-433E-9E97-F2A9D8EBE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1066</Words>
  <Characters>6081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8</cp:revision>
  <cp:lastPrinted>2021-07-26T11:17:00Z</cp:lastPrinted>
  <dcterms:created xsi:type="dcterms:W3CDTF">2023-06-12T06:18:00Z</dcterms:created>
  <dcterms:modified xsi:type="dcterms:W3CDTF">2023-07-27T11:29:00Z</dcterms:modified>
</cp:coreProperties>
</file>