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59C" w:rsidRDefault="00B1459C" w:rsidP="0003004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5350E" w:rsidRPr="00421103" w:rsidRDefault="0095350E" w:rsidP="0095350E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5350E" w:rsidRPr="00421103" w:rsidRDefault="0095350E" w:rsidP="0095350E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5350E" w:rsidRPr="00421103" w:rsidRDefault="0095350E" w:rsidP="0095350E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C41DBC" w:rsidRDefault="00C41DBC" w:rsidP="00C41DB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C41DBC" w:rsidRPr="008F3B95" w:rsidRDefault="00C41DBC" w:rsidP="0095350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40713F" w:rsidRPr="00CE0E19">
        <w:rPr>
          <w:rFonts w:ascii="Times New Roman" w:hAnsi="Times New Roman"/>
          <w:b/>
          <w:sz w:val="28"/>
          <w:szCs w:val="28"/>
        </w:rPr>
        <w:t>провідного спеціаліста (оперативн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40713F" w:rsidRPr="00CE0E19">
        <w:rPr>
          <w:rFonts w:ascii="Times New Roman" w:hAnsi="Times New Roman"/>
          <w:b/>
          <w:sz w:val="28"/>
          <w:szCs w:val="28"/>
        </w:rPr>
        <w:t xml:space="preserve"> чергов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40713F" w:rsidRPr="00CE0E19">
        <w:rPr>
          <w:rFonts w:ascii="Times New Roman" w:hAnsi="Times New Roman"/>
          <w:b/>
          <w:sz w:val="28"/>
          <w:szCs w:val="28"/>
        </w:rPr>
        <w:t xml:space="preserve">) відділу оперативно-чергової </w:t>
      </w:r>
      <w:r w:rsidR="00EC5DDB">
        <w:rPr>
          <w:rFonts w:ascii="Times New Roman" w:hAnsi="Times New Roman"/>
          <w:b/>
          <w:sz w:val="28"/>
          <w:szCs w:val="28"/>
        </w:rPr>
        <w:t xml:space="preserve">служби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CE0E19" w:rsidRPr="00CE0E19" w:rsidRDefault="00C41DBC" w:rsidP="00CE0E19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="00CE0E19" w:rsidRPr="00CE0E19">
        <w:rPr>
          <w:rFonts w:ascii="Times New Roman" w:hAnsi="Times New Roman"/>
          <w:b/>
          <w:sz w:val="28"/>
          <w:szCs w:val="28"/>
        </w:rPr>
        <w:t>Основні повноваження провідного спеціаліста (оперативн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CE0E19" w:rsidRPr="00CE0E19">
        <w:rPr>
          <w:rFonts w:ascii="Times New Roman" w:hAnsi="Times New Roman"/>
          <w:b/>
          <w:sz w:val="28"/>
          <w:szCs w:val="28"/>
        </w:rPr>
        <w:t xml:space="preserve"> чергов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CE0E19" w:rsidRPr="00CE0E19">
        <w:rPr>
          <w:rFonts w:ascii="Times New Roman" w:hAnsi="Times New Roman"/>
          <w:b/>
          <w:sz w:val="28"/>
          <w:szCs w:val="28"/>
        </w:rPr>
        <w:t>) відділу оперативно-чергової служби територіального управління Служби судової охорони у Кіровоградській області:</w:t>
      </w:r>
    </w:p>
    <w:p w:rsidR="00CE0E19" w:rsidRPr="00CE0E19" w:rsidRDefault="00CE0E19" w:rsidP="00CE0E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E19">
        <w:rPr>
          <w:rFonts w:ascii="Times New Roman" w:hAnsi="Times New Roman"/>
          <w:sz w:val="28"/>
          <w:szCs w:val="28"/>
        </w:rPr>
        <w:t>1) контролює роботу нарядів з охорони суддів, органів та установ системи правосуддя, інформує вище керівництво й координує подальші дії підпорядкованих підрозділів</w:t>
      </w:r>
      <w:r w:rsidRPr="00CE0E19">
        <w:rPr>
          <w:rFonts w:ascii="Times New Roman" w:hAnsi="Times New Roman"/>
          <w:noProof/>
          <w:sz w:val="28"/>
          <w:szCs w:val="28"/>
        </w:rPr>
        <w:t>;</w:t>
      </w:r>
    </w:p>
    <w:p w:rsidR="00CE0E19" w:rsidRPr="00CE0E19" w:rsidRDefault="00CE0E19" w:rsidP="00CE0E19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CE0E19">
        <w:rPr>
          <w:rFonts w:ascii="Times New Roman" w:hAnsi="Times New Roman"/>
          <w:noProof/>
          <w:sz w:val="28"/>
          <w:szCs w:val="28"/>
        </w:rPr>
        <w:t xml:space="preserve">2) організовує обмін інформацією та взаємодію з іншими правоохороними органами, органами державної влади та місцевого самоврядування іншими організаціями; </w:t>
      </w:r>
    </w:p>
    <w:p w:rsidR="00CE0E19" w:rsidRPr="00CE0E19" w:rsidRDefault="00CE0E19" w:rsidP="00CE0E19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CE0E19">
        <w:rPr>
          <w:rFonts w:ascii="Times New Roman" w:hAnsi="Times New Roman"/>
          <w:noProof/>
          <w:sz w:val="28"/>
          <w:szCs w:val="28"/>
        </w:rPr>
        <w:t>3) контролює порядок зберігання, видачу табельної вогнепальної зброї і спеціальних засобів;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4) застосовує зброю та спеціальні засоби в порядку та у випадках, визначних Законом України «Про Національну поліцію»;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5)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6) організовує оповіщення за сигналами Управління;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7) організовує та контролює виконання складом зміни вимог об’єктового і внутрішньо-об’єктового режиму та охорони державної таємниці, недопущення розголошення інформації з обмеженим доступом під час несення оперативно-чергової служби;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8) за дорученням керівництва Управління виконує інші повноваження, які належать до компетенції служби.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41DBC" w:rsidRDefault="00C41DBC" w:rsidP="00CE0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3E6A" w:rsidRPr="008F3B95" w:rsidRDefault="000F3E6A" w:rsidP="00CE0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1DBC" w:rsidRPr="008F3B95" w:rsidRDefault="00C41DBC" w:rsidP="00C41DBC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C41DBC" w:rsidRPr="008F3B95" w:rsidRDefault="00C41DBC" w:rsidP="00C41DBC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="0040713F">
        <w:rPr>
          <w:rFonts w:ascii="Times New Roman" w:hAnsi="Times New Roman"/>
          <w:sz w:val="28"/>
          <w:szCs w:val="28"/>
          <w:lang w:eastAsia="ru-RU"/>
        </w:rPr>
        <w:t>5640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C41DBC" w:rsidRPr="008F3B95" w:rsidRDefault="00C41DBC" w:rsidP="00C41DBC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C41DBC" w:rsidRPr="00297DB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C41DBC" w:rsidRPr="00297DB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C41DBC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C41DBC" w:rsidRPr="00326A9D" w:rsidRDefault="00C41DBC" w:rsidP="00C41D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 w:rsidR="00B53DA4"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="00B53DA4"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 w:rsidR="00B53DA4"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У відповідності до частини 3 статті 54 Закону України «Про Національну поліцію», особа, яка бажає взяти участь у конкурсі, має право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C41DBC" w:rsidRPr="00374122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EC6B94" w:rsidRPr="00EC6B94">
        <w:rPr>
          <w:rFonts w:ascii="Times New Roman" w:hAnsi="Times New Roman"/>
          <w:sz w:val="28"/>
          <w:szCs w:val="28"/>
          <w:lang w:val="ru-RU" w:eastAsia="ru-RU"/>
        </w:rPr>
        <w:t xml:space="preserve">11 </w:t>
      </w:r>
      <w:proofErr w:type="spellStart"/>
      <w:r w:rsidR="00EC6B94" w:rsidRPr="00EC6B94">
        <w:rPr>
          <w:rFonts w:ascii="Times New Roman" w:hAnsi="Times New Roman"/>
          <w:sz w:val="28"/>
          <w:szCs w:val="28"/>
          <w:lang w:val="ru-RU" w:eastAsia="ru-RU"/>
        </w:rPr>
        <w:t>серпня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 16.30 год.                 </w:t>
      </w:r>
      <w:r w:rsidR="00EC6B94" w:rsidRPr="00EC6B94">
        <w:rPr>
          <w:rFonts w:ascii="Times New Roman" w:hAnsi="Times New Roman"/>
          <w:sz w:val="28"/>
          <w:szCs w:val="28"/>
          <w:lang w:eastAsia="ru-RU"/>
        </w:rPr>
        <w:t>18 серпня</w:t>
      </w:r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</w:t>
      </w:r>
      <w:r w:rsidR="009535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40713F" w:rsidRPr="0040713F">
        <w:rPr>
          <w:rFonts w:ascii="Times New Roman" w:hAnsi="Times New Roman"/>
          <w:sz w:val="28"/>
          <w:szCs w:val="28"/>
        </w:rPr>
        <w:t>провідного спеціаліста (оперативн</w:t>
      </w:r>
      <w:r w:rsidR="000F3E6A">
        <w:rPr>
          <w:rFonts w:ascii="Times New Roman" w:hAnsi="Times New Roman"/>
          <w:sz w:val="28"/>
          <w:szCs w:val="28"/>
        </w:rPr>
        <w:t>ий</w:t>
      </w:r>
      <w:r w:rsidR="0040713F" w:rsidRPr="0040713F">
        <w:rPr>
          <w:rFonts w:ascii="Times New Roman" w:hAnsi="Times New Roman"/>
          <w:sz w:val="28"/>
          <w:szCs w:val="28"/>
        </w:rPr>
        <w:t xml:space="preserve"> чергов</w:t>
      </w:r>
      <w:r w:rsidR="000F3E6A">
        <w:rPr>
          <w:rFonts w:ascii="Times New Roman" w:hAnsi="Times New Roman"/>
          <w:sz w:val="28"/>
          <w:szCs w:val="28"/>
        </w:rPr>
        <w:t>ий</w:t>
      </w:r>
      <w:r w:rsidR="0040713F" w:rsidRPr="0040713F">
        <w:rPr>
          <w:rFonts w:ascii="Times New Roman" w:hAnsi="Times New Roman"/>
          <w:sz w:val="28"/>
          <w:szCs w:val="28"/>
        </w:rPr>
        <w:t>) відділу оперативно-чергової служби</w:t>
      </w:r>
      <w:r w:rsidR="0040713F" w:rsidRPr="00CE0E19">
        <w:rPr>
          <w:rFonts w:ascii="Times New Roman" w:hAnsi="Times New Roman"/>
          <w:b/>
          <w:sz w:val="28"/>
          <w:szCs w:val="28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C41DBC" w:rsidRPr="008F3B95" w:rsidTr="002A5C9E">
        <w:trPr>
          <w:trHeight w:val="408"/>
        </w:trPr>
        <w:tc>
          <w:tcPr>
            <w:tcW w:w="9639" w:type="dxa"/>
          </w:tcPr>
          <w:p w:rsidR="00C41DBC" w:rsidRPr="008F3B95" w:rsidRDefault="00C41DBC" w:rsidP="002A5C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C41DBC" w:rsidRPr="008F3B95" w:rsidRDefault="00C41DBC" w:rsidP="002A5C9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C41DBC" w:rsidRPr="0095350E" w:rsidRDefault="00C41DBC" w:rsidP="0095350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EC6B94"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>22 серпня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95350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C41DBC" w:rsidRPr="008F3B95" w:rsidRDefault="00C41DBC" w:rsidP="002A5C9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C41DBC" w:rsidRPr="008F3B95" w:rsidRDefault="00EC6B94" w:rsidP="002A5C9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Яковлєва Анастасія Сергіївна</w:t>
            </w:r>
            <w:r w:rsidR="00C41DBC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41D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41DBC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40713F"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398-24-14</w:t>
            </w:r>
            <w:r w:rsidR="00C41DBC"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C41DBC"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C41DBC"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r w:rsidR="00C41DBC"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="00C41DBC"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="00C41DBC"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C41DBC" w:rsidRPr="008F3B95" w:rsidRDefault="00C41DBC" w:rsidP="002A5C9E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C41DBC" w:rsidRPr="0040713F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DE7888" w:rsidRPr="0040713F" w:rsidRDefault="00DE7888" w:rsidP="0040713F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 за однією з галузей знань: «Право», «Воєнні науки, національна безпека, безпека державного кордону», «Управління та адміністрування», «Цивільна безпека»,</w:t>
                  </w:r>
                  <w:r w:rsid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«Освіта», «Інформаційні технології», ступінь вищої</w:t>
                  </w:r>
                  <w:r w:rsid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освіти – не нижче бакалавра;</w:t>
                  </w:r>
                </w:p>
                <w:p w:rsidR="00C41DBC" w:rsidRPr="0040713F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C41DBC" w:rsidRPr="0040713F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40713F" w:rsidRPr="0040713F" w:rsidRDefault="0040713F" w:rsidP="0040713F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у державних органах влади, органах системи правосуддя, досвід проходження служби у правоохоронних органах чи військових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формуваннях – не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менше ніж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2 роки;</w:t>
                  </w:r>
                </w:p>
                <w:p w:rsidR="0040713F" w:rsidRPr="0040713F" w:rsidRDefault="0040713F" w:rsidP="0040713F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C41DBC" w:rsidRPr="0040713F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C41DBC" w:rsidRPr="008F3B95" w:rsidRDefault="00C41DBC" w:rsidP="002A5C9E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C41DBC" w:rsidRPr="00326A9D" w:rsidRDefault="00C41DBC" w:rsidP="002A5C9E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="0040713F"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40713F" w:rsidRDefault="0040713F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40713F" w:rsidRDefault="0040713F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C41DBC" w:rsidRPr="008F3B95" w:rsidTr="002A5C9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C41DBC" w:rsidRPr="008F3B95" w:rsidRDefault="00C41DBC" w:rsidP="002A5C9E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41DBC" w:rsidRPr="008F3B95" w:rsidRDefault="00C41DBC" w:rsidP="002A5C9E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0713F" w:rsidRDefault="0040713F" w:rsidP="00953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F61A4" w:rsidRPr="0095350E" w:rsidRDefault="006F61A4" w:rsidP="006F61A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r w:rsidRPr="0095350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6F61A4" w:rsidRPr="0095350E" w:rsidRDefault="006F61A4" w:rsidP="006F61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6F61A4" w:rsidRPr="006F61A4" w:rsidRDefault="006F61A4" w:rsidP="006F61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</w:t>
      </w:r>
      <w:r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535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Анастасія ЯКОВЛЄВА</w:t>
      </w:r>
    </w:p>
    <w:p w:rsidR="00B53DA4" w:rsidRDefault="00B53DA4" w:rsidP="00162AA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53DA4" w:rsidRPr="00421103" w:rsidRDefault="00B53DA4" w:rsidP="00B53DA4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B53DA4" w:rsidRPr="00421103" w:rsidRDefault="00B53DA4" w:rsidP="00B53DA4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B53DA4" w:rsidRPr="00421103" w:rsidRDefault="00B53DA4" w:rsidP="00B53DA4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B53DA4" w:rsidRPr="00421103" w:rsidRDefault="00B53DA4" w:rsidP="00B53DA4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B53DA4" w:rsidRPr="00421103" w:rsidRDefault="00B53DA4" w:rsidP="00B53DA4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B53DA4" w:rsidRPr="00421103" w:rsidRDefault="00B53DA4" w:rsidP="00B53DA4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B53DA4" w:rsidRPr="00421103" w:rsidRDefault="00B53DA4" w:rsidP="00B53DA4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B53DA4" w:rsidRPr="00421103" w:rsidRDefault="00B53DA4" w:rsidP="00B53DA4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B53DA4" w:rsidRPr="00421103" w:rsidRDefault="00B53DA4" w:rsidP="00B53DA4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B53DA4" w:rsidRDefault="00B53DA4" w:rsidP="00B53DA4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B53DA4" w:rsidRPr="008F3B95" w:rsidRDefault="00B53DA4" w:rsidP="00B53DA4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B53DA4" w:rsidRPr="008F3B95" w:rsidRDefault="00B53DA4" w:rsidP="00B53D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B53DA4" w:rsidRDefault="00B53DA4" w:rsidP="00B53D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 w:rsidR="00EC6B94">
        <w:rPr>
          <w:rFonts w:ascii="Times New Roman" w:hAnsi="Times New Roman"/>
          <w:b/>
          <w:sz w:val="28"/>
          <w:szCs w:val="28"/>
          <w:lang w:eastAsia="ru-RU"/>
        </w:rPr>
        <w:t>заступника командира 1 підрозділу охорони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B53DA4" w:rsidRPr="008F3B95" w:rsidRDefault="00B53DA4" w:rsidP="00B53D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61A4" w:rsidRPr="00252512" w:rsidRDefault="006F61A4" w:rsidP="006F61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2512">
        <w:rPr>
          <w:rFonts w:ascii="Times New Roman" w:hAnsi="Times New Roman"/>
          <w:b/>
          <w:sz w:val="28"/>
          <w:szCs w:val="28"/>
        </w:rPr>
        <w:t>Загальні умови.</w:t>
      </w:r>
    </w:p>
    <w:p w:rsidR="006F61A4" w:rsidRPr="00DB2A4B" w:rsidRDefault="006F61A4" w:rsidP="006F61A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B2A4B">
        <w:rPr>
          <w:rFonts w:ascii="Times New Roman" w:hAnsi="Times New Roman"/>
          <w:b/>
          <w:sz w:val="28"/>
          <w:szCs w:val="28"/>
        </w:rPr>
        <w:t xml:space="preserve">1. Основні посадові обов’язки заступника командира підрозділу         1 підрозділу охорони Територіального управління Служби судової охорони у Кіровоградській області: 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ab/>
        <w:t>1) здійснює керівництво діяльністю підрозділу в   межах наданих йому начальником Територіального управління Служби судової охорони у Кіровоградській області (далі-Територіального управління) повноважень;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ab/>
        <w:t xml:space="preserve">2) у разі відсутності командира підрозділу охорони  виконує  його  функціональні  обов'язки;  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>3) розподіляє  у  межах  наданих  йому повноважень обов’язки між особовим складом закладу, контролює своєчасність та якість прийняття  ним  рішень,  сприяє  виявленню  ініціативи  щодо  їх  реалізації;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ab/>
        <w:t>4) регулює  та контролює  ефективну  взаємодію  взводів підрозділу охорони,  у  межах  наданих  повноважень організовує їх взаємодію з структурними підрозділами Територіального управління з питань, що належать до компетенції службової діяльності підрозділу;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ab/>
        <w:t>5) несе персональну відповідальність у межах наданих повноважень за результати  роботи особового складу  підрозділу, виконавчу та службову  дисципліну,  дотримання  правил  охорони  праці,  протипожежної  безпеки  та охорони навколишнього середовища, законності та режиму секретності;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ab/>
        <w:t>6) здійснює заходи,  спрямовані  на  впровадження  передового  досвіду  з  питань  діяльності  підрозділу охорони.</w:t>
      </w:r>
      <w:r w:rsidRPr="00DB2A4B">
        <w:rPr>
          <w:rFonts w:ascii="Times New Roman" w:eastAsia="Times New Roman" w:hAnsi="Times New Roman"/>
          <w:i/>
          <w:sz w:val="28"/>
          <w:szCs w:val="28"/>
        </w:rPr>
        <w:tab/>
        <w:t xml:space="preserve"> 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>7) створює необхідні умови для виявлення особовим складом підрозділу охорони творчої ініціативи, пошуку нових шляхів ефективного вирішення завдань, покладених на підрозділ;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>8) регулює роботу  підрозділу  з  його  ефективної  взаємодії  з  структурними  підрозділами Територіального управління;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 xml:space="preserve">9) аналізує  стан  і  тенденції  діяльності  Територіального управління  за напрямом,  який належить  до компетенції  підрозділу охорони,  вносить  пропозиції  щодо  усунення негативних  та  закріплення  позитивних  </w:t>
      </w:r>
      <w:r w:rsidRPr="00DB2A4B">
        <w:rPr>
          <w:rFonts w:ascii="Times New Roman" w:eastAsia="Times New Roman" w:hAnsi="Times New Roman"/>
          <w:sz w:val="28"/>
          <w:szCs w:val="28"/>
        </w:rPr>
        <w:lastRenderedPageBreak/>
        <w:t>тенденцій;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>10)  здійснює  функції  з  управління  особовим складом закладу відповідно до законодавства України про працю та проходження служби.</w:t>
      </w:r>
      <w:r w:rsidRPr="00DB2A4B">
        <w:rPr>
          <w:rFonts w:ascii="Times New Roman" w:eastAsia="Times New Roman" w:hAnsi="Times New Roman"/>
          <w:sz w:val="28"/>
          <w:szCs w:val="28"/>
        </w:rPr>
        <w:tab/>
        <w:t xml:space="preserve"> 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>11) сприяє  підвищенню  кваліфікації  особового  складу  закладу;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>12)  здійснює  контроль  за своєчасним  та  якісним  виконанням  завдань керівництва  Територіального управління;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>13) забезпечує високий рівень фізичної, вогневої та службової підготовки особового складу закладу;</w:t>
      </w:r>
    </w:p>
    <w:p w:rsidR="006F61A4" w:rsidRPr="00DB2A4B" w:rsidRDefault="006F61A4" w:rsidP="006F61A4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B2A4B">
        <w:rPr>
          <w:rFonts w:ascii="Times New Roman" w:eastAsia="Times New Roman" w:hAnsi="Times New Roman"/>
          <w:sz w:val="28"/>
          <w:szCs w:val="28"/>
        </w:rPr>
        <w:t xml:space="preserve">14) здійснює  контроль  за  веденням  діловодства  відповідно  до  чинного законодавства. </w:t>
      </w:r>
    </w:p>
    <w:p w:rsidR="00B53DA4" w:rsidRPr="00DB2A4B" w:rsidRDefault="00B53DA4" w:rsidP="006F61A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53DA4" w:rsidRPr="008F3B95" w:rsidRDefault="00B53DA4" w:rsidP="00B53DA4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B53DA4" w:rsidRPr="008F3B95" w:rsidRDefault="00B53DA4" w:rsidP="00B53DA4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="00670995">
        <w:rPr>
          <w:rFonts w:ascii="Times New Roman" w:hAnsi="Times New Roman"/>
          <w:sz w:val="28"/>
          <w:szCs w:val="28"/>
          <w:lang w:eastAsia="ru-RU"/>
        </w:rPr>
        <w:t>7050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B53DA4" w:rsidRPr="008F3B95" w:rsidRDefault="00B53DA4" w:rsidP="00B53DA4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B53DA4" w:rsidRPr="00297DB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B53DA4" w:rsidRPr="00297DB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B53DA4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B53DA4" w:rsidRPr="00326A9D" w:rsidRDefault="00B53DA4" w:rsidP="00B53DA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</w:t>
      </w:r>
      <w:r w:rsidR="00AF2E32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B53DA4" w:rsidRPr="008F3B95" w:rsidRDefault="00B53DA4" w:rsidP="00EC6B9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B53DA4" w:rsidRPr="00374122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EC6B94" w:rsidRPr="00EC6B94">
        <w:rPr>
          <w:rFonts w:ascii="Times New Roman" w:hAnsi="Times New Roman"/>
          <w:sz w:val="28"/>
          <w:szCs w:val="28"/>
          <w:lang w:val="ru-RU" w:eastAsia="ru-RU"/>
        </w:rPr>
        <w:t xml:space="preserve">11 </w:t>
      </w:r>
      <w:proofErr w:type="spellStart"/>
      <w:r w:rsidR="00EC6B94" w:rsidRPr="00EC6B94">
        <w:rPr>
          <w:rFonts w:ascii="Times New Roman" w:hAnsi="Times New Roman"/>
          <w:sz w:val="28"/>
          <w:szCs w:val="28"/>
          <w:lang w:val="ru-RU" w:eastAsia="ru-RU"/>
        </w:rPr>
        <w:t>серпня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 16.30 год.                 </w:t>
      </w:r>
      <w:r w:rsidR="00EC6B94" w:rsidRPr="00EC6B94">
        <w:rPr>
          <w:rFonts w:ascii="Times New Roman" w:hAnsi="Times New Roman"/>
          <w:sz w:val="28"/>
          <w:szCs w:val="28"/>
          <w:lang w:eastAsia="ru-RU"/>
        </w:rPr>
        <w:t>18 серпня</w:t>
      </w:r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B53DA4" w:rsidRPr="008F3B95" w:rsidRDefault="00B53DA4" w:rsidP="00B53D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Pr="0040713F">
        <w:rPr>
          <w:rFonts w:ascii="Times New Roman" w:hAnsi="Times New Roman"/>
          <w:sz w:val="28"/>
          <w:szCs w:val="28"/>
        </w:rPr>
        <w:t>провідного спеціаліста (оперативн</w:t>
      </w:r>
      <w:r>
        <w:rPr>
          <w:rFonts w:ascii="Times New Roman" w:hAnsi="Times New Roman"/>
          <w:sz w:val="28"/>
          <w:szCs w:val="28"/>
        </w:rPr>
        <w:t>ий</w:t>
      </w:r>
      <w:r w:rsidRPr="0040713F">
        <w:rPr>
          <w:rFonts w:ascii="Times New Roman" w:hAnsi="Times New Roman"/>
          <w:sz w:val="28"/>
          <w:szCs w:val="28"/>
        </w:rPr>
        <w:t xml:space="preserve"> чергов</w:t>
      </w:r>
      <w:r>
        <w:rPr>
          <w:rFonts w:ascii="Times New Roman" w:hAnsi="Times New Roman"/>
          <w:sz w:val="28"/>
          <w:szCs w:val="28"/>
        </w:rPr>
        <w:t>ий</w:t>
      </w:r>
      <w:r w:rsidRPr="0040713F">
        <w:rPr>
          <w:rFonts w:ascii="Times New Roman" w:hAnsi="Times New Roman"/>
          <w:sz w:val="28"/>
          <w:szCs w:val="28"/>
        </w:rPr>
        <w:t>) відділу оперативно-чергової служби</w:t>
      </w:r>
      <w:r w:rsidRPr="00CE0E19">
        <w:rPr>
          <w:rFonts w:ascii="Times New Roman" w:hAnsi="Times New Roman"/>
          <w:b/>
          <w:sz w:val="28"/>
          <w:szCs w:val="28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B53DA4" w:rsidRPr="008F3B95" w:rsidTr="00985DD1">
        <w:trPr>
          <w:trHeight w:val="408"/>
        </w:trPr>
        <w:tc>
          <w:tcPr>
            <w:tcW w:w="9639" w:type="dxa"/>
          </w:tcPr>
          <w:p w:rsidR="00B53DA4" w:rsidRPr="008F3B95" w:rsidRDefault="00B53DA4" w:rsidP="00985DD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B53DA4" w:rsidRPr="008F3B95" w:rsidRDefault="00B53DA4" w:rsidP="00985DD1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B53DA4" w:rsidRPr="0095350E" w:rsidRDefault="00B53DA4" w:rsidP="00985DD1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EC6B94"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>22 серпня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B53DA4" w:rsidRPr="008F3B95" w:rsidRDefault="00B53DA4" w:rsidP="00985DD1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B53DA4" w:rsidRPr="008F3B95" w:rsidRDefault="00EC6B94" w:rsidP="00985DD1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Яковлєва Анастасія Сергіївна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66 398-24-14</w:t>
            </w:r>
            <w:r w:rsidR="00B53DA4"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B53DA4"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B53DA4"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="00B53DA4"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7" w:history="1">
              <w:r w:rsidR="00B53DA4"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="00B53DA4"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B53DA4" w:rsidRPr="008F3B95" w:rsidRDefault="00B53DA4" w:rsidP="00985DD1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B53DA4" w:rsidRPr="008F3B95" w:rsidRDefault="00B53DA4" w:rsidP="00985DD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B53DA4" w:rsidRPr="008F3B95" w:rsidRDefault="00B53DA4" w:rsidP="00985DD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B53DA4" w:rsidRPr="008F3B95" w:rsidRDefault="00B53DA4" w:rsidP="00985DD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B53DA4" w:rsidRPr="0040713F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B53DA4" w:rsidRPr="0040713F" w:rsidRDefault="00B53DA4" w:rsidP="006F61A4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 за однією з галузей знань: «Право», «Воєнні науки, національна безпека, безпека державного кордону», ступінь вищої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освіти – не нижче бакалавра;</w:t>
                  </w: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B53DA4" w:rsidRPr="0040713F" w:rsidRDefault="00B53DA4" w:rsidP="00985DD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B53DA4" w:rsidRPr="0040713F" w:rsidRDefault="00B53DA4" w:rsidP="00985DD1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у державних органах влади, органах системи правосуддя, досвід проходження служби у правоохоронних органах чи військових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формуваннях – не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менше ніж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2 роки;</w:t>
                  </w:r>
                </w:p>
                <w:p w:rsidR="00B53DA4" w:rsidRPr="006F61A4" w:rsidRDefault="00B53DA4" w:rsidP="006F61A4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B53DA4" w:rsidRPr="008F3B95" w:rsidRDefault="00B53DA4" w:rsidP="00985DD1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B53DA4" w:rsidRPr="00326A9D" w:rsidRDefault="00B53DA4" w:rsidP="00985DD1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B53DA4" w:rsidRDefault="00B53DA4" w:rsidP="006F61A4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B53DA4" w:rsidRPr="008F3B95" w:rsidRDefault="00B53DA4" w:rsidP="006F61A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DA4" w:rsidRPr="008F3B95" w:rsidTr="00985DD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B53DA4" w:rsidRPr="008F3B95" w:rsidRDefault="00B53DA4" w:rsidP="00985DD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53DA4" w:rsidRPr="008F3B95" w:rsidTr="00985DD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B53DA4" w:rsidRPr="008F3B95" w:rsidRDefault="00B53DA4" w:rsidP="00985DD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B53DA4" w:rsidRPr="008F3B95" w:rsidTr="00985DD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B53DA4" w:rsidRPr="008F3B95" w:rsidRDefault="00B53DA4" w:rsidP="00985DD1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B53DA4" w:rsidRPr="008F3B95" w:rsidRDefault="00B53DA4" w:rsidP="006F61A4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</w:tc>
            </w:tr>
          </w:tbl>
          <w:p w:rsidR="00B53DA4" w:rsidRPr="008F3B95" w:rsidRDefault="00B53DA4" w:rsidP="00985DD1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53DA4" w:rsidRDefault="00B53DA4" w:rsidP="00B53DA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53DA4" w:rsidRPr="0095350E" w:rsidRDefault="006F61A4" w:rsidP="00B53DA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r w:rsidR="00B53DA4" w:rsidRPr="0095350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B53DA4"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B53DA4" w:rsidRPr="0095350E" w:rsidRDefault="00B53DA4" w:rsidP="00B53D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B53DA4" w:rsidRPr="006F61A4" w:rsidRDefault="006F61A4" w:rsidP="00B53D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</w:t>
      </w:r>
      <w:r w:rsidR="00B53DA4"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53DA4" w:rsidRPr="009535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Анастасія ЯКОВЛЄВА</w:t>
      </w:r>
    </w:p>
    <w:p w:rsidR="00B53DA4" w:rsidRDefault="00B53DA4" w:rsidP="00B1459C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162AA0" w:rsidRPr="00421103" w:rsidRDefault="00162AA0" w:rsidP="00162AA0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162AA0" w:rsidRPr="00421103" w:rsidRDefault="00162AA0" w:rsidP="00162AA0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162AA0" w:rsidRPr="00421103" w:rsidRDefault="00162AA0" w:rsidP="00162AA0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162AA0" w:rsidRPr="00421103" w:rsidRDefault="00162AA0" w:rsidP="00162AA0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162AA0" w:rsidRPr="00421103" w:rsidRDefault="00162AA0" w:rsidP="00162AA0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162AA0" w:rsidRPr="00421103" w:rsidRDefault="00162AA0" w:rsidP="00162AA0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162AA0" w:rsidRPr="00421103" w:rsidRDefault="00162AA0" w:rsidP="00162AA0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162AA0" w:rsidRPr="00421103" w:rsidRDefault="00162AA0" w:rsidP="00162AA0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162AA0" w:rsidRPr="00421103" w:rsidRDefault="00162AA0" w:rsidP="00162AA0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162AA0" w:rsidRDefault="00162AA0" w:rsidP="00162AA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162AA0" w:rsidRPr="008F3B95" w:rsidRDefault="00162AA0" w:rsidP="00162AA0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162AA0" w:rsidRPr="008F3B95" w:rsidRDefault="00162AA0" w:rsidP="00162A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162AA0" w:rsidRDefault="00162AA0" w:rsidP="00162A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відділу охорони об’єктів та підтримання громадського порядку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62AA0" w:rsidRPr="008F3B95" w:rsidRDefault="00162AA0" w:rsidP="00162A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62AA0" w:rsidRPr="008F3B95" w:rsidRDefault="00162AA0" w:rsidP="00162A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162AA0" w:rsidRPr="00CE0E19" w:rsidRDefault="00162AA0" w:rsidP="00162AA0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Pr="00162AA0">
        <w:rPr>
          <w:rFonts w:ascii="Times New Roman" w:hAnsi="Times New Roman"/>
          <w:b/>
          <w:sz w:val="28"/>
          <w:szCs w:val="28"/>
          <w:lang w:eastAsia="ru-RU"/>
        </w:rPr>
        <w:t>начальника відділу охорони об’єктів та підтримання громадського порядку</w:t>
      </w:r>
      <w:r>
        <w:rPr>
          <w:rFonts w:ascii="Times New Roman" w:hAnsi="Times New Roman"/>
          <w:b/>
          <w:sz w:val="28"/>
          <w:szCs w:val="28"/>
        </w:rPr>
        <w:t xml:space="preserve"> 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p w:rsidR="00883551" w:rsidRDefault="00162AA0" w:rsidP="00883551">
      <w:pPr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883551">
        <w:rPr>
          <w:rFonts w:ascii="Times New Roman" w:hAnsi="Times New Roman"/>
          <w:sz w:val="28"/>
          <w:szCs w:val="28"/>
        </w:rPr>
        <w:t xml:space="preserve">1) </w:t>
      </w:r>
      <w:r w:rsidR="00883551" w:rsidRPr="00883551">
        <w:rPr>
          <w:rFonts w:ascii="Times New Roman" w:eastAsiaTheme="minorEastAsia" w:hAnsi="Times New Roman"/>
          <w:sz w:val="28"/>
          <w:szCs w:val="28"/>
          <w:lang w:eastAsia="ru-RU"/>
        </w:rPr>
        <w:t>Організовує і проводить перевірки діяльності підрозділів охорони та порядку несення служби співробітниками в судах з підтримання громадського порядку</w:t>
      </w:r>
      <w:r w:rsidR="00883551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13484F" w:rsidRPr="0013484F" w:rsidRDefault="0013484F" w:rsidP="0013484F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2)</w:t>
      </w:r>
      <w:r w:rsidRPr="0013484F">
        <w:rPr>
          <w:rFonts w:ascii="Times New Roman" w:eastAsiaTheme="minorEastAsia" w:hAnsi="Times New Roman"/>
          <w:sz w:val="28"/>
          <w:szCs w:val="28"/>
          <w:lang w:eastAsia="ru-RU"/>
        </w:rPr>
        <w:t xml:space="preserve"> Заслуховує звіти працівників відділу та керівників підрозділів охорони (взводів, відділень) про результати роботи та вжиті заходи щодо усунення недоліків, виявлених під час перевірок. </w:t>
      </w:r>
      <w:r w:rsidRPr="0013484F">
        <w:rPr>
          <w:rFonts w:ascii="Times New Roman" w:eastAsiaTheme="minorEastAsia" w:hAnsi="Times New Roman"/>
          <w:iCs/>
          <w:sz w:val="28"/>
          <w:szCs w:val="28"/>
          <w:lang w:eastAsia="ru-RU"/>
        </w:rPr>
        <w:t>Проводить підбиття підсумків за результатами службової діяльності в</w:t>
      </w:r>
      <w:r w:rsidRPr="0013484F">
        <w:rPr>
          <w:rFonts w:ascii="Times New Roman" w:eastAsiaTheme="minorEastAsia" w:hAnsi="Times New Roman"/>
          <w:sz w:val="28"/>
          <w:szCs w:val="28"/>
          <w:lang w:eastAsia="ru-RU"/>
        </w:rPr>
        <w:t>ідділу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  <w:r w:rsidRPr="0013484F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</w:p>
    <w:p w:rsidR="00883551" w:rsidRPr="00883551" w:rsidRDefault="0013484F" w:rsidP="008835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iCs/>
          <w:sz w:val="28"/>
          <w:szCs w:val="28"/>
          <w:lang w:eastAsia="ru-RU"/>
        </w:rPr>
        <w:t>3</w:t>
      </w:r>
      <w:r w:rsidR="00883551">
        <w:rPr>
          <w:rFonts w:ascii="Times New Roman" w:eastAsiaTheme="minorEastAsia" w:hAnsi="Times New Roman"/>
          <w:iCs/>
          <w:sz w:val="28"/>
          <w:szCs w:val="28"/>
          <w:lang w:eastAsia="ru-RU"/>
        </w:rPr>
        <w:t xml:space="preserve">) </w:t>
      </w:r>
      <w:r w:rsidR="00883551" w:rsidRPr="00883551">
        <w:rPr>
          <w:rFonts w:ascii="Times New Roman" w:eastAsiaTheme="minorEastAsia" w:hAnsi="Times New Roman"/>
          <w:iCs/>
          <w:sz w:val="28"/>
          <w:szCs w:val="28"/>
          <w:lang w:eastAsia="ru-RU"/>
        </w:rPr>
        <w:t>Здійснює підготовку довідкових, інформаційно-аналітичних та інших узагальнених матеріалів за напрямом діяльності для їх розгляду на нарадах керівництва ТУ ССО у Кіровоградській області</w:t>
      </w:r>
      <w:r>
        <w:rPr>
          <w:rFonts w:ascii="Times New Roman" w:eastAsiaTheme="minorEastAsia" w:hAnsi="Times New Roman"/>
          <w:iCs/>
          <w:sz w:val="28"/>
          <w:szCs w:val="28"/>
          <w:lang w:eastAsia="ru-RU"/>
        </w:rPr>
        <w:t>;</w:t>
      </w:r>
    </w:p>
    <w:p w:rsidR="00883551" w:rsidRDefault="0013484F" w:rsidP="008835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883551">
        <w:rPr>
          <w:rFonts w:ascii="Times New Roman" w:eastAsiaTheme="minorEastAsia" w:hAnsi="Times New Roman"/>
          <w:sz w:val="28"/>
          <w:szCs w:val="28"/>
          <w:lang w:eastAsia="ru-RU"/>
        </w:rPr>
        <w:t>)</w:t>
      </w:r>
      <w:r w:rsidR="00883551" w:rsidRPr="0088355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883551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883551" w:rsidRPr="00883551">
        <w:rPr>
          <w:rFonts w:ascii="Times New Roman" w:eastAsiaTheme="minorEastAsia" w:hAnsi="Times New Roman"/>
          <w:sz w:val="28"/>
          <w:szCs w:val="28"/>
          <w:lang w:eastAsia="ru-RU"/>
        </w:rPr>
        <w:t>Організовує та проводить наради, конференції, семінари і тренінги з питань підтримання громадського порядку в судах та припинення проявів неповаги до суду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883551" w:rsidRPr="00883551" w:rsidRDefault="0013484F" w:rsidP="00883551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5)  </w:t>
      </w:r>
      <w:r w:rsidR="00883551" w:rsidRPr="00883551">
        <w:rPr>
          <w:rFonts w:ascii="Times New Roman" w:eastAsiaTheme="minorEastAsia" w:hAnsi="Times New Roman"/>
          <w:sz w:val="28"/>
          <w:szCs w:val="28"/>
          <w:lang w:eastAsia="ru-RU"/>
        </w:rPr>
        <w:t>В установленому порядку організовує обмін інформацією з іншими правоохоронними та державними органами, військовими формуваннями та органами місцевого самоврядування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883551" w:rsidRPr="00883551" w:rsidRDefault="0013484F" w:rsidP="00883551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6)</w:t>
      </w:r>
      <w:r w:rsidR="00883551" w:rsidRPr="00883551">
        <w:rPr>
          <w:rFonts w:ascii="Times New Roman" w:eastAsiaTheme="minorEastAsia" w:hAnsi="Times New Roman"/>
          <w:sz w:val="28"/>
          <w:szCs w:val="28"/>
          <w:lang w:eastAsia="ru-RU"/>
        </w:rPr>
        <w:t xml:space="preserve"> Організовує та бере участь у підготовці організаційно-розпорядчих документів, які стосуються організації несення служби з підтримання громадського порядку в судах та припинення проявів неповаги до суду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883551" w:rsidRPr="00883551" w:rsidRDefault="0013484F" w:rsidP="00883551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7)</w:t>
      </w:r>
      <w:r w:rsidR="00883551" w:rsidRPr="00883551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="00883551" w:rsidRPr="00883551">
        <w:rPr>
          <w:rFonts w:ascii="Times New Roman" w:eastAsiaTheme="minorEastAsia" w:hAnsi="Times New Roman"/>
          <w:bCs/>
          <w:sz w:val="28"/>
          <w:szCs w:val="28"/>
          <w:lang w:eastAsia="ru-RU"/>
        </w:rPr>
        <w:t>За дорученням начальника ТУ ССО у Кіровоградській області, його  заступника або осіб, які виконують їх обов’язки, здійснює інші повноваження відповідно до компетенції відділу та передбачені законодавством України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883551" w:rsidRPr="00883551" w:rsidRDefault="0013484F" w:rsidP="00883551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8)</w:t>
      </w:r>
      <w:r w:rsidR="00883551" w:rsidRPr="00883551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Забезпечує збереження, цільове використання матеріальних та нематеріальних активів, що передані в користування або відповідальне зберігання співробітниками та працівникам відділу</w:t>
      </w: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883551" w:rsidRPr="00883551" w:rsidRDefault="0013484F" w:rsidP="0013484F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567"/>
        <w:jc w:val="both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13484F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lastRenderedPageBreak/>
        <w:t>9)</w:t>
      </w:r>
      <w:r w:rsidR="00883551" w:rsidRPr="0088355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883551" w:rsidRPr="00883551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Забезпечує пропуск осіб до будинків (приміщень) судів, органів та установ системи правосуддя і на їх територію транспортних засобів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;</w:t>
      </w:r>
    </w:p>
    <w:p w:rsidR="00883551" w:rsidRPr="0013484F" w:rsidRDefault="00883551" w:rsidP="0013484F">
      <w:pPr>
        <w:pStyle w:val="a5"/>
        <w:widowControl w:val="0"/>
        <w:numPr>
          <w:ilvl w:val="0"/>
          <w:numId w:val="6"/>
        </w:numPr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left="0" w:right="2" w:firstLine="567"/>
        <w:jc w:val="both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13484F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Забезпечує підтримання громадського порядку під час розгляду справ судом.</w:t>
      </w:r>
    </w:p>
    <w:p w:rsidR="00162AA0" w:rsidRPr="008F3B95" w:rsidRDefault="00162AA0" w:rsidP="00162AA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62AA0" w:rsidRPr="008F3B95" w:rsidRDefault="00162AA0" w:rsidP="00162AA0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162AA0" w:rsidRPr="008F3B95" w:rsidRDefault="00162AA0" w:rsidP="00162AA0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="004A036E">
        <w:rPr>
          <w:rFonts w:ascii="Times New Roman" w:hAnsi="Times New Roman"/>
          <w:sz w:val="28"/>
          <w:szCs w:val="28"/>
          <w:lang w:eastAsia="ru-RU"/>
        </w:rPr>
        <w:t>890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162AA0" w:rsidRPr="008F3B95" w:rsidRDefault="00162AA0" w:rsidP="00162AA0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162AA0" w:rsidRPr="00297DB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162AA0" w:rsidRPr="00297DB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162AA0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162AA0" w:rsidRPr="00326A9D" w:rsidRDefault="00162AA0" w:rsidP="00162A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162AA0" w:rsidRPr="008F3B95" w:rsidRDefault="00162AA0" w:rsidP="00162A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162AA0" w:rsidRPr="00374122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Pr="00EC6B94">
        <w:rPr>
          <w:rFonts w:ascii="Times New Roman" w:hAnsi="Times New Roman"/>
          <w:sz w:val="28"/>
          <w:szCs w:val="28"/>
          <w:lang w:val="ru-RU" w:eastAsia="ru-RU"/>
        </w:rPr>
        <w:t xml:space="preserve">11 </w:t>
      </w:r>
      <w:proofErr w:type="spellStart"/>
      <w:r w:rsidRPr="00EC6B94">
        <w:rPr>
          <w:rFonts w:ascii="Times New Roman" w:hAnsi="Times New Roman"/>
          <w:sz w:val="28"/>
          <w:szCs w:val="28"/>
          <w:lang w:val="ru-RU" w:eastAsia="ru-RU"/>
        </w:rPr>
        <w:t>серпня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 16.30 год.                 </w:t>
      </w:r>
      <w:r w:rsidRPr="00EC6B94">
        <w:rPr>
          <w:rFonts w:ascii="Times New Roman" w:hAnsi="Times New Roman"/>
          <w:sz w:val="28"/>
          <w:szCs w:val="28"/>
          <w:lang w:eastAsia="ru-RU"/>
        </w:rPr>
        <w:t xml:space="preserve">18 серпня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162AA0" w:rsidRPr="008F3B95" w:rsidRDefault="00162AA0" w:rsidP="00162A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Pr="0040713F">
        <w:rPr>
          <w:rFonts w:ascii="Times New Roman" w:hAnsi="Times New Roman"/>
          <w:sz w:val="28"/>
          <w:szCs w:val="28"/>
        </w:rPr>
        <w:t>провідного спеціаліста (оперативн</w:t>
      </w:r>
      <w:r>
        <w:rPr>
          <w:rFonts w:ascii="Times New Roman" w:hAnsi="Times New Roman"/>
          <w:sz w:val="28"/>
          <w:szCs w:val="28"/>
        </w:rPr>
        <w:t>ий</w:t>
      </w:r>
      <w:r w:rsidRPr="0040713F">
        <w:rPr>
          <w:rFonts w:ascii="Times New Roman" w:hAnsi="Times New Roman"/>
          <w:sz w:val="28"/>
          <w:szCs w:val="28"/>
        </w:rPr>
        <w:t xml:space="preserve"> чергов</w:t>
      </w:r>
      <w:r>
        <w:rPr>
          <w:rFonts w:ascii="Times New Roman" w:hAnsi="Times New Roman"/>
          <w:sz w:val="28"/>
          <w:szCs w:val="28"/>
        </w:rPr>
        <w:t>ий</w:t>
      </w:r>
      <w:r w:rsidRPr="0040713F">
        <w:rPr>
          <w:rFonts w:ascii="Times New Roman" w:hAnsi="Times New Roman"/>
          <w:sz w:val="28"/>
          <w:szCs w:val="28"/>
        </w:rPr>
        <w:t>) відділу оперативно-чергової служби</w:t>
      </w:r>
      <w:r w:rsidRPr="00CE0E19">
        <w:rPr>
          <w:rFonts w:ascii="Times New Roman" w:hAnsi="Times New Roman"/>
          <w:b/>
          <w:sz w:val="28"/>
          <w:szCs w:val="28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62AA0" w:rsidRPr="008F3B95" w:rsidTr="00A91BEE">
        <w:trPr>
          <w:trHeight w:val="408"/>
        </w:trPr>
        <w:tc>
          <w:tcPr>
            <w:tcW w:w="9639" w:type="dxa"/>
          </w:tcPr>
          <w:p w:rsidR="00162AA0" w:rsidRPr="008F3B95" w:rsidRDefault="00162AA0" w:rsidP="00A91BE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162AA0" w:rsidRPr="008F3B95" w:rsidRDefault="00162AA0" w:rsidP="00A91BE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162AA0" w:rsidRPr="0095350E" w:rsidRDefault="00162AA0" w:rsidP="00A91BE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22 серпня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162AA0" w:rsidRPr="008F3B95" w:rsidRDefault="00162AA0" w:rsidP="00A91BE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162AA0" w:rsidRPr="008F3B95" w:rsidRDefault="00162AA0" w:rsidP="00A91BE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Яковлєва Анастасія Сергіївна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66 398-24-14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8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162AA0" w:rsidRPr="008F3B95" w:rsidRDefault="00162AA0" w:rsidP="00A91BEE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62AA0" w:rsidRPr="008F3B95" w:rsidRDefault="00162AA0" w:rsidP="00A91B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162AA0" w:rsidRPr="008F3B95" w:rsidRDefault="00162AA0" w:rsidP="00A91B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62AA0" w:rsidRPr="008F3B95" w:rsidRDefault="00162AA0" w:rsidP="00A91B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62AA0" w:rsidRPr="0040713F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162AA0" w:rsidRPr="00DB2A4B" w:rsidRDefault="00162AA0" w:rsidP="008A3FCA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освіта, ступінь вищої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освіти – </w:t>
                  </w:r>
                  <w:r w:rsidR="00DB2A4B">
                    <w:rPr>
                      <w:rFonts w:ascii="Times New Roman" w:hAnsi="Times New Roman"/>
                      <w:sz w:val="28"/>
                      <w:szCs w:val="28"/>
                    </w:rPr>
                    <w:t xml:space="preserve">не нижче </w:t>
                  </w:r>
                  <w:r w:rsidR="008A3FCA">
                    <w:rPr>
                      <w:rFonts w:ascii="Times New Roman" w:hAnsi="Times New Roman"/>
                      <w:sz w:val="28"/>
                      <w:szCs w:val="28"/>
                    </w:rPr>
                    <w:t>ма</w:t>
                  </w:r>
                  <w:r w:rsidR="00DB2A4B">
                    <w:rPr>
                      <w:rFonts w:ascii="Times New Roman" w:hAnsi="Times New Roman"/>
                      <w:sz w:val="28"/>
                      <w:szCs w:val="28"/>
                    </w:rPr>
                    <w:t>гістра;</w:t>
                  </w:r>
                  <w:r w:rsidR="00DB2A4B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62AA0" w:rsidRPr="0040713F" w:rsidRDefault="00162AA0" w:rsidP="00A91BE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476245" w:rsidRPr="00476245" w:rsidRDefault="00476245" w:rsidP="00476245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освід роботи на керівних посадах державних органів влади, правоохоронних органів, військових формувань та підприємств, установ організацій незалежно від форм власності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або на посада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спів</w:t>
                  </w:r>
                  <w:r w:rsidR="0023705E"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робітників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Служби судової охорони 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– не менше ніж  2 роки;</w:t>
                  </w:r>
                </w:p>
                <w:p w:rsidR="00476245" w:rsidRPr="00476245" w:rsidRDefault="00476245" w:rsidP="00476245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76245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162AA0" w:rsidRPr="0040713F" w:rsidRDefault="00162AA0" w:rsidP="00A91BE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62AA0" w:rsidRPr="008F3B95" w:rsidRDefault="00162AA0" w:rsidP="00A91BEE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162AA0" w:rsidRPr="00326A9D" w:rsidRDefault="00162AA0" w:rsidP="00A91BEE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162AA0" w:rsidRPr="008F3B95" w:rsidRDefault="008A3FCA" w:rsidP="00A91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</w:t>
                  </w:r>
                  <w:r w:rsidR="00162AA0"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2AA0" w:rsidRPr="008F3B95" w:rsidTr="00A91B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162AA0" w:rsidRPr="008F3B95" w:rsidRDefault="00162AA0" w:rsidP="00A91BE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62AA0" w:rsidRPr="008F3B95" w:rsidTr="00A91B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62AA0" w:rsidRPr="008F3B95" w:rsidRDefault="00162AA0" w:rsidP="00A91B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162AA0" w:rsidRPr="008F3B95" w:rsidTr="00A91B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62AA0" w:rsidRPr="008F3B95" w:rsidRDefault="00162AA0" w:rsidP="00A91BE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162AA0" w:rsidRPr="008F3B95" w:rsidRDefault="00162AA0" w:rsidP="00A91BEE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162AA0" w:rsidRPr="008F3B95" w:rsidRDefault="00162AA0" w:rsidP="00A91BE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62AA0" w:rsidRPr="008F3B95" w:rsidRDefault="00162AA0" w:rsidP="00A91BEE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62AA0" w:rsidRDefault="00162AA0" w:rsidP="00162AA0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F61A4" w:rsidRPr="0095350E" w:rsidRDefault="006F61A4" w:rsidP="006F61A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r w:rsidRPr="0095350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6F61A4" w:rsidRPr="0095350E" w:rsidRDefault="006F61A4" w:rsidP="006F61A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6F61A4" w:rsidRPr="006F61A4" w:rsidRDefault="006F61A4" w:rsidP="006F61A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</w:t>
      </w:r>
      <w:r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535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Анастасія ЯКОВЛЄВА</w:t>
      </w:r>
    </w:p>
    <w:p w:rsidR="006F61A4" w:rsidRDefault="006F61A4" w:rsidP="006F61A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41DBC" w:rsidRDefault="00C41DBC" w:rsidP="000D38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C41DBC" w:rsidSect="006F2B14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7DB"/>
    <w:multiLevelType w:val="multilevel"/>
    <w:tmpl w:val="49BC3F9C"/>
    <w:lvl w:ilvl="0">
      <w:start w:val="1"/>
      <w:numFmt w:val="decimal"/>
      <w:lvlText w:val="%1."/>
      <w:lvlJc w:val="left"/>
      <w:pPr>
        <w:ind w:left="1840" w:hanging="360"/>
      </w:pPr>
      <w:rPr>
        <w:rFonts w:hint="default"/>
      </w:rPr>
    </w:lvl>
    <w:lvl w:ilvl="1">
      <w:start w:val="20"/>
      <w:numFmt w:val="decimal"/>
      <w:isLgl/>
      <w:lvlText w:val="%1.%2."/>
      <w:lvlJc w:val="left"/>
      <w:pPr>
        <w:ind w:left="2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0" w:hanging="2160"/>
      </w:pPr>
      <w:rPr>
        <w:rFonts w:hint="default"/>
      </w:rPr>
    </w:lvl>
  </w:abstractNum>
  <w:abstractNum w:abstractNumId="1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97C81"/>
    <w:multiLevelType w:val="multilevel"/>
    <w:tmpl w:val="7B32BC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5" w15:restartNumberingAfterBreak="0">
    <w:nsid w:val="7D631B03"/>
    <w:multiLevelType w:val="hybridMultilevel"/>
    <w:tmpl w:val="91F8640E"/>
    <w:lvl w:ilvl="0" w:tplc="2F6814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8" w:hanging="360"/>
      </w:pPr>
    </w:lvl>
    <w:lvl w:ilvl="2" w:tplc="1000001B" w:tentative="1">
      <w:start w:val="1"/>
      <w:numFmt w:val="lowerRoman"/>
      <w:lvlText w:val="%3."/>
      <w:lvlJc w:val="right"/>
      <w:pPr>
        <w:ind w:left="2508" w:hanging="180"/>
      </w:pPr>
    </w:lvl>
    <w:lvl w:ilvl="3" w:tplc="1000000F" w:tentative="1">
      <w:start w:val="1"/>
      <w:numFmt w:val="decimal"/>
      <w:lvlText w:val="%4."/>
      <w:lvlJc w:val="left"/>
      <w:pPr>
        <w:ind w:left="3228" w:hanging="360"/>
      </w:pPr>
    </w:lvl>
    <w:lvl w:ilvl="4" w:tplc="10000019" w:tentative="1">
      <w:start w:val="1"/>
      <w:numFmt w:val="lowerLetter"/>
      <w:lvlText w:val="%5."/>
      <w:lvlJc w:val="left"/>
      <w:pPr>
        <w:ind w:left="3948" w:hanging="360"/>
      </w:pPr>
    </w:lvl>
    <w:lvl w:ilvl="5" w:tplc="1000001B" w:tentative="1">
      <w:start w:val="1"/>
      <w:numFmt w:val="lowerRoman"/>
      <w:lvlText w:val="%6."/>
      <w:lvlJc w:val="right"/>
      <w:pPr>
        <w:ind w:left="4668" w:hanging="180"/>
      </w:pPr>
    </w:lvl>
    <w:lvl w:ilvl="6" w:tplc="1000000F" w:tentative="1">
      <w:start w:val="1"/>
      <w:numFmt w:val="decimal"/>
      <w:lvlText w:val="%7."/>
      <w:lvlJc w:val="left"/>
      <w:pPr>
        <w:ind w:left="5388" w:hanging="360"/>
      </w:pPr>
    </w:lvl>
    <w:lvl w:ilvl="7" w:tplc="10000019" w:tentative="1">
      <w:start w:val="1"/>
      <w:numFmt w:val="lowerLetter"/>
      <w:lvlText w:val="%8."/>
      <w:lvlJc w:val="left"/>
      <w:pPr>
        <w:ind w:left="6108" w:hanging="360"/>
      </w:pPr>
    </w:lvl>
    <w:lvl w:ilvl="8" w:tplc="1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044"/>
    <w:rsid w:val="00030C6D"/>
    <w:rsid w:val="00031050"/>
    <w:rsid w:val="00031358"/>
    <w:rsid w:val="000313DC"/>
    <w:rsid w:val="00033F7C"/>
    <w:rsid w:val="00036FF6"/>
    <w:rsid w:val="00041E62"/>
    <w:rsid w:val="00051F3D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0F3E6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484F"/>
    <w:rsid w:val="00135ACF"/>
    <w:rsid w:val="0014049B"/>
    <w:rsid w:val="00142269"/>
    <w:rsid w:val="00144B00"/>
    <w:rsid w:val="001530DB"/>
    <w:rsid w:val="001536B8"/>
    <w:rsid w:val="001543E3"/>
    <w:rsid w:val="00156770"/>
    <w:rsid w:val="001575D7"/>
    <w:rsid w:val="00160263"/>
    <w:rsid w:val="00162AA0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3705E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35D"/>
    <w:rsid w:val="002D45E1"/>
    <w:rsid w:val="002E24E8"/>
    <w:rsid w:val="002E6BDD"/>
    <w:rsid w:val="002F2AA5"/>
    <w:rsid w:val="00302E80"/>
    <w:rsid w:val="003063BC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C3F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2E8D"/>
    <w:rsid w:val="003A2EC4"/>
    <w:rsid w:val="003A37E8"/>
    <w:rsid w:val="003A67A1"/>
    <w:rsid w:val="003B025B"/>
    <w:rsid w:val="003B112D"/>
    <w:rsid w:val="003B1E4F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713F"/>
    <w:rsid w:val="00412583"/>
    <w:rsid w:val="0041603F"/>
    <w:rsid w:val="0041667C"/>
    <w:rsid w:val="00416B46"/>
    <w:rsid w:val="004179E2"/>
    <w:rsid w:val="0042476B"/>
    <w:rsid w:val="004319AE"/>
    <w:rsid w:val="00432CB7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28A3"/>
    <w:rsid w:val="00464A25"/>
    <w:rsid w:val="004651FF"/>
    <w:rsid w:val="00471657"/>
    <w:rsid w:val="00476245"/>
    <w:rsid w:val="00484395"/>
    <w:rsid w:val="00484CD5"/>
    <w:rsid w:val="004926D6"/>
    <w:rsid w:val="004A036E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15C1"/>
    <w:rsid w:val="00562746"/>
    <w:rsid w:val="00563D85"/>
    <w:rsid w:val="005700F9"/>
    <w:rsid w:val="00571F4B"/>
    <w:rsid w:val="00571FEB"/>
    <w:rsid w:val="005723AC"/>
    <w:rsid w:val="005729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21C"/>
    <w:rsid w:val="005C135F"/>
    <w:rsid w:val="005C14DA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995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F144F"/>
    <w:rsid w:val="006F1752"/>
    <w:rsid w:val="006F2B14"/>
    <w:rsid w:val="006F2FBB"/>
    <w:rsid w:val="006F355F"/>
    <w:rsid w:val="006F5E49"/>
    <w:rsid w:val="006F61A4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861"/>
    <w:rsid w:val="00795ADE"/>
    <w:rsid w:val="00795EE6"/>
    <w:rsid w:val="00795F36"/>
    <w:rsid w:val="007964CA"/>
    <w:rsid w:val="00797B1B"/>
    <w:rsid w:val="007A0460"/>
    <w:rsid w:val="007A122B"/>
    <w:rsid w:val="007A49A3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4E73"/>
    <w:rsid w:val="00850AC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551"/>
    <w:rsid w:val="008837EE"/>
    <w:rsid w:val="008866BE"/>
    <w:rsid w:val="008870E5"/>
    <w:rsid w:val="00890299"/>
    <w:rsid w:val="00896319"/>
    <w:rsid w:val="008A3FCA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A6C60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2E32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506A4"/>
    <w:rsid w:val="00B53D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0C44"/>
    <w:rsid w:val="00CE0E19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C85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3ECA"/>
    <w:rsid w:val="00D94459"/>
    <w:rsid w:val="00DA5C4E"/>
    <w:rsid w:val="00DA6F7F"/>
    <w:rsid w:val="00DA7000"/>
    <w:rsid w:val="00DA7ACA"/>
    <w:rsid w:val="00DB2A4B"/>
    <w:rsid w:val="00DC22B4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E7888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62CAF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5DDB"/>
    <w:rsid w:val="00EC68B5"/>
    <w:rsid w:val="00EC6B94"/>
    <w:rsid w:val="00ED2E0C"/>
    <w:rsid w:val="00ED4908"/>
    <w:rsid w:val="00ED5AF3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5CAA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1A49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1937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7A2C6-366C-4700-815A-500F23D7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12</Pages>
  <Words>3566</Words>
  <Characters>20328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122</cp:revision>
  <cp:lastPrinted>2021-07-26T11:17:00Z</cp:lastPrinted>
  <dcterms:created xsi:type="dcterms:W3CDTF">2020-11-05T13:53:00Z</dcterms:created>
  <dcterms:modified xsi:type="dcterms:W3CDTF">2023-08-11T08:26:00Z</dcterms:modified>
</cp:coreProperties>
</file>