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57EEC">
        <w:rPr>
          <w:rFonts w:ascii="Times New Roman" w:hAnsi="Times New Roman"/>
          <w:color w:val="000000" w:themeColor="text1"/>
          <w:sz w:val="28"/>
          <w:szCs w:val="28"/>
          <w:lang w:eastAsia="ru-RU"/>
        </w:rPr>
        <w:t>25 липня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F0356C">
        <w:rPr>
          <w:rFonts w:ascii="Times New Roman" w:hAnsi="Times New Roman"/>
          <w:color w:val="000000" w:themeColor="text1"/>
          <w:sz w:val="28"/>
          <w:szCs w:val="28"/>
          <w:lang w:eastAsia="ru-RU"/>
        </w:rPr>
        <w:t>6</w:t>
      </w:r>
      <w:r w:rsidR="00557EEC">
        <w:rPr>
          <w:rFonts w:ascii="Times New Roman" w:hAnsi="Times New Roman"/>
          <w:color w:val="000000" w:themeColor="text1"/>
          <w:sz w:val="28"/>
          <w:szCs w:val="28"/>
          <w:lang w:eastAsia="ru-RU"/>
        </w:rPr>
        <w:t xml:space="preserve"> серпня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F0356C">
              <w:rPr>
                <w:rFonts w:ascii="Times New Roman" w:hAnsi="Times New Roman"/>
                <w:color w:val="000000" w:themeColor="text1"/>
                <w:sz w:val="28"/>
                <w:szCs w:val="28"/>
                <w:lang w:eastAsia="ru-RU"/>
              </w:rPr>
              <w:t>20</w:t>
            </w:r>
            <w:r w:rsidR="00557EEC">
              <w:rPr>
                <w:rFonts w:ascii="Times New Roman" w:hAnsi="Times New Roman"/>
                <w:color w:val="000000" w:themeColor="text1"/>
                <w:sz w:val="28"/>
                <w:szCs w:val="28"/>
                <w:lang w:eastAsia="ru-RU"/>
              </w:rPr>
              <w:t xml:space="preserve"> серпня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32045" w:rsidP="00BB784F">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BB784F" w:rsidRPr="0095350E">
        <w:rPr>
          <w:rFonts w:ascii="Times New Roman" w:hAnsi="Times New Roman"/>
          <w:sz w:val="28"/>
          <w:szCs w:val="28"/>
        </w:rPr>
        <w:t>а</w:t>
      </w:r>
      <w:r w:rsidR="00BB784F">
        <w:rPr>
          <w:rFonts w:ascii="Times New Roman" w:hAnsi="Times New Roman"/>
          <w:sz w:val="28"/>
          <w:szCs w:val="28"/>
        </w:rPr>
        <w:t>ч</w:t>
      </w:r>
      <w:r w:rsidR="00BB784F" w:rsidRPr="0095350E">
        <w:rPr>
          <w:rFonts w:ascii="Times New Roman" w:hAnsi="Times New Roman"/>
          <w:sz w:val="28"/>
          <w:szCs w:val="28"/>
        </w:rPr>
        <w:t>альник</w:t>
      </w:r>
      <w:proofErr w:type="spellEnd"/>
      <w:r w:rsidR="00BB784F"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32045" w:rsidP="00BB784F">
      <w:pPr>
        <w:spacing w:after="0" w:line="240" w:lineRule="auto"/>
        <w:rPr>
          <w:rFonts w:ascii="Times New Roman" w:hAnsi="Times New Roman"/>
          <w:b/>
          <w:sz w:val="28"/>
          <w:szCs w:val="28"/>
        </w:rPr>
      </w:pPr>
      <w:r>
        <w:rPr>
          <w:rFonts w:ascii="Times New Roman" w:hAnsi="Times New Roman"/>
          <w:sz w:val="28"/>
          <w:szCs w:val="28"/>
        </w:rPr>
        <w:t>підполковник</w:t>
      </w:r>
      <w:r w:rsidR="00BB784F">
        <w:rPr>
          <w:rFonts w:ascii="Times New Roman" w:hAnsi="Times New Roman"/>
          <w:sz w:val="28"/>
          <w:szCs w:val="28"/>
        </w:rPr>
        <w:t xml:space="preserve"> </w:t>
      </w:r>
      <w:r w:rsidR="00BB784F"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BB784F">
        <w:rPr>
          <w:rFonts w:ascii="Times New Roman" w:hAnsi="Times New Roman"/>
          <w:sz w:val="28"/>
          <w:szCs w:val="28"/>
        </w:rPr>
        <w:t xml:space="preserve"> </w:t>
      </w:r>
      <w:r w:rsidR="00BB784F">
        <w:rPr>
          <w:rFonts w:ascii="Times New Roman" w:hAnsi="Times New Roman"/>
          <w:b/>
          <w:sz w:val="28"/>
          <w:szCs w:val="28"/>
        </w:rPr>
        <w:t>Ана</w:t>
      </w:r>
      <w:r>
        <w:rPr>
          <w:rFonts w:ascii="Times New Roman" w:hAnsi="Times New Roman"/>
          <w:b/>
          <w:sz w:val="28"/>
          <w:szCs w:val="28"/>
        </w:rPr>
        <w:t>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57EEC">
        <w:rPr>
          <w:rFonts w:ascii="Times New Roman" w:hAnsi="Times New Roman"/>
          <w:color w:val="000000" w:themeColor="text1"/>
          <w:sz w:val="28"/>
          <w:szCs w:val="28"/>
          <w:lang w:eastAsia="ru-RU"/>
        </w:rPr>
        <w:t>25 липня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w:t>
      </w:r>
      <w:r w:rsidR="00F0356C">
        <w:rPr>
          <w:rFonts w:ascii="Times New Roman" w:hAnsi="Times New Roman"/>
          <w:color w:val="000000" w:themeColor="text1"/>
          <w:sz w:val="28"/>
          <w:szCs w:val="28"/>
          <w:lang w:eastAsia="ru-RU"/>
        </w:rPr>
        <w:t>6</w:t>
      </w:r>
      <w:r w:rsidR="00557EEC">
        <w:rPr>
          <w:rFonts w:ascii="Times New Roman" w:hAnsi="Times New Roman"/>
          <w:color w:val="000000" w:themeColor="text1"/>
          <w:sz w:val="28"/>
          <w:szCs w:val="28"/>
          <w:lang w:eastAsia="ru-RU"/>
        </w:rPr>
        <w:t xml:space="preserve"> серпня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F0356C">
              <w:rPr>
                <w:rFonts w:ascii="Times New Roman" w:hAnsi="Times New Roman"/>
                <w:color w:val="000000" w:themeColor="text1"/>
                <w:sz w:val="28"/>
                <w:szCs w:val="28"/>
                <w:lang w:eastAsia="ru-RU"/>
              </w:rPr>
              <w:t>20</w:t>
            </w:r>
            <w:bookmarkStart w:id="0" w:name="_GoBack"/>
            <w:bookmarkEnd w:id="0"/>
            <w:r w:rsidR="00557EEC">
              <w:rPr>
                <w:rFonts w:ascii="Times New Roman" w:hAnsi="Times New Roman"/>
                <w:color w:val="000000" w:themeColor="text1"/>
                <w:sz w:val="28"/>
                <w:szCs w:val="28"/>
                <w:lang w:eastAsia="ru-RU"/>
              </w:rPr>
              <w:t xml:space="preserve"> серпня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B32045" w:rsidP="00572C22">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B32045" w:rsidP="00572C22">
      <w:pPr>
        <w:spacing w:after="0" w:line="240" w:lineRule="auto"/>
        <w:rPr>
          <w:rFonts w:ascii="Times New Roman" w:hAnsi="Times New Roman"/>
          <w:sz w:val="28"/>
          <w:szCs w:val="28"/>
        </w:rPr>
      </w:pPr>
      <w:r>
        <w:rPr>
          <w:rFonts w:ascii="Times New Roman" w:hAnsi="Times New Roman"/>
          <w:sz w:val="28"/>
          <w:szCs w:val="28"/>
        </w:rPr>
        <w:t>підполковник</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Pr>
          <w:rFonts w:ascii="Times New Roman" w:hAnsi="Times New Roman"/>
          <w:b/>
          <w:sz w:val="28"/>
          <w:szCs w:val="28"/>
        </w:rPr>
        <w:t xml:space="preserve">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56C"/>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59A1A"/>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00A3A9-1707-4BAF-8403-1DCCE6C84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2065</Words>
  <Characters>11775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13</cp:revision>
  <cp:lastPrinted>2021-07-26T11:17:00Z</cp:lastPrinted>
  <dcterms:created xsi:type="dcterms:W3CDTF">2023-12-27T07:14:00Z</dcterms:created>
  <dcterms:modified xsi:type="dcterms:W3CDTF">2024-07-31T06:22:00Z</dcterms:modified>
</cp:coreProperties>
</file>