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2F6" w:rsidRDefault="006E22F6"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 Світловодського міськрайонного суду Кіровоградської області</w:t>
      </w:r>
      <w:r w:rsidRPr="00755B5A">
        <w:rPr>
          <w:rFonts w:ascii="Times New Roman" w:hAnsi="Times New Roman"/>
          <w:b/>
          <w:sz w:val="28"/>
          <w:szCs w:val="28"/>
          <w:lang w:eastAsia="ru-RU"/>
        </w:rPr>
        <w:t>)</w:t>
      </w:r>
    </w:p>
    <w:p w:rsidR="00572C22" w:rsidRPr="008F3B95" w:rsidRDefault="00572C22" w:rsidP="00572C22">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 Світловодського міськрайонного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w:t>
      </w:r>
      <w:r w:rsidRPr="008F3B95">
        <w:rPr>
          <w:rFonts w:ascii="Times New Roman" w:hAnsi="Times New Roman"/>
          <w:sz w:val="28"/>
          <w:szCs w:val="28"/>
          <w:lang w:eastAsia="ru-RU"/>
        </w:rPr>
        <w:lastRenderedPageBreak/>
        <w:t xml:space="preserve">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E47E55">
        <w:rPr>
          <w:rFonts w:ascii="Times New Roman" w:hAnsi="Times New Roman"/>
          <w:color w:val="000000" w:themeColor="text1"/>
          <w:sz w:val="28"/>
          <w:szCs w:val="28"/>
          <w:lang w:eastAsia="ru-RU"/>
        </w:rPr>
        <w:t>27</w:t>
      </w:r>
      <w:r w:rsidRPr="006F2B14">
        <w:rPr>
          <w:rFonts w:ascii="Times New Roman" w:hAnsi="Times New Roman"/>
          <w:color w:val="000000" w:themeColor="text1"/>
          <w:sz w:val="28"/>
          <w:szCs w:val="28"/>
          <w:lang w:eastAsia="ru-RU"/>
        </w:rPr>
        <w:t xml:space="preserve"> </w:t>
      </w:r>
      <w:r w:rsidR="00A16857">
        <w:rPr>
          <w:rFonts w:ascii="Times New Roman" w:hAnsi="Times New Roman"/>
          <w:color w:val="000000" w:themeColor="text1"/>
          <w:sz w:val="28"/>
          <w:szCs w:val="28"/>
          <w:lang w:eastAsia="ru-RU"/>
        </w:rPr>
        <w:t>грудня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E47E55" w:rsidRPr="006556B9">
        <w:rPr>
          <w:rFonts w:ascii="Times New Roman" w:hAnsi="Times New Roman"/>
          <w:color w:val="000000" w:themeColor="text1"/>
          <w:sz w:val="28"/>
          <w:szCs w:val="28"/>
          <w:lang w:eastAsia="ru-RU"/>
        </w:rPr>
        <w:t>0</w:t>
      </w:r>
      <w:r w:rsidR="006556B9">
        <w:rPr>
          <w:rFonts w:ascii="Times New Roman" w:hAnsi="Times New Roman"/>
          <w:color w:val="000000" w:themeColor="text1"/>
          <w:sz w:val="28"/>
          <w:szCs w:val="28"/>
          <w:lang w:eastAsia="ru-RU"/>
        </w:rPr>
        <w:t>3</w:t>
      </w:r>
      <w:bookmarkStart w:id="0" w:name="_GoBack"/>
      <w:bookmarkEnd w:id="0"/>
      <w:r w:rsidR="00A16857">
        <w:rPr>
          <w:rFonts w:ascii="Times New Roman" w:hAnsi="Times New Roman"/>
          <w:color w:val="000000" w:themeColor="text1"/>
          <w:sz w:val="28"/>
          <w:szCs w:val="28"/>
          <w:lang w:eastAsia="ru-RU"/>
        </w:rPr>
        <w:t xml:space="preserve"> </w:t>
      </w:r>
      <w:r w:rsidR="00E47E55">
        <w:rPr>
          <w:rFonts w:ascii="Times New Roman" w:hAnsi="Times New Roman"/>
          <w:color w:val="000000" w:themeColor="text1"/>
          <w:sz w:val="28"/>
          <w:szCs w:val="28"/>
          <w:lang w:eastAsia="ru-RU"/>
        </w:rPr>
        <w:t>січня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6556B9">
              <w:rPr>
                <w:rFonts w:ascii="Times New Roman" w:hAnsi="Times New Roman"/>
                <w:color w:val="000000" w:themeColor="text1"/>
                <w:sz w:val="28"/>
                <w:szCs w:val="28"/>
                <w:lang w:eastAsia="ru-RU"/>
              </w:rPr>
              <w:t>05</w:t>
            </w:r>
            <w:r>
              <w:rPr>
                <w:rFonts w:ascii="Times New Roman" w:hAnsi="Times New Roman"/>
                <w:color w:val="000000" w:themeColor="text1"/>
                <w:sz w:val="28"/>
                <w:szCs w:val="28"/>
                <w:lang w:eastAsia="ru-RU"/>
              </w:rPr>
              <w:t xml:space="preserve"> </w:t>
            </w:r>
            <w:r w:rsidR="00E47E55">
              <w:rPr>
                <w:rFonts w:ascii="Times New Roman" w:hAnsi="Times New Roman"/>
                <w:color w:val="000000" w:themeColor="text1"/>
                <w:sz w:val="28"/>
                <w:szCs w:val="28"/>
                <w:lang w:eastAsia="ru-RU"/>
              </w:rPr>
              <w:t>січня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08A0E"/>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CEF9F3-7E8E-4467-9063-AE642E672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1039</Words>
  <Characters>5926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2</cp:revision>
  <cp:lastPrinted>2021-07-26T11:17:00Z</cp:lastPrinted>
  <dcterms:created xsi:type="dcterms:W3CDTF">2023-12-27T07:14:00Z</dcterms:created>
  <dcterms:modified xsi:type="dcterms:W3CDTF">2023-12-27T07:14:00Z</dcterms:modified>
</cp:coreProperties>
</file>