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E22F6" w:rsidRDefault="006E22F6" w:rsidP="00572C22">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 xml:space="preserve">Додаток </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BB784F" w:rsidRPr="00421103" w:rsidRDefault="00BB784F" w:rsidP="00BB784F">
      <w:pPr>
        <w:tabs>
          <w:tab w:val="left" w:pos="4536"/>
        </w:tabs>
        <w:spacing w:before="120"/>
        <w:ind w:left="5812"/>
        <w:contextualSpacing/>
        <w:rPr>
          <w:rFonts w:ascii="Times New Roman" w:hAnsi="Times New Roman"/>
          <w:sz w:val="28"/>
          <w:szCs w:val="28"/>
        </w:rPr>
      </w:pPr>
    </w:p>
    <w:p w:rsidR="00BB784F" w:rsidRPr="00421103" w:rsidRDefault="00BB784F" w:rsidP="00BB784F">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BB784F" w:rsidRPr="00421103" w:rsidRDefault="00BB784F" w:rsidP="00BB784F">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BB784F" w:rsidRPr="00421103" w:rsidRDefault="00BB784F" w:rsidP="00BB784F">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BB784F" w:rsidRPr="008F3B95" w:rsidRDefault="00BB784F" w:rsidP="00BB784F">
      <w:pPr>
        <w:spacing w:after="0" w:line="240" w:lineRule="auto"/>
        <w:ind w:left="4962"/>
        <w:contextualSpacing/>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 xml:space="preserve">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Світловодського міськрайонного суду Кіровоградської області</w:t>
      </w:r>
      <w:r w:rsidR="00DC3253">
        <w:rPr>
          <w:rFonts w:ascii="Times New Roman" w:hAnsi="Times New Roman"/>
          <w:b/>
          <w:sz w:val="28"/>
          <w:szCs w:val="28"/>
          <w:lang w:eastAsia="ru-RU"/>
        </w:rPr>
        <w:t xml:space="preserve">, </w:t>
      </w:r>
      <w:proofErr w:type="spellStart"/>
      <w:r w:rsidR="00DC3253">
        <w:rPr>
          <w:rFonts w:ascii="Times New Roman" w:hAnsi="Times New Roman"/>
          <w:b/>
          <w:sz w:val="28"/>
          <w:szCs w:val="28"/>
          <w:lang w:eastAsia="ru-RU"/>
        </w:rPr>
        <w:t>Знам</w:t>
      </w:r>
      <w:r w:rsidR="00DC3253" w:rsidRPr="00DC3253">
        <w:rPr>
          <w:rFonts w:ascii="Times New Roman" w:hAnsi="Times New Roman"/>
          <w:b/>
          <w:sz w:val="28"/>
          <w:szCs w:val="28"/>
          <w:lang w:eastAsia="ru-RU"/>
        </w:rPr>
        <w:t>’</w:t>
      </w:r>
      <w:r w:rsidR="00DC3253">
        <w:rPr>
          <w:rFonts w:ascii="Times New Roman" w:hAnsi="Times New Roman"/>
          <w:b/>
          <w:sz w:val="28"/>
          <w:szCs w:val="28"/>
          <w:lang w:eastAsia="ru-RU"/>
        </w:rPr>
        <w:t>янського</w:t>
      </w:r>
      <w:proofErr w:type="spellEnd"/>
      <w:r w:rsidR="00DC3253">
        <w:rPr>
          <w:rFonts w:ascii="Times New Roman" w:hAnsi="Times New Roman"/>
          <w:b/>
          <w:sz w:val="28"/>
          <w:szCs w:val="28"/>
          <w:lang w:eastAsia="ru-RU"/>
        </w:rPr>
        <w:t xml:space="preserve"> </w:t>
      </w:r>
      <w:r w:rsidR="00DC3253">
        <w:rPr>
          <w:rFonts w:ascii="Times New Roman" w:hAnsi="Times New Roman"/>
          <w:b/>
          <w:sz w:val="28"/>
          <w:szCs w:val="28"/>
          <w:lang w:eastAsia="ru-RU"/>
        </w:rPr>
        <w:t>міськрайонного суду Кіровоградської області</w:t>
      </w:r>
      <w:r w:rsidR="00DC3253">
        <w:rPr>
          <w:rFonts w:ascii="Times New Roman" w:hAnsi="Times New Roman"/>
          <w:b/>
          <w:sz w:val="28"/>
          <w:szCs w:val="28"/>
          <w:lang w:eastAsia="ru-RU"/>
        </w:rPr>
        <w:t>, Петрівського районного суду Кіровоградської області</w:t>
      </w:r>
      <w:r w:rsidRPr="00755B5A">
        <w:rPr>
          <w:rFonts w:ascii="Times New Roman" w:hAnsi="Times New Roman"/>
          <w:b/>
          <w:sz w:val="28"/>
          <w:szCs w:val="28"/>
          <w:lang w:eastAsia="ru-RU"/>
        </w:rPr>
        <w:t>)</w:t>
      </w:r>
    </w:p>
    <w:p w:rsidR="00BB784F" w:rsidRPr="008F3B95" w:rsidRDefault="00BB784F" w:rsidP="00BB784F">
      <w:pPr>
        <w:spacing w:after="0" w:line="240" w:lineRule="auto"/>
        <w:jc w:val="center"/>
        <w:rPr>
          <w:rFonts w:ascii="Times New Roman" w:hAnsi="Times New Roman"/>
          <w:b/>
          <w:sz w:val="28"/>
          <w:szCs w:val="28"/>
          <w:lang w:eastAsia="ru-RU"/>
        </w:rPr>
      </w:pPr>
    </w:p>
    <w:p w:rsidR="00BB784F" w:rsidRPr="008F3B95" w:rsidRDefault="00BB784F" w:rsidP="00BB784F">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BB784F" w:rsidRPr="008F3B95" w:rsidRDefault="00BB784F" w:rsidP="00BB784F">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(для охорони об’єктів в м. Кропивницький</w:t>
      </w:r>
      <w:r>
        <w:rPr>
          <w:rFonts w:ascii="Times New Roman" w:hAnsi="Times New Roman"/>
          <w:b/>
          <w:sz w:val="28"/>
          <w:szCs w:val="28"/>
          <w:lang w:eastAsia="ru-RU"/>
        </w:rPr>
        <w:t>, Світловодського міськрайонного суду Кіровоградської області</w:t>
      </w:r>
      <w:r w:rsidR="00DC3253">
        <w:rPr>
          <w:rFonts w:ascii="Times New Roman" w:hAnsi="Times New Roman"/>
          <w:b/>
          <w:sz w:val="28"/>
          <w:szCs w:val="28"/>
          <w:lang w:eastAsia="ru-RU"/>
        </w:rPr>
        <w:t xml:space="preserve">, </w:t>
      </w:r>
      <w:proofErr w:type="spellStart"/>
      <w:r w:rsidR="00DC3253">
        <w:rPr>
          <w:rFonts w:ascii="Times New Roman" w:hAnsi="Times New Roman"/>
          <w:b/>
          <w:sz w:val="28"/>
          <w:szCs w:val="28"/>
          <w:lang w:eastAsia="ru-RU"/>
        </w:rPr>
        <w:t>Знам</w:t>
      </w:r>
      <w:r w:rsidR="00DC3253" w:rsidRPr="00DC3253">
        <w:rPr>
          <w:rFonts w:ascii="Times New Roman" w:hAnsi="Times New Roman"/>
          <w:b/>
          <w:sz w:val="28"/>
          <w:szCs w:val="28"/>
          <w:lang w:eastAsia="ru-RU"/>
        </w:rPr>
        <w:t>’</w:t>
      </w:r>
      <w:r w:rsidR="00DC3253">
        <w:rPr>
          <w:rFonts w:ascii="Times New Roman" w:hAnsi="Times New Roman"/>
          <w:b/>
          <w:sz w:val="28"/>
          <w:szCs w:val="28"/>
          <w:lang w:eastAsia="ru-RU"/>
        </w:rPr>
        <w:t>янського</w:t>
      </w:r>
      <w:proofErr w:type="spellEnd"/>
      <w:r w:rsidR="00DC3253">
        <w:rPr>
          <w:rFonts w:ascii="Times New Roman" w:hAnsi="Times New Roman"/>
          <w:b/>
          <w:sz w:val="28"/>
          <w:szCs w:val="28"/>
          <w:lang w:eastAsia="ru-RU"/>
        </w:rPr>
        <w:t xml:space="preserve"> міськрайонного суду Кіровоградської області</w:t>
      </w:r>
      <w:r w:rsidR="00DC3253">
        <w:rPr>
          <w:rFonts w:ascii="Times New Roman" w:hAnsi="Times New Roman"/>
          <w:b/>
          <w:sz w:val="28"/>
          <w:szCs w:val="28"/>
          <w:lang w:eastAsia="ru-RU"/>
        </w:rPr>
        <w:t>,</w:t>
      </w:r>
      <w:r w:rsidR="00DC3253" w:rsidRPr="00DC3253">
        <w:rPr>
          <w:rFonts w:ascii="Times New Roman" w:hAnsi="Times New Roman"/>
          <w:b/>
          <w:sz w:val="28"/>
          <w:szCs w:val="28"/>
          <w:lang w:eastAsia="ru-RU"/>
        </w:rPr>
        <w:t xml:space="preserve"> </w:t>
      </w:r>
      <w:r w:rsidR="00DC3253">
        <w:rPr>
          <w:rFonts w:ascii="Times New Roman" w:hAnsi="Times New Roman"/>
          <w:b/>
          <w:sz w:val="28"/>
          <w:szCs w:val="28"/>
          <w:lang w:eastAsia="ru-RU"/>
        </w:rPr>
        <w:t>Петрівського 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BB784F"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BB784F" w:rsidRPr="008F3B95" w:rsidRDefault="00BB784F" w:rsidP="00BB784F">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BB784F" w:rsidRPr="008F3B95" w:rsidRDefault="00BB784F" w:rsidP="00BB784F">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BB784F" w:rsidRPr="008F3B95" w:rsidRDefault="00BB784F" w:rsidP="00BB784F">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1) посадовий оклад – 3260 гривень, відповідно до постанови Кабінету Міністрів України від 03 квітня 2019 року № 289 «Про грошове забезпечення </w:t>
      </w:r>
      <w:r w:rsidRPr="008F3B95">
        <w:rPr>
          <w:rFonts w:ascii="Times New Roman" w:hAnsi="Times New Roman"/>
          <w:sz w:val="28"/>
          <w:szCs w:val="28"/>
          <w:lang w:eastAsia="ru-RU"/>
        </w:rPr>
        <w:lastRenderedPageBreak/>
        <w:t>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BB784F" w:rsidRPr="008F3B95" w:rsidRDefault="00BB784F" w:rsidP="00BB784F">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BB784F" w:rsidRPr="008F3B95" w:rsidRDefault="00BB784F" w:rsidP="00BB784F">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BB784F" w:rsidRPr="008F3B95" w:rsidRDefault="00BB784F" w:rsidP="00BB784F">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BB784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BB784F" w:rsidRPr="008F3B95" w:rsidRDefault="00BB784F" w:rsidP="00BB784F">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BB784F" w:rsidRPr="0087606F"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BB784F" w:rsidRDefault="00BB784F" w:rsidP="00BB784F">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lastRenderedPageBreak/>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DC3253">
        <w:rPr>
          <w:rFonts w:ascii="Times New Roman" w:hAnsi="Times New Roman"/>
          <w:color w:val="000000" w:themeColor="text1"/>
          <w:sz w:val="28"/>
          <w:szCs w:val="28"/>
          <w:lang w:eastAsia="ru-RU"/>
        </w:rPr>
        <w:t>07</w:t>
      </w:r>
      <w:r w:rsidRPr="006F2B14">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 xml:space="preserve">до 16.30 год. </w:t>
      </w:r>
      <w:r>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val="ru-RU" w:eastAsia="ru-RU"/>
        </w:rPr>
        <w:t>25</w:t>
      </w:r>
      <w:r w:rsidRPr="001630E1">
        <w:rPr>
          <w:rFonts w:ascii="Times New Roman" w:hAnsi="Times New Roman"/>
          <w:color w:val="000000" w:themeColor="text1"/>
          <w:sz w:val="28"/>
          <w:szCs w:val="28"/>
          <w:lang w:eastAsia="ru-RU"/>
        </w:rPr>
        <w:t xml:space="preserve"> </w:t>
      </w:r>
      <w:r>
        <w:rPr>
          <w:rFonts w:ascii="Times New Roman" w:hAnsi="Times New Roman"/>
          <w:color w:val="000000" w:themeColor="text1"/>
          <w:sz w:val="28"/>
          <w:szCs w:val="28"/>
          <w:lang w:eastAsia="ru-RU"/>
        </w:rPr>
        <w:t xml:space="preserve">березня </w:t>
      </w:r>
      <w:r w:rsidRPr="001630E1">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bookmarkStart w:id="0" w:name="_GoBack"/>
      <w:bookmarkEnd w:id="0"/>
    </w:p>
    <w:p w:rsidR="00BB784F" w:rsidRPr="008F3B95" w:rsidRDefault="00BB784F" w:rsidP="00BB784F">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BB784F" w:rsidRPr="008F3B95" w:rsidTr="00154082">
        <w:trPr>
          <w:trHeight w:val="1727"/>
        </w:trPr>
        <w:tc>
          <w:tcPr>
            <w:tcW w:w="9639" w:type="dxa"/>
          </w:tcPr>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BB784F" w:rsidRDefault="00BB784F" w:rsidP="00154082">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2</w:t>
            </w:r>
            <w:r>
              <w:rPr>
                <w:rFonts w:ascii="Times New Roman" w:hAnsi="Times New Roman"/>
                <w:color w:val="000000" w:themeColor="text1"/>
                <w:sz w:val="28"/>
                <w:szCs w:val="28"/>
                <w:lang w:eastAsia="ru-RU"/>
              </w:rPr>
              <w:t xml:space="preserve">7 березня </w:t>
            </w:r>
            <w:r w:rsidRPr="00374122">
              <w:rPr>
                <w:rFonts w:ascii="Times New Roman" w:hAnsi="Times New Roman"/>
                <w:color w:val="000000" w:themeColor="text1"/>
                <w:sz w:val="28"/>
                <w:szCs w:val="28"/>
                <w:lang w:eastAsia="ru-RU"/>
              </w:rPr>
              <w:t>202</w:t>
            </w:r>
            <w:r>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BB784F" w:rsidRPr="008F3B95" w:rsidRDefault="00BB784F" w:rsidP="0015408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6"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BB784F" w:rsidRDefault="00BB784F" w:rsidP="00154082">
                  <w:pPr>
                    <w:spacing w:after="0" w:line="240" w:lineRule="auto"/>
                    <w:jc w:val="center"/>
                    <w:rPr>
                      <w:rFonts w:ascii="Times New Roman" w:hAnsi="Times New Roman"/>
                      <w:b/>
                      <w:sz w:val="28"/>
                      <w:szCs w:val="28"/>
                      <w:lang w:val="ru-RU"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BB784F" w:rsidRPr="008F3B95" w:rsidTr="00154082">
              <w:trPr>
                <w:gridBefore w:val="1"/>
                <w:wBefore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515"/>
              </w:trPr>
              <w:tc>
                <w:tcPr>
                  <w:tcW w:w="4032" w:type="dxa"/>
                  <w:gridSpan w:val="3"/>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BB784F" w:rsidRPr="008F3B95" w:rsidRDefault="00BB784F" w:rsidP="00154082">
                  <w:pPr>
                    <w:spacing w:after="0" w:line="240" w:lineRule="auto"/>
                    <w:jc w:val="both"/>
                    <w:rPr>
                      <w:rFonts w:ascii="Times New Roman" w:hAnsi="Times New Roman"/>
                      <w:sz w:val="28"/>
                      <w:szCs w:val="28"/>
                      <w:lang w:eastAsia="ru-RU"/>
                    </w:rPr>
                  </w:pPr>
                  <w:r w:rsidRPr="006E22F6">
                    <w:rPr>
                      <w:rFonts w:ascii="Times New Roman" w:hAnsi="Times New Roman"/>
                      <w:sz w:val="28"/>
                      <w:szCs w:val="28"/>
                      <w:lang w:eastAsia="ru-RU"/>
                    </w:rPr>
                    <w:t>досвід проходження служби у правоохоронних органах чи військових формуваннях, органах системи правосуддя - не менше ніж 1 рік.</w:t>
                  </w:r>
                </w:p>
                <w:p w:rsidR="00BB784F" w:rsidRPr="008F3B95" w:rsidRDefault="00BB784F" w:rsidP="00154082">
                  <w:pPr>
                    <w:spacing w:after="0" w:line="240" w:lineRule="auto"/>
                    <w:jc w:val="both"/>
                    <w:rPr>
                      <w:rFonts w:ascii="Times New Roman" w:hAnsi="Times New Roman"/>
                      <w:sz w:val="28"/>
                      <w:szCs w:val="28"/>
                      <w:lang w:eastAsia="ru-RU"/>
                    </w:rPr>
                  </w:pPr>
                </w:p>
              </w:tc>
            </w:tr>
            <w:tr w:rsidR="00BB784F" w:rsidRPr="008F3B95" w:rsidTr="00154082">
              <w:trPr>
                <w:gridBefore w:val="1"/>
                <w:wBefore w:w="108" w:type="dxa"/>
                <w:trHeight w:val="408"/>
              </w:trPr>
              <w:tc>
                <w:tcPr>
                  <w:tcW w:w="4032" w:type="dxa"/>
                  <w:gridSpan w:val="3"/>
                </w:tcPr>
                <w:p w:rsidR="00BB784F" w:rsidRPr="008F3B95" w:rsidRDefault="00BB784F" w:rsidP="00154082">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BB784F" w:rsidRPr="00326A9D" w:rsidRDefault="00BB784F" w:rsidP="00154082">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BB784F" w:rsidRPr="008F3B95" w:rsidTr="00154082">
              <w:trPr>
                <w:gridBefore w:val="1"/>
                <w:wBefore w:w="108" w:type="dxa"/>
                <w:trHeight w:val="408"/>
              </w:trPr>
              <w:tc>
                <w:tcPr>
                  <w:tcW w:w="9390" w:type="dxa"/>
                  <w:gridSpan w:val="5"/>
                </w:tcPr>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BB784F" w:rsidRPr="008F3B95" w:rsidRDefault="00BB784F" w:rsidP="00154082">
                  <w:pPr>
                    <w:shd w:val="clear" w:color="auto" w:fill="FFFFFF"/>
                    <w:spacing w:after="0" w:line="240" w:lineRule="auto"/>
                    <w:jc w:val="center"/>
                    <w:rPr>
                      <w:rFonts w:ascii="Times New Roman" w:hAnsi="Times New Roman"/>
                      <w:b/>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рівне ставлення та повага до колег.</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3. Аналітичні здібності</w:t>
                  </w:r>
                </w:p>
              </w:tc>
              <w:tc>
                <w:tcPr>
                  <w:tcW w:w="5382" w:type="dxa"/>
                  <w:gridSpan w:val="3"/>
                  <w:shd w:val="clear" w:color="auto" w:fill="FFFFFF"/>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гнучкість;</w:t>
                  </w:r>
                </w:p>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BB784F" w:rsidRPr="008F3B95" w:rsidRDefault="00BB784F" w:rsidP="00154082">
                  <w:pPr>
                    <w:spacing w:after="0" w:line="240" w:lineRule="auto"/>
                    <w:rPr>
                      <w:rFonts w:ascii="Times New Roman" w:hAnsi="Times New Roman"/>
                      <w:sz w:val="28"/>
                      <w:szCs w:val="28"/>
                      <w:lang w:eastAsia="ru-RU"/>
                    </w:rPr>
                  </w:pPr>
                </w:p>
              </w:tc>
            </w:tr>
            <w:tr w:rsidR="00BB784F" w:rsidRPr="008F3B95" w:rsidTr="00154082">
              <w:trPr>
                <w:gridBefore w:val="1"/>
                <w:wBefore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5. Особистісні компетенції</w:t>
                  </w:r>
                </w:p>
              </w:tc>
              <w:tc>
                <w:tcPr>
                  <w:tcW w:w="5382" w:type="dxa"/>
                  <w:gridSpan w:val="3"/>
                  <w:shd w:val="clear" w:color="auto" w:fill="FFFFFF"/>
                </w:tcPr>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BB784F" w:rsidRPr="008F3B95" w:rsidRDefault="00BB784F" w:rsidP="00154082">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BB784F" w:rsidRPr="008F3B95" w:rsidTr="00154082">
              <w:trPr>
                <w:gridAfter w:val="1"/>
                <w:wAfter w:w="108" w:type="dxa"/>
                <w:trHeight w:val="408"/>
              </w:trPr>
              <w:tc>
                <w:tcPr>
                  <w:tcW w:w="9390" w:type="dxa"/>
                  <w:gridSpan w:val="5"/>
                </w:tcPr>
                <w:p w:rsidR="00BB784F" w:rsidRPr="008F3B95" w:rsidRDefault="00BB784F" w:rsidP="00154082">
                  <w:pPr>
                    <w:spacing w:after="0" w:line="240" w:lineRule="auto"/>
                    <w:jc w:val="center"/>
                    <w:rPr>
                      <w:rFonts w:ascii="Times New Roman" w:hAnsi="Times New Roman"/>
                      <w:b/>
                      <w:sz w:val="28"/>
                      <w:szCs w:val="28"/>
                      <w:lang w:eastAsia="ru-RU"/>
                    </w:rPr>
                  </w:pPr>
                </w:p>
                <w:p w:rsidR="00BB784F" w:rsidRPr="008F3B95" w:rsidRDefault="00BB784F" w:rsidP="0015408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BB784F" w:rsidRPr="008F3B95" w:rsidTr="00154082">
              <w:trPr>
                <w:gridAfter w:val="1"/>
                <w:wAfter w:w="108" w:type="dxa"/>
                <w:trHeight w:val="408"/>
              </w:trPr>
              <w:tc>
                <w:tcPr>
                  <w:tcW w:w="4008" w:type="dxa"/>
                  <w:gridSpan w:val="2"/>
                </w:tcPr>
                <w:p w:rsidR="00BB784F" w:rsidRPr="008F3B95" w:rsidRDefault="00BB784F" w:rsidP="00154082">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BB784F" w:rsidRPr="008F3B95" w:rsidRDefault="00BB784F" w:rsidP="00154082">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BB784F" w:rsidRPr="008F3B95" w:rsidRDefault="00BB784F" w:rsidP="00154082">
                  <w:pPr>
                    <w:spacing w:after="0" w:line="240" w:lineRule="auto"/>
                    <w:jc w:val="both"/>
                    <w:rPr>
                      <w:rFonts w:ascii="Times New Roman" w:hAnsi="Times New Roman"/>
                      <w:sz w:val="28"/>
                      <w:szCs w:val="28"/>
                      <w:lang w:eastAsia="ru-RU"/>
                    </w:rPr>
                  </w:pPr>
                </w:p>
              </w:tc>
            </w:tr>
          </w:tbl>
          <w:p w:rsidR="00BB784F" w:rsidRPr="008F3B95" w:rsidRDefault="00BB784F" w:rsidP="00154082">
            <w:pPr>
              <w:spacing w:after="0" w:line="240" w:lineRule="auto"/>
              <w:ind w:firstLine="462"/>
              <w:jc w:val="both"/>
              <w:rPr>
                <w:rFonts w:ascii="Times New Roman" w:hAnsi="Times New Roman"/>
                <w:sz w:val="28"/>
                <w:szCs w:val="28"/>
                <w:lang w:eastAsia="ru-RU"/>
              </w:rPr>
            </w:pPr>
          </w:p>
        </w:tc>
      </w:tr>
    </w:tbl>
    <w:p w:rsidR="00BB784F" w:rsidRPr="00650A31" w:rsidRDefault="00BB784F" w:rsidP="00BB784F">
      <w:pPr>
        <w:spacing w:after="0" w:line="240" w:lineRule="auto"/>
        <w:rPr>
          <w:rFonts w:ascii="Times New Roman" w:hAnsi="Times New Roman"/>
          <w:sz w:val="28"/>
          <w:szCs w:val="28"/>
        </w:rPr>
      </w:pPr>
    </w:p>
    <w:p w:rsidR="00BB784F" w:rsidRPr="0095350E" w:rsidRDefault="00BB784F" w:rsidP="00BB784F">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Pr="0095350E">
        <w:rPr>
          <w:rFonts w:ascii="Times New Roman" w:hAnsi="Times New Roman"/>
          <w:sz w:val="28"/>
          <w:szCs w:val="28"/>
        </w:rPr>
        <w:t>а</w:t>
      </w:r>
      <w:r>
        <w:rPr>
          <w:rFonts w:ascii="Times New Roman" w:hAnsi="Times New Roman"/>
          <w:sz w:val="28"/>
          <w:szCs w:val="28"/>
        </w:rPr>
        <w:t>ч</w:t>
      </w:r>
      <w:r w:rsidRPr="0095350E">
        <w:rPr>
          <w:rFonts w:ascii="Times New Roman" w:hAnsi="Times New Roman"/>
          <w:sz w:val="28"/>
          <w:szCs w:val="28"/>
        </w:rPr>
        <w:t>альник</w:t>
      </w:r>
      <w:r>
        <w:rPr>
          <w:rFonts w:ascii="Times New Roman" w:hAnsi="Times New Roman"/>
          <w:sz w:val="28"/>
          <w:szCs w:val="28"/>
        </w:rPr>
        <w:t>а</w:t>
      </w:r>
      <w:proofErr w:type="spellEnd"/>
      <w:r w:rsidRPr="0095350E">
        <w:rPr>
          <w:rFonts w:ascii="Times New Roman" w:hAnsi="Times New Roman"/>
          <w:sz w:val="28"/>
          <w:szCs w:val="28"/>
        </w:rPr>
        <w:t xml:space="preserve"> відділу по роботі з </w:t>
      </w:r>
    </w:p>
    <w:p w:rsidR="00BB784F" w:rsidRPr="0095350E" w:rsidRDefault="00BB784F" w:rsidP="00BB784F">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BB784F" w:rsidRDefault="00BB784F" w:rsidP="00BB784F">
      <w:pPr>
        <w:spacing w:after="0" w:line="240" w:lineRule="auto"/>
        <w:rPr>
          <w:rFonts w:ascii="Times New Roman" w:hAnsi="Times New Roman"/>
          <w:b/>
          <w:sz w:val="28"/>
          <w:szCs w:val="28"/>
        </w:rPr>
      </w:pPr>
      <w:r>
        <w:rPr>
          <w:rFonts w:ascii="Times New Roman" w:hAnsi="Times New Roman"/>
          <w:sz w:val="28"/>
          <w:szCs w:val="28"/>
        </w:rPr>
        <w:t xml:space="preserve">старший лейтенант </w:t>
      </w:r>
      <w:r w:rsidRPr="0095350E">
        <w:rPr>
          <w:rFonts w:ascii="Times New Roman" w:hAnsi="Times New Roman"/>
          <w:sz w:val="28"/>
          <w:szCs w:val="28"/>
        </w:rPr>
        <w:t xml:space="preserve">Служби судової охорони              </w:t>
      </w:r>
      <w:r>
        <w:rPr>
          <w:rFonts w:ascii="Times New Roman" w:hAnsi="Times New Roman"/>
          <w:sz w:val="28"/>
          <w:szCs w:val="28"/>
        </w:rPr>
        <w:t xml:space="preserve"> </w:t>
      </w:r>
      <w:r>
        <w:rPr>
          <w:rFonts w:ascii="Times New Roman" w:hAnsi="Times New Roman"/>
          <w:b/>
          <w:sz w:val="28"/>
          <w:szCs w:val="28"/>
        </w:rPr>
        <w:t>Анастасія</w:t>
      </w:r>
      <w:r w:rsidRPr="00184360">
        <w:rPr>
          <w:rFonts w:ascii="Times New Roman" w:hAnsi="Times New Roman"/>
          <w:b/>
          <w:sz w:val="28"/>
          <w:szCs w:val="28"/>
        </w:rPr>
        <w:t xml:space="preserve"> </w:t>
      </w:r>
      <w:r>
        <w:rPr>
          <w:rFonts w:ascii="Times New Roman" w:hAnsi="Times New Roman"/>
          <w:b/>
          <w:sz w:val="28"/>
          <w:szCs w:val="28"/>
        </w:rPr>
        <w:t>ЯКОВЛЄВА</w:t>
      </w: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BB784F">
      <w:pPr>
        <w:spacing w:after="0" w:line="240" w:lineRule="auto"/>
        <w:rPr>
          <w:rFonts w:ascii="Times New Roman" w:hAnsi="Times New Roman"/>
          <w:sz w:val="28"/>
          <w:szCs w:val="28"/>
        </w:rPr>
      </w:pPr>
    </w:p>
    <w:p w:rsidR="00BB784F" w:rsidRDefault="00BB784F" w:rsidP="00572C22">
      <w:pPr>
        <w:spacing w:after="0" w:line="240" w:lineRule="auto"/>
        <w:rPr>
          <w:rFonts w:ascii="Times New Roman" w:hAnsi="Times New Roman"/>
          <w:sz w:val="28"/>
          <w:szCs w:val="28"/>
        </w:rPr>
      </w:pP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lastRenderedPageBreak/>
        <w:t xml:space="preserve">Додаток </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до наказу ТУ ССО</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lang w:val="ru-RU"/>
        </w:rPr>
      </w:pPr>
      <w:r w:rsidRPr="00421103">
        <w:rPr>
          <w:rFonts w:ascii="Times New Roman" w:hAnsi="Times New Roman"/>
          <w:sz w:val="28"/>
          <w:szCs w:val="28"/>
        </w:rPr>
        <w:t>від _____________ № _____</w:t>
      </w:r>
      <w:r w:rsidRPr="00421103">
        <w:rPr>
          <w:rFonts w:ascii="Times New Roman" w:hAnsi="Times New Roman"/>
          <w:sz w:val="28"/>
          <w:szCs w:val="28"/>
          <w:lang w:val="ru-RU"/>
        </w:rPr>
        <w:t>_</w:t>
      </w:r>
    </w:p>
    <w:p w:rsidR="00572C22" w:rsidRPr="00421103" w:rsidRDefault="00572C22" w:rsidP="00572C22">
      <w:pPr>
        <w:tabs>
          <w:tab w:val="left" w:pos="4536"/>
        </w:tabs>
        <w:spacing w:before="120"/>
        <w:ind w:left="5812"/>
        <w:contextualSpacing/>
        <w:rPr>
          <w:rFonts w:ascii="Times New Roman" w:hAnsi="Times New Roman"/>
          <w:sz w:val="28"/>
          <w:szCs w:val="28"/>
        </w:rPr>
      </w:pPr>
    </w:p>
    <w:p w:rsidR="00572C22" w:rsidRPr="00421103" w:rsidRDefault="00572C22" w:rsidP="00572C22">
      <w:pPr>
        <w:tabs>
          <w:tab w:val="left" w:pos="4536"/>
        </w:tabs>
        <w:spacing w:before="120"/>
        <w:contextualSpacing/>
        <w:rPr>
          <w:rFonts w:ascii="Times New Roman" w:hAnsi="Times New Roman"/>
          <w:b/>
          <w:sz w:val="28"/>
          <w:szCs w:val="28"/>
        </w:rPr>
      </w:pPr>
      <w:r w:rsidRPr="00421103">
        <w:rPr>
          <w:rFonts w:ascii="Times New Roman" w:hAnsi="Times New Roman"/>
          <w:b/>
          <w:sz w:val="28"/>
          <w:szCs w:val="28"/>
        </w:rPr>
        <w:t xml:space="preserve">                                                                                   ЗАТВЕРДЖЕНО</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наказом ТУ ССО </w:t>
      </w:r>
    </w:p>
    <w:p w:rsidR="00572C22" w:rsidRPr="00421103" w:rsidRDefault="00572C22" w:rsidP="00572C22">
      <w:pPr>
        <w:tabs>
          <w:tab w:val="left" w:pos="4536"/>
        </w:tabs>
        <w:spacing w:before="120"/>
        <w:contextualSpacing/>
        <w:rPr>
          <w:rFonts w:ascii="Times New Roman" w:hAnsi="Times New Roman"/>
          <w:sz w:val="28"/>
          <w:szCs w:val="28"/>
        </w:rPr>
      </w:pPr>
      <w:r w:rsidRPr="00421103">
        <w:rPr>
          <w:rFonts w:ascii="Times New Roman" w:hAnsi="Times New Roman"/>
          <w:sz w:val="28"/>
          <w:szCs w:val="28"/>
        </w:rPr>
        <w:t xml:space="preserve">                                                                                   у Кіровоградській області</w:t>
      </w:r>
    </w:p>
    <w:p w:rsidR="00572C22" w:rsidRPr="00421103" w:rsidRDefault="00572C22" w:rsidP="00572C22">
      <w:pPr>
        <w:tabs>
          <w:tab w:val="left" w:pos="4536"/>
        </w:tabs>
        <w:spacing w:before="120"/>
        <w:ind w:left="5812"/>
        <w:contextualSpacing/>
        <w:rPr>
          <w:rFonts w:ascii="Times New Roman" w:hAnsi="Times New Roman"/>
          <w:sz w:val="28"/>
          <w:szCs w:val="28"/>
        </w:rPr>
      </w:pPr>
      <w:r w:rsidRPr="00421103">
        <w:rPr>
          <w:rFonts w:ascii="Times New Roman" w:hAnsi="Times New Roman"/>
          <w:sz w:val="28"/>
          <w:szCs w:val="28"/>
        </w:rPr>
        <w:t>від _____________№______</w:t>
      </w:r>
    </w:p>
    <w:p w:rsidR="00572C22" w:rsidRPr="008F3B95" w:rsidRDefault="00572C22" w:rsidP="00572C22">
      <w:pPr>
        <w:spacing w:after="0" w:line="240" w:lineRule="auto"/>
        <w:ind w:left="4962"/>
        <w:contextualSpacing/>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УМОВИ</w:t>
      </w:r>
    </w:p>
    <w:p w:rsidR="00572C22" w:rsidRDefault="00572C22" w:rsidP="002E6D0C">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 xml:space="preserve">проведення конкурсу на зайняття вакантної посади  контролера                  </w:t>
      </w:r>
      <w:r w:rsidRPr="0085140A">
        <w:rPr>
          <w:rFonts w:ascii="Times New Roman" w:hAnsi="Times New Roman"/>
          <w:b/>
          <w:sz w:val="28"/>
          <w:szCs w:val="28"/>
          <w:lang w:eastAsia="ru-RU"/>
        </w:rPr>
        <w:t>І</w:t>
      </w:r>
      <w:r w:rsidRPr="008F3B95">
        <w:rPr>
          <w:rFonts w:ascii="Times New Roman" w:hAnsi="Times New Roman"/>
          <w:b/>
          <w:sz w:val="28"/>
          <w:szCs w:val="28"/>
          <w:lang w:eastAsia="ru-RU"/>
        </w:rPr>
        <w:t>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E47E55">
        <w:rPr>
          <w:rFonts w:ascii="Times New Roman" w:hAnsi="Times New Roman"/>
          <w:b/>
          <w:sz w:val="28"/>
          <w:szCs w:val="28"/>
          <w:lang w:eastAsia="ru-RU"/>
        </w:rPr>
        <w:t>для охорони</w:t>
      </w:r>
      <w:r w:rsidR="00BB784F">
        <w:rPr>
          <w:rFonts w:ascii="Times New Roman" w:hAnsi="Times New Roman"/>
          <w:b/>
          <w:sz w:val="28"/>
          <w:szCs w:val="28"/>
          <w:lang w:eastAsia="ru-RU"/>
        </w:rPr>
        <w:t xml:space="preserve"> об’єктів в місті Кропивницький, </w:t>
      </w:r>
      <w:r w:rsidR="00E47E55">
        <w:rPr>
          <w:rFonts w:ascii="Times New Roman" w:hAnsi="Times New Roman"/>
          <w:b/>
          <w:sz w:val="28"/>
          <w:szCs w:val="28"/>
          <w:lang w:eastAsia="ru-RU"/>
        </w:rPr>
        <w:t>Світловодського міськрайонного суду Кіровоградської області</w:t>
      </w:r>
      <w:r w:rsidR="002E6D0C">
        <w:rPr>
          <w:rFonts w:ascii="Times New Roman" w:hAnsi="Times New Roman"/>
          <w:b/>
          <w:sz w:val="28"/>
          <w:szCs w:val="28"/>
          <w:lang w:eastAsia="ru-RU"/>
        </w:rPr>
        <w:t xml:space="preserve">, </w:t>
      </w:r>
      <w:proofErr w:type="spellStart"/>
      <w:r w:rsidR="002E6D0C">
        <w:rPr>
          <w:rFonts w:ascii="Times New Roman" w:hAnsi="Times New Roman"/>
          <w:b/>
          <w:sz w:val="28"/>
          <w:szCs w:val="28"/>
          <w:lang w:eastAsia="ru-RU"/>
        </w:rPr>
        <w:t>Компаніївського</w:t>
      </w:r>
      <w:proofErr w:type="spellEnd"/>
      <w:r w:rsidR="002E6D0C">
        <w:rPr>
          <w:rFonts w:ascii="Times New Roman" w:hAnsi="Times New Roman"/>
          <w:b/>
          <w:sz w:val="28"/>
          <w:szCs w:val="28"/>
          <w:lang w:eastAsia="ru-RU"/>
        </w:rPr>
        <w:t xml:space="preserve"> районного суду Кіровоградської області, </w:t>
      </w:r>
      <w:r w:rsidR="00BB784F">
        <w:rPr>
          <w:rFonts w:ascii="Times New Roman" w:hAnsi="Times New Roman"/>
          <w:b/>
          <w:sz w:val="28"/>
          <w:szCs w:val="28"/>
          <w:lang w:eastAsia="ru-RU"/>
        </w:rPr>
        <w:t>Новоукраїнського</w:t>
      </w:r>
      <w:r w:rsidR="002E6D0C">
        <w:rPr>
          <w:rFonts w:ascii="Times New Roman" w:hAnsi="Times New Roman"/>
          <w:b/>
          <w:sz w:val="28"/>
          <w:szCs w:val="28"/>
          <w:lang w:eastAsia="ru-RU"/>
        </w:rPr>
        <w:t xml:space="preserve"> районного суду Кіровоградської області</w:t>
      </w:r>
      <w:r w:rsidR="00BB784F">
        <w:rPr>
          <w:rFonts w:ascii="Times New Roman" w:hAnsi="Times New Roman"/>
          <w:b/>
          <w:sz w:val="28"/>
          <w:szCs w:val="28"/>
          <w:lang w:eastAsia="ru-RU"/>
        </w:rPr>
        <w:t xml:space="preserve">, Гайворонського районного суду Кіровоградської області, </w:t>
      </w:r>
      <w:proofErr w:type="spellStart"/>
      <w:r w:rsidR="00BB784F">
        <w:rPr>
          <w:rFonts w:ascii="Times New Roman" w:hAnsi="Times New Roman"/>
          <w:b/>
          <w:sz w:val="28"/>
          <w:szCs w:val="28"/>
          <w:lang w:eastAsia="ru-RU"/>
        </w:rPr>
        <w:t>Знам</w:t>
      </w:r>
      <w:r w:rsidR="00BB784F" w:rsidRPr="00BB784F">
        <w:rPr>
          <w:rFonts w:ascii="Times New Roman" w:hAnsi="Times New Roman"/>
          <w:b/>
          <w:sz w:val="28"/>
          <w:szCs w:val="28"/>
          <w:lang w:eastAsia="ru-RU"/>
        </w:rPr>
        <w:t>’</w:t>
      </w:r>
      <w:r w:rsidR="00BB784F">
        <w:rPr>
          <w:rFonts w:ascii="Times New Roman" w:hAnsi="Times New Roman"/>
          <w:b/>
          <w:sz w:val="28"/>
          <w:szCs w:val="28"/>
          <w:lang w:eastAsia="ru-RU"/>
        </w:rPr>
        <w:t>янського</w:t>
      </w:r>
      <w:proofErr w:type="spellEnd"/>
      <w:r w:rsidR="00BB784F">
        <w:rPr>
          <w:rFonts w:ascii="Times New Roman" w:hAnsi="Times New Roman"/>
          <w:b/>
          <w:sz w:val="28"/>
          <w:szCs w:val="28"/>
          <w:lang w:eastAsia="ru-RU"/>
        </w:rPr>
        <w:t xml:space="preserve"> міськрайонного суду Кіровоградської області </w:t>
      </w:r>
      <w:r w:rsidR="002E6D0C">
        <w:rPr>
          <w:rFonts w:ascii="Times New Roman" w:hAnsi="Times New Roman"/>
          <w:b/>
          <w:sz w:val="28"/>
          <w:szCs w:val="28"/>
          <w:lang w:eastAsia="ru-RU"/>
        </w:rPr>
        <w:t>)</w:t>
      </w:r>
    </w:p>
    <w:p w:rsidR="002E6D0C" w:rsidRPr="008F3B95" w:rsidRDefault="002E6D0C" w:rsidP="002E6D0C">
      <w:pPr>
        <w:spacing w:after="0" w:line="240" w:lineRule="auto"/>
        <w:jc w:val="center"/>
        <w:rPr>
          <w:rFonts w:ascii="Times New Roman" w:hAnsi="Times New Roman"/>
          <w:b/>
          <w:sz w:val="28"/>
          <w:szCs w:val="28"/>
          <w:lang w:eastAsia="ru-RU"/>
        </w:rPr>
      </w:pPr>
    </w:p>
    <w:p w:rsidR="00572C22" w:rsidRPr="008F3B95" w:rsidRDefault="00572C22" w:rsidP="00572C22">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Загальні умови.</w:t>
      </w:r>
    </w:p>
    <w:p w:rsidR="00572C22" w:rsidRPr="008F3B95" w:rsidRDefault="00572C22" w:rsidP="00572C22">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1. Основні посадові обов’язки контролера ІІ категорії  підрозділу охорони Територіального управління Служби судової охорони у Кіровоградській області</w:t>
      </w:r>
      <w:r>
        <w:rPr>
          <w:rFonts w:ascii="Times New Roman" w:hAnsi="Times New Roman"/>
          <w:b/>
          <w:sz w:val="28"/>
          <w:szCs w:val="28"/>
          <w:lang w:eastAsia="ru-RU"/>
        </w:rPr>
        <w:t xml:space="preserve"> </w:t>
      </w:r>
      <w:r w:rsidRPr="0085140A">
        <w:rPr>
          <w:rFonts w:ascii="Times New Roman" w:hAnsi="Times New Roman"/>
          <w:b/>
          <w:sz w:val="28"/>
          <w:szCs w:val="28"/>
          <w:lang w:eastAsia="ru-RU"/>
        </w:rPr>
        <w:t>(</w:t>
      </w:r>
      <w:r w:rsidR="00BB784F">
        <w:rPr>
          <w:rFonts w:ascii="Times New Roman" w:hAnsi="Times New Roman"/>
          <w:b/>
          <w:sz w:val="28"/>
          <w:szCs w:val="28"/>
          <w:lang w:eastAsia="ru-RU"/>
        </w:rPr>
        <w:t xml:space="preserve">для охорони об’єктів в місті Кропивницький, Світловодського міськрайонного суду Кіровоградської області, </w:t>
      </w:r>
      <w:proofErr w:type="spellStart"/>
      <w:r w:rsidR="00BB784F">
        <w:rPr>
          <w:rFonts w:ascii="Times New Roman" w:hAnsi="Times New Roman"/>
          <w:b/>
          <w:sz w:val="28"/>
          <w:szCs w:val="28"/>
          <w:lang w:eastAsia="ru-RU"/>
        </w:rPr>
        <w:t>Компаніївського</w:t>
      </w:r>
      <w:proofErr w:type="spellEnd"/>
      <w:r w:rsidR="00BB784F">
        <w:rPr>
          <w:rFonts w:ascii="Times New Roman" w:hAnsi="Times New Roman"/>
          <w:b/>
          <w:sz w:val="28"/>
          <w:szCs w:val="28"/>
          <w:lang w:eastAsia="ru-RU"/>
        </w:rPr>
        <w:t xml:space="preserve"> районного суду Кіровоградської області, Новоукраїнського районного суду Кіровоградської області, Вільшанського районного суду Кіровоградської області, Гайворонського районного суду Кіровоградської області, </w:t>
      </w:r>
      <w:proofErr w:type="spellStart"/>
      <w:r w:rsidR="00BB784F">
        <w:rPr>
          <w:rFonts w:ascii="Times New Roman" w:hAnsi="Times New Roman"/>
          <w:b/>
          <w:sz w:val="28"/>
          <w:szCs w:val="28"/>
          <w:lang w:eastAsia="ru-RU"/>
        </w:rPr>
        <w:t>Знам</w:t>
      </w:r>
      <w:r w:rsidR="00BB784F" w:rsidRPr="00BB784F">
        <w:rPr>
          <w:rFonts w:ascii="Times New Roman" w:hAnsi="Times New Roman"/>
          <w:b/>
          <w:sz w:val="28"/>
          <w:szCs w:val="28"/>
          <w:lang w:eastAsia="ru-RU"/>
        </w:rPr>
        <w:t>’</w:t>
      </w:r>
      <w:r w:rsidR="00BB784F">
        <w:rPr>
          <w:rFonts w:ascii="Times New Roman" w:hAnsi="Times New Roman"/>
          <w:b/>
          <w:sz w:val="28"/>
          <w:szCs w:val="28"/>
          <w:lang w:eastAsia="ru-RU"/>
        </w:rPr>
        <w:t>янського</w:t>
      </w:r>
      <w:proofErr w:type="spellEnd"/>
      <w:r w:rsidR="00BB784F">
        <w:rPr>
          <w:rFonts w:ascii="Times New Roman" w:hAnsi="Times New Roman"/>
          <w:b/>
          <w:sz w:val="28"/>
          <w:szCs w:val="28"/>
          <w:lang w:eastAsia="ru-RU"/>
        </w:rPr>
        <w:t xml:space="preserve"> міськрайонного суду Кіровоградської області</w:t>
      </w:r>
      <w:r w:rsidRPr="00755B5A">
        <w:rPr>
          <w:rFonts w:ascii="Times New Roman" w:hAnsi="Times New Roman"/>
          <w:b/>
          <w:sz w:val="28"/>
          <w:szCs w:val="28"/>
          <w:lang w:eastAsia="ru-RU"/>
        </w:rPr>
        <w:t>)</w:t>
      </w:r>
      <w:r w:rsidRPr="008F3B95">
        <w:rPr>
          <w:rFonts w:ascii="Times New Roman" w:hAnsi="Times New Roman"/>
          <w:b/>
          <w:sz w:val="28"/>
          <w:szCs w:val="28"/>
          <w:lang w:eastAsia="ru-RU"/>
        </w:rPr>
        <w:t xml:space="preserve">: </w:t>
      </w:r>
    </w:p>
    <w:p w:rsidR="00572C22"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sidRPr="008F3B95">
        <w:rPr>
          <w:rFonts w:ascii="Times New Roman" w:hAnsi="Times New Roman"/>
          <w:color w:val="000000"/>
          <w:sz w:val="28"/>
          <w:szCs w:val="28"/>
          <w:shd w:val="clear" w:color="auto" w:fill="FFFFFF"/>
          <w:lang w:eastAsia="ru-RU"/>
        </w:rPr>
        <w:t>1) здійснює завдання по забезпеченню охорони судів, органів та установ системи правосуддя;</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shd w:val="clear" w:color="auto" w:fill="FFFFFF"/>
          <w:lang w:eastAsia="ru-RU"/>
        </w:rPr>
      </w:pPr>
      <w:r>
        <w:rPr>
          <w:rFonts w:ascii="Times New Roman" w:hAnsi="Times New Roman"/>
          <w:color w:val="000000"/>
          <w:sz w:val="28"/>
          <w:szCs w:val="28"/>
          <w:shd w:val="clear" w:color="auto" w:fill="FFFFFF"/>
          <w:lang w:eastAsia="ru-RU"/>
        </w:rPr>
        <w:t>2) забезпечує пропуск осіб до будинків (приміщень) судів, органів й установ системи правосуддя та на їх територію транспортних засобів</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shd w:val="clear" w:color="auto" w:fill="FFFFFF"/>
          <w:lang w:eastAsia="ru-RU"/>
        </w:rPr>
        <w:t>3</w:t>
      </w:r>
      <w:r w:rsidRPr="008F3B95">
        <w:rPr>
          <w:rFonts w:ascii="Times New Roman" w:hAnsi="Times New Roman"/>
          <w:color w:val="000000"/>
          <w:sz w:val="28"/>
          <w:szCs w:val="28"/>
          <w:shd w:val="clear" w:color="auto" w:fill="FFFFFF"/>
          <w:lang w:eastAsia="ru-RU"/>
        </w:rPr>
        <w:t>) підтримує громадський порядок у суді</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припиняє прояви неповаги до суду</w:t>
      </w:r>
      <w:r>
        <w:rPr>
          <w:rFonts w:ascii="Times New Roman" w:hAnsi="Times New Roman"/>
          <w:color w:val="000000"/>
          <w:sz w:val="28"/>
          <w:szCs w:val="28"/>
          <w:shd w:val="clear" w:color="auto" w:fill="FFFFFF"/>
          <w:lang w:eastAsia="ru-RU"/>
        </w:rPr>
        <w:t xml:space="preserve">, </w:t>
      </w:r>
      <w:r w:rsidRPr="008F3B95">
        <w:rPr>
          <w:rFonts w:ascii="Times New Roman" w:hAnsi="Times New Roman"/>
          <w:color w:val="000000"/>
          <w:sz w:val="28"/>
          <w:szCs w:val="28"/>
          <w:shd w:val="clear" w:color="auto" w:fill="FFFFFF"/>
          <w:lang w:eastAsia="ru-RU"/>
        </w:rPr>
        <w:t>забезпечує у суді безпеку учасників судового процесу;</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4</w:t>
      </w:r>
      <w:r w:rsidRPr="008F3B95">
        <w:rPr>
          <w:rFonts w:ascii="Times New Roman" w:hAnsi="Times New Roman"/>
          <w:color w:val="000000"/>
          <w:sz w:val="28"/>
          <w:szCs w:val="28"/>
          <w:lang w:eastAsia="ru-RU"/>
        </w:rPr>
        <w:t>) здійснює заходи з охорони, забезпечення недоторканності та цілісності приміщень судів, органів і установ системи правосуддя, недоторканності та цілісності розташованого у таких приміщеннях майна, запобігає недопущення чи припинення протиправних дій щодо нього;</w:t>
      </w:r>
    </w:p>
    <w:p w:rsidR="00572C22" w:rsidRPr="008F3B95" w:rsidRDefault="00572C22" w:rsidP="00572C22">
      <w:pPr>
        <w:shd w:val="clear" w:color="auto" w:fill="FFFFFF"/>
        <w:spacing w:after="0" w:line="240" w:lineRule="auto"/>
        <w:ind w:firstLine="462"/>
        <w:jc w:val="both"/>
        <w:rPr>
          <w:rFonts w:ascii="Times New Roman" w:hAnsi="Times New Roman"/>
          <w:color w:val="000000"/>
          <w:sz w:val="28"/>
          <w:szCs w:val="28"/>
          <w:lang w:eastAsia="ru-RU"/>
        </w:rPr>
      </w:pPr>
      <w:r>
        <w:rPr>
          <w:rFonts w:ascii="Times New Roman" w:hAnsi="Times New Roman"/>
          <w:color w:val="000000"/>
          <w:sz w:val="28"/>
          <w:szCs w:val="28"/>
          <w:lang w:eastAsia="ru-RU"/>
        </w:rPr>
        <w:t>5</w:t>
      </w:r>
      <w:r w:rsidRPr="008F3B95">
        <w:rPr>
          <w:rFonts w:ascii="Times New Roman" w:hAnsi="Times New Roman"/>
          <w:color w:val="000000"/>
          <w:sz w:val="28"/>
          <w:szCs w:val="28"/>
          <w:lang w:eastAsia="ru-RU"/>
        </w:rPr>
        <w:t>) знає умови та порядок застосування спеціальних засобів, зброї, фізичного впливу;</w:t>
      </w:r>
    </w:p>
    <w:p w:rsidR="00572C22" w:rsidRPr="008F3B95" w:rsidRDefault="00572C22" w:rsidP="00572C22">
      <w:pPr>
        <w:spacing w:after="0" w:line="240" w:lineRule="auto"/>
        <w:ind w:firstLine="462"/>
        <w:jc w:val="both"/>
        <w:rPr>
          <w:rFonts w:ascii="Times New Roman" w:hAnsi="Times New Roman"/>
          <w:b/>
          <w:sz w:val="28"/>
          <w:szCs w:val="28"/>
          <w:lang w:eastAsia="ru-RU"/>
        </w:rPr>
      </w:pPr>
      <w:r>
        <w:rPr>
          <w:rFonts w:ascii="Times New Roman" w:hAnsi="Times New Roman"/>
          <w:color w:val="000000"/>
          <w:sz w:val="28"/>
          <w:szCs w:val="28"/>
          <w:lang w:eastAsia="ru-RU"/>
        </w:rPr>
        <w:t>6</w:t>
      </w:r>
      <w:r w:rsidRPr="008F3B95">
        <w:rPr>
          <w:rFonts w:ascii="Times New Roman" w:hAnsi="Times New Roman"/>
          <w:color w:val="000000"/>
          <w:sz w:val="28"/>
          <w:szCs w:val="28"/>
          <w:lang w:eastAsia="ru-RU"/>
        </w:rPr>
        <w:t>) за дорученням командира відділення виконує інші повноваження, які належать до його компетенції.</w:t>
      </w:r>
    </w:p>
    <w:p w:rsidR="00572C22" w:rsidRPr="008F3B95" w:rsidRDefault="00572C22" w:rsidP="00572C22">
      <w:pPr>
        <w:spacing w:after="0" w:line="240" w:lineRule="auto"/>
        <w:ind w:firstLine="851"/>
        <w:rPr>
          <w:rFonts w:ascii="Times New Roman" w:hAnsi="Times New Roman"/>
          <w:b/>
          <w:sz w:val="28"/>
          <w:szCs w:val="28"/>
          <w:lang w:eastAsia="ru-RU"/>
        </w:rPr>
      </w:pPr>
      <w:r w:rsidRPr="008F3B95">
        <w:rPr>
          <w:rFonts w:ascii="Times New Roman" w:hAnsi="Times New Roman"/>
          <w:b/>
          <w:sz w:val="28"/>
          <w:szCs w:val="28"/>
          <w:lang w:eastAsia="ru-RU"/>
        </w:rPr>
        <w:t>2. Умови оплати праці:</w:t>
      </w:r>
    </w:p>
    <w:p w:rsidR="00572C22" w:rsidRPr="008F3B95" w:rsidRDefault="00572C22" w:rsidP="00572C22">
      <w:pPr>
        <w:tabs>
          <w:tab w:val="left" w:pos="5812"/>
        </w:tabs>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lastRenderedPageBreak/>
        <w:t>1) посадовий оклад – 3170 гривень, відповідно до постанови Кабінету Міністрів України від 03 квітня 2019 року № 289 «Про грошове забезпечення співробітників Служби судової охорони» та наказу Голови Служби судової охорони від 27.12.2019 № 281 «Про установлення посадових окладів співробітників Територіальних підрозділів (Територіальних управлінь)   Служби судової охорони»;</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2) грошове забезпечення – відповідно до частини першої статті 165 Закону України «Про судоустрій і статус суддів» складається з посадового окладу, окладу за спеціальним званням, щомісячних додаткових видів грошового забезпечення (підвищення посадового окладу, надбавки, доплати, які мають постійний характер), премії та одноразових додаткових видів грошового забезпечення.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b/>
          <w:sz w:val="28"/>
          <w:szCs w:val="28"/>
          <w:lang w:eastAsia="ru-RU"/>
        </w:rPr>
        <w:t>3. Інформація про строковість чи безстроковість призначення на посаду:</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 безстроково. </w:t>
      </w:r>
    </w:p>
    <w:p w:rsidR="00572C22" w:rsidRPr="008F3B95" w:rsidRDefault="00572C22" w:rsidP="00572C22">
      <w:pPr>
        <w:spacing w:after="0" w:line="240" w:lineRule="auto"/>
        <w:ind w:firstLine="851"/>
        <w:jc w:val="both"/>
        <w:rPr>
          <w:rFonts w:ascii="Times New Roman" w:hAnsi="Times New Roman"/>
          <w:b/>
          <w:sz w:val="28"/>
          <w:szCs w:val="28"/>
          <w:lang w:val="ru-RU" w:eastAsia="ru-RU"/>
        </w:rPr>
      </w:pPr>
      <w:r w:rsidRPr="008F3B95">
        <w:rPr>
          <w:rFonts w:ascii="Times New Roman" w:hAnsi="Times New Roman"/>
          <w:b/>
          <w:sz w:val="28"/>
          <w:szCs w:val="28"/>
          <w:lang w:eastAsia="ru-RU"/>
        </w:rPr>
        <w:t>4. Перелік документів, необхідних для участі в конкурсі, та строк їх подання:</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1) письмова заява про участь у конкурсі, у якій також зазначається надання згоди на проведення спеціальної перевірки відповідно до Закону України «Про запобігання корупції» і на обробку персональних даних відповідно до Закону України «Про захист персональних даних»;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2) копія паспорта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3) копії (копії) документа (документів) про освіту;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4) заповнена особова картка визначеного зразка, автобіографія, фотокартка розміром 30 х 40 мм;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5) декларація, визначена Законом України «Про запобігання корупції» (роздрукований примірник із сайту Національного агентства з питань запобігання корупції);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6) копія трудової книжки (за наявності); </w:t>
      </w:r>
    </w:p>
    <w:p w:rsidR="00572C22" w:rsidRPr="008F3B95" w:rsidRDefault="00572C22" w:rsidP="00572C22">
      <w:pPr>
        <w:spacing w:after="0" w:line="240" w:lineRule="auto"/>
        <w:ind w:firstLine="851"/>
        <w:jc w:val="both"/>
        <w:rPr>
          <w:rFonts w:ascii="Times New Roman" w:hAnsi="Times New Roman"/>
          <w:sz w:val="28"/>
          <w:szCs w:val="28"/>
          <w:lang w:val="ru-RU" w:eastAsia="ru-RU"/>
        </w:rPr>
      </w:pPr>
      <w:r w:rsidRPr="008F3B95">
        <w:rPr>
          <w:rFonts w:ascii="Times New Roman" w:hAnsi="Times New Roman"/>
          <w:sz w:val="28"/>
          <w:szCs w:val="28"/>
          <w:lang w:eastAsia="ru-RU"/>
        </w:rPr>
        <w:t xml:space="preserve">7) медична довідка про стан здоров’я, форму і порядок надання якої визначають спільно центральний орган виконавчої влади з реалізації державної політики у сфері державної служби та центральний орган виконавчої влади, який забезпечує формування та реалізує державну політику у сфері охорони здоров’я; </w:t>
      </w:r>
    </w:p>
    <w:p w:rsidR="00572C22"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8) копія військового квитка або посвідчення особи військовослужбовця (для військовозобов’</w:t>
      </w:r>
      <w:r>
        <w:rPr>
          <w:rFonts w:ascii="Times New Roman" w:hAnsi="Times New Roman"/>
          <w:sz w:val="28"/>
          <w:szCs w:val="28"/>
          <w:lang w:eastAsia="ru-RU"/>
        </w:rPr>
        <w:t>язаних або військовослужбовців);</w:t>
      </w:r>
    </w:p>
    <w:p w:rsidR="00572C22" w:rsidRPr="008F3B95" w:rsidRDefault="00572C22" w:rsidP="00572C22">
      <w:pPr>
        <w:spacing w:after="0" w:line="240" w:lineRule="auto"/>
        <w:jc w:val="both"/>
        <w:rPr>
          <w:rFonts w:ascii="Times New Roman" w:eastAsia="Times New Roman" w:hAnsi="Times New Roman"/>
          <w:sz w:val="28"/>
          <w:szCs w:val="28"/>
          <w:lang w:eastAsia="uk-UA"/>
        </w:rPr>
      </w:pPr>
      <w:r>
        <w:rPr>
          <w:rFonts w:ascii="Times New Roman" w:hAnsi="Times New Roman"/>
          <w:sz w:val="28"/>
          <w:szCs w:val="28"/>
          <w:lang w:eastAsia="ru-RU"/>
        </w:rPr>
        <w:t xml:space="preserve">            </w:t>
      </w:r>
      <w:r w:rsidRPr="004F10EB">
        <w:rPr>
          <w:rFonts w:ascii="Times New Roman" w:hAnsi="Times New Roman"/>
          <w:sz w:val="28"/>
          <w:szCs w:val="28"/>
          <w:lang w:eastAsia="ru-RU"/>
        </w:rPr>
        <w:t xml:space="preserve">9) </w:t>
      </w:r>
      <w:r>
        <w:rPr>
          <w:rFonts w:ascii="Times New Roman" w:hAnsi="Times New Roman"/>
          <w:bCs/>
          <w:sz w:val="28"/>
          <w:szCs w:val="28"/>
          <w:lang w:eastAsia="ru-RU"/>
        </w:rPr>
        <w:t>д</w:t>
      </w:r>
      <w:r w:rsidRPr="00FB0EA9">
        <w:rPr>
          <w:rFonts w:ascii="Times New Roman" w:hAnsi="Times New Roman"/>
          <w:bCs/>
          <w:sz w:val="28"/>
          <w:szCs w:val="28"/>
          <w:lang w:eastAsia="ru-RU"/>
        </w:rPr>
        <w:t>овідка про проходження попереднього, періодичного та позачергового психіатричних оглядів, у тому числі на предмет вживання психоактивних речовин</w:t>
      </w:r>
      <w:r>
        <w:rPr>
          <w:rFonts w:ascii="Times New Roman" w:hAnsi="Times New Roman"/>
          <w:bCs/>
          <w:sz w:val="28"/>
          <w:szCs w:val="28"/>
          <w:lang w:eastAsia="ru-RU"/>
        </w:rPr>
        <w:t xml:space="preserve"> (форма №100-2/о).</w:t>
      </w:r>
    </w:p>
    <w:p w:rsidR="00572C22" w:rsidRPr="0087606F"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Особа, яка бажає взяти участь у конкурсі, перед складанням кваліфікаційного іспиту пред’являє Комісії для проведення конкурсу на зайняття вакантних посад Служби паспорт громадянина України. </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У відповідності до частини 3 статті 54 Закону України «Про Національну поліцію», особа, яка бажає взяти участь у конкурсі, має право додати до заяви про участь у конкурсі інші документи зокрема такі, що підтверджують її відповідність кваліфікаційним вимогам.</w:t>
      </w:r>
    </w:p>
    <w:p w:rsidR="00572C22" w:rsidRDefault="00572C22" w:rsidP="00572C22">
      <w:pPr>
        <w:spacing w:after="0" w:line="240" w:lineRule="auto"/>
        <w:ind w:firstLine="851"/>
        <w:jc w:val="both"/>
        <w:rPr>
          <w:rFonts w:ascii="Times New Roman" w:hAnsi="Times New Roman"/>
          <w:color w:val="000000" w:themeColor="text1"/>
          <w:sz w:val="28"/>
          <w:szCs w:val="28"/>
          <w:lang w:eastAsia="ru-RU"/>
        </w:rPr>
      </w:pPr>
      <w:r>
        <w:rPr>
          <w:rFonts w:ascii="Times New Roman" w:hAnsi="Times New Roman"/>
          <w:sz w:val="28"/>
          <w:szCs w:val="28"/>
          <w:lang w:eastAsia="ru-RU"/>
        </w:rPr>
        <w:lastRenderedPageBreak/>
        <w:t xml:space="preserve"> Документи приймаються </w:t>
      </w:r>
      <w:r w:rsidRPr="00374122">
        <w:rPr>
          <w:rFonts w:ascii="Times New Roman" w:hAnsi="Times New Roman"/>
          <w:color w:val="000000" w:themeColor="text1"/>
          <w:sz w:val="28"/>
          <w:szCs w:val="28"/>
          <w:lang w:eastAsia="ru-RU"/>
        </w:rPr>
        <w:t xml:space="preserve">з 08.00 год. </w:t>
      </w:r>
      <w:r w:rsidR="00DC3253">
        <w:rPr>
          <w:rFonts w:ascii="Times New Roman" w:hAnsi="Times New Roman"/>
          <w:color w:val="000000" w:themeColor="text1"/>
          <w:sz w:val="28"/>
          <w:szCs w:val="28"/>
          <w:lang w:eastAsia="ru-RU"/>
        </w:rPr>
        <w:t>07</w:t>
      </w:r>
      <w:r w:rsidRPr="006F2B14">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до 16.30 год.</w:t>
      </w:r>
      <w:r w:rsidR="002E6D0C">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 xml:space="preserve">                    2</w:t>
      </w:r>
      <w:r w:rsidR="00BB784F">
        <w:rPr>
          <w:rFonts w:ascii="Times New Roman" w:hAnsi="Times New Roman"/>
          <w:color w:val="000000" w:themeColor="text1"/>
          <w:sz w:val="28"/>
          <w:szCs w:val="28"/>
          <w:lang w:eastAsia="ru-RU"/>
        </w:rPr>
        <w:t>5</w:t>
      </w:r>
      <w:r w:rsidR="00A16857">
        <w:rPr>
          <w:rFonts w:ascii="Times New Roman" w:hAnsi="Times New Roman"/>
          <w:color w:val="000000" w:themeColor="text1"/>
          <w:sz w:val="28"/>
          <w:szCs w:val="28"/>
          <w:lang w:eastAsia="ru-RU"/>
        </w:rPr>
        <w:t xml:space="preserve"> </w:t>
      </w:r>
      <w:r w:rsidR="00BB784F">
        <w:rPr>
          <w:rFonts w:ascii="Times New Roman" w:hAnsi="Times New Roman"/>
          <w:color w:val="000000" w:themeColor="text1"/>
          <w:sz w:val="28"/>
          <w:szCs w:val="28"/>
          <w:lang w:eastAsia="ru-RU"/>
        </w:rPr>
        <w:t>березня</w:t>
      </w:r>
      <w:r>
        <w:rPr>
          <w:rFonts w:ascii="Times New Roman" w:hAnsi="Times New Roman"/>
          <w:color w:val="000000" w:themeColor="text1"/>
          <w:sz w:val="28"/>
          <w:szCs w:val="28"/>
          <w:lang w:eastAsia="ru-RU"/>
        </w:rPr>
        <w:t xml:space="preserve"> </w:t>
      </w:r>
      <w:r w:rsidRPr="001630E1">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1630E1">
        <w:rPr>
          <w:rFonts w:ascii="Times New Roman" w:hAnsi="Times New Roman"/>
          <w:color w:val="000000" w:themeColor="text1"/>
          <w:sz w:val="28"/>
          <w:szCs w:val="28"/>
          <w:lang w:eastAsia="ru-RU"/>
        </w:rPr>
        <w:t xml:space="preserve"> року</w:t>
      </w:r>
      <w:r w:rsidRPr="00374122">
        <w:rPr>
          <w:rFonts w:ascii="Times New Roman" w:hAnsi="Times New Roman"/>
          <w:color w:val="000000" w:themeColor="text1"/>
          <w:sz w:val="28"/>
          <w:szCs w:val="28"/>
          <w:lang w:eastAsia="ru-RU"/>
        </w:rPr>
        <w:t>, за адресою: м. Кропивницький, вул. Велика Перспективна, 33.</w:t>
      </w:r>
    </w:p>
    <w:p w:rsidR="00572C22" w:rsidRPr="008F3B95" w:rsidRDefault="00572C22" w:rsidP="00572C22">
      <w:pPr>
        <w:spacing w:after="0" w:line="240" w:lineRule="auto"/>
        <w:ind w:firstLine="851"/>
        <w:jc w:val="both"/>
        <w:rPr>
          <w:rFonts w:ascii="Times New Roman" w:hAnsi="Times New Roman"/>
          <w:sz w:val="28"/>
          <w:szCs w:val="28"/>
          <w:lang w:eastAsia="ru-RU"/>
        </w:rPr>
      </w:pPr>
      <w:r w:rsidRPr="008F3B95">
        <w:rPr>
          <w:rFonts w:ascii="Times New Roman" w:hAnsi="Times New Roman"/>
          <w:sz w:val="28"/>
          <w:szCs w:val="28"/>
          <w:lang w:eastAsia="ru-RU"/>
        </w:rPr>
        <w:t xml:space="preserve">На </w:t>
      </w:r>
      <w:r>
        <w:rPr>
          <w:rFonts w:ascii="Times New Roman" w:hAnsi="Times New Roman"/>
          <w:sz w:val="28"/>
          <w:szCs w:val="28"/>
          <w:lang w:eastAsia="ru-RU"/>
        </w:rPr>
        <w:t xml:space="preserve">вказану посаду </w:t>
      </w:r>
      <w:r w:rsidRPr="008F3B95">
        <w:rPr>
          <w:rFonts w:ascii="Times New Roman" w:hAnsi="Times New Roman"/>
          <w:sz w:val="28"/>
          <w:szCs w:val="28"/>
          <w:lang w:eastAsia="ru-RU"/>
        </w:rPr>
        <w:t>поширюються обмеження та вимоги, встановлені Законом України «Про запобігання корупції», а також передбачені для поліцейських Законом України «Про Національну поліцію» обмеження, пов’язані зі службою в поліції (частина третя статті 163 Закону України «Про судоустрій і статус суддів»).</w:t>
      </w:r>
    </w:p>
    <w:tbl>
      <w:tblPr>
        <w:tblW w:w="9639" w:type="dxa"/>
        <w:tblInd w:w="108" w:type="dxa"/>
        <w:tblLayout w:type="fixed"/>
        <w:tblLook w:val="0000" w:firstRow="0" w:lastRow="0" w:firstColumn="0" w:lastColumn="0" w:noHBand="0" w:noVBand="0"/>
      </w:tblPr>
      <w:tblGrid>
        <w:gridCol w:w="9639"/>
      </w:tblGrid>
      <w:tr w:rsidR="00572C22" w:rsidRPr="008F3B95" w:rsidTr="00B62A25">
        <w:trPr>
          <w:trHeight w:val="1727"/>
        </w:trPr>
        <w:tc>
          <w:tcPr>
            <w:tcW w:w="9639" w:type="dxa"/>
          </w:tcPr>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5. Місце, дата та час початку проведення конкурсу:</w:t>
            </w:r>
          </w:p>
          <w:p w:rsidR="00572C22" w:rsidRDefault="00572C22" w:rsidP="00B62A25">
            <w:pPr>
              <w:spacing w:after="0" w:line="240" w:lineRule="auto"/>
              <w:ind w:firstLine="851"/>
              <w:jc w:val="both"/>
              <w:rPr>
                <w:rFonts w:ascii="Times New Roman" w:hAnsi="Times New Roman"/>
                <w:sz w:val="28"/>
                <w:szCs w:val="28"/>
                <w:lang w:eastAsia="ru-RU"/>
              </w:rPr>
            </w:pPr>
            <w:r w:rsidRPr="00326A9D">
              <w:rPr>
                <w:rFonts w:ascii="Times New Roman" w:hAnsi="Times New Roman"/>
                <w:sz w:val="28"/>
                <w:szCs w:val="28"/>
                <w:lang w:val="ru-RU" w:eastAsia="ru-RU"/>
              </w:rPr>
              <w:t>м</w:t>
            </w:r>
            <w:r w:rsidRPr="00326A9D">
              <w:rPr>
                <w:rFonts w:ascii="Times New Roman" w:hAnsi="Times New Roman"/>
                <w:sz w:val="28"/>
                <w:szCs w:val="28"/>
                <w:lang w:eastAsia="ru-RU"/>
              </w:rPr>
              <w:t>. Кропив</w:t>
            </w:r>
            <w:r>
              <w:rPr>
                <w:rFonts w:ascii="Times New Roman" w:hAnsi="Times New Roman"/>
                <w:sz w:val="28"/>
                <w:szCs w:val="28"/>
                <w:lang w:eastAsia="ru-RU"/>
              </w:rPr>
              <w:t xml:space="preserve">ницький, вул. Велика Перспективна 33, </w:t>
            </w:r>
            <w:r>
              <w:rPr>
                <w:rFonts w:ascii="Times New Roman" w:hAnsi="Times New Roman"/>
                <w:color w:val="000000" w:themeColor="text1"/>
                <w:sz w:val="28"/>
                <w:szCs w:val="28"/>
                <w:lang w:eastAsia="ru-RU"/>
              </w:rPr>
              <w:t xml:space="preserve"> </w:t>
            </w:r>
            <w:r w:rsidR="00DC3253">
              <w:rPr>
                <w:rFonts w:ascii="Times New Roman" w:hAnsi="Times New Roman"/>
                <w:color w:val="000000" w:themeColor="text1"/>
                <w:sz w:val="28"/>
                <w:szCs w:val="28"/>
                <w:lang w:eastAsia="ru-RU"/>
              </w:rPr>
              <w:t>27</w:t>
            </w:r>
            <w:r>
              <w:rPr>
                <w:rFonts w:ascii="Times New Roman" w:hAnsi="Times New Roman"/>
                <w:color w:val="000000" w:themeColor="text1"/>
                <w:sz w:val="28"/>
                <w:szCs w:val="28"/>
                <w:lang w:eastAsia="ru-RU"/>
              </w:rPr>
              <w:t xml:space="preserve"> </w:t>
            </w:r>
            <w:r w:rsidR="00BB784F">
              <w:rPr>
                <w:rFonts w:ascii="Times New Roman" w:hAnsi="Times New Roman"/>
                <w:color w:val="000000" w:themeColor="text1"/>
                <w:sz w:val="28"/>
                <w:szCs w:val="28"/>
                <w:lang w:eastAsia="ru-RU"/>
              </w:rPr>
              <w:t>березня</w:t>
            </w:r>
            <w:r w:rsidR="00887296">
              <w:rPr>
                <w:rFonts w:ascii="Times New Roman" w:hAnsi="Times New Roman"/>
                <w:color w:val="000000" w:themeColor="text1"/>
                <w:sz w:val="28"/>
                <w:szCs w:val="28"/>
                <w:lang w:eastAsia="ru-RU"/>
              </w:rPr>
              <w:t xml:space="preserve"> </w:t>
            </w:r>
            <w:r w:rsidRPr="00374122">
              <w:rPr>
                <w:rFonts w:ascii="Times New Roman" w:hAnsi="Times New Roman"/>
                <w:color w:val="000000" w:themeColor="text1"/>
                <w:sz w:val="28"/>
                <w:szCs w:val="28"/>
                <w:lang w:eastAsia="ru-RU"/>
              </w:rPr>
              <w:t>202</w:t>
            </w:r>
            <w:r w:rsidR="00E47E55">
              <w:rPr>
                <w:rFonts w:ascii="Times New Roman" w:hAnsi="Times New Roman"/>
                <w:color w:val="000000" w:themeColor="text1"/>
                <w:sz w:val="28"/>
                <w:szCs w:val="28"/>
                <w:lang w:eastAsia="ru-RU"/>
              </w:rPr>
              <w:t>4</w:t>
            </w:r>
            <w:r w:rsidRPr="00374122">
              <w:rPr>
                <w:rFonts w:ascii="Times New Roman" w:hAnsi="Times New Roman"/>
                <w:color w:val="000000" w:themeColor="text1"/>
                <w:sz w:val="28"/>
                <w:szCs w:val="28"/>
                <w:lang w:eastAsia="ru-RU"/>
              </w:rPr>
              <w:t xml:space="preserve"> </w:t>
            </w:r>
            <w:r>
              <w:rPr>
                <w:rFonts w:ascii="Times New Roman" w:hAnsi="Times New Roman"/>
                <w:sz w:val="28"/>
                <w:szCs w:val="28"/>
                <w:lang w:eastAsia="ru-RU"/>
              </w:rPr>
              <w:t>року з 08.00. </w:t>
            </w:r>
          </w:p>
          <w:p w:rsidR="00572C22" w:rsidRPr="008F3B95" w:rsidRDefault="00572C22" w:rsidP="00B62A25">
            <w:pPr>
              <w:spacing w:after="0" w:line="240" w:lineRule="auto"/>
              <w:ind w:firstLine="851"/>
              <w:jc w:val="both"/>
              <w:rPr>
                <w:rFonts w:ascii="Times New Roman" w:hAnsi="Times New Roman"/>
                <w:b/>
                <w:sz w:val="28"/>
                <w:szCs w:val="28"/>
                <w:lang w:eastAsia="ru-RU"/>
              </w:rPr>
            </w:pPr>
            <w:r w:rsidRPr="008F3B95">
              <w:rPr>
                <w:rFonts w:ascii="Times New Roman" w:hAnsi="Times New Roman"/>
                <w:b/>
                <w:sz w:val="28"/>
                <w:szCs w:val="28"/>
                <w:lang w:eastAsia="ru-RU"/>
              </w:rPr>
              <w:t>6. Прізвище, ім’я та по батькові, номер телефону та адреса електронної пошти особи, яка надає додаткову інформацію з питань проведення конкурсу:</w:t>
            </w:r>
          </w:p>
          <w:tbl>
            <w:tblPr>
              <w:tblW w:w="9498" w:type="dxa"/>
              <w:tblLayout w:type="fixed"/>
              <w:tblLook w:val="0000" w:firstRow="0" w:lastRow="0" w:firstColumn="0" w:lastColumn="0" w:noHBand="0" w:noVBand="0"/>
            </w:tblPr>
            <w:tblGrid>
              <w:gridCol w:w="108"/>
              <w:gridCol w:w="3900"/>
              <w:gridCol w:w="108"/>
              <w:gridCol w:w="24"/>
              <w:gridCol w:w="5250"/>
              <w:gridCol w:w="108"/>
            </w:tblGrid>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ind w:firstLine="851"/>
                    <w:jc w:val="both"/>
                    <w:rPr>
                      <w:rFonts w:ascii="Times New Roman" w:hAnsi="Times New Roman"/>
                      <w:color w:val="FF0000"/>
                      <w:sz w:val="28"/>
                      <w:szCs w:val="28"/>
                      <w:lang w:val="ru-RU" w:eastAsia="ru-RU"/>
                    </w:rPr>
                  </w:pPr>
                  <w:proofErr w:type="spellStart"/>
                  <w:r>
                    <w:rPr>
                      <w:rFonts w:ascii="Times New Roman" w:hAnsi="Times New Roman"/>
                      <w:sz w:val="28"/>
                      <w:szCs w:val="28"/>
                      <w:lang w:eastAsia="ru-RU"/>
                    </w:rPr>
                    <w:t>Пісчанська</w:t>
                  </w:r>
                  <w:proofErr w:type="spellEnd"/>
                  <w:r>
                    <w:rPr>
                      <w:rFonts w:ascii="Times New Roman" w:hAnsi="Times New Roman"/>
                      <w:sz w:val="28"/>
                      <w:szCs w:val="28"/>
                      <w:lang w:eastAsia="ru-RU"/>
                    </w:rPr>
                    <w:t xml:space="preserve"> Катерина Михайлівна</w:t>
                  </w:r>
                  <w:r w:rsidRPr="00326A9D">
                    <w:rPr>
                      <w:rFonts w:ascii="Times New Roman" w:hAnsi="Times New Roman"/>
                      <w:sz w:val="28"/>
                      <w:szCs w:val="28"/>
                      <w:lang w:eastAsia="ru-RU"/>
                    </w:rPr>
                    <w:t>,</w:t>
                  </w:r>
                  <w:r>
                    <w:rPr>
                      <w:rFonts w:ascii="Times New Roman" w:hAnsi="Times New Roman"/>
                      <w:sz w:val="28"/>
                      <w:szCs w:val="28"/>
                      <w:lang w:eastAsia="ru-RU"/>
                    </w:rPr>
                    <w:t xml:space="preserve"> </w:t>
                  </w:r>
                  <w:r w:rsidRPr="00326A9D">
                    <w:rPr>
                      <w:rFonts w:ascii="Times New Roman" w:hAnsi="Times New Roman"/>
                      <w:sz w:val="28"/>
                      <w:szCs w:val="28"/>
                      <w:lang w:eastAsia="ru-RU"/>
                    </w:rPr>
                    <w:t>0</w:t>
                  </w:r>
                  <w:r>
                    <w:rPr>
                      <w:rFonts w:ascii="Times New Roman" w:hAnsi="Times New Roman"/>
                      <w:sz w:val="28"/>
                      <w:szCs w:val="28"/>
                      <w:lang w:eastAsia="ru-RU"/>
                    </w:rPr>
                    <w:t>95 698-28-45</w:t>
                  </w:r>
                  <w:r w:rsidRPr="008F3B95">
                    <w:rPr>
                      <w:rFonts w:ascii="Times New Roman" w:hAnsi="Times New Roman"/>
                      <w:sz w:val="28"/>
                      <w:szCs w:val="28"/>
                      <w:lang w:eastAsia="ru-RU"/>
                    </w:rPr>
                    <w:t xml:space="preserve">, </w:t>
                  </w:r>
                  <w:r w:rsidRPr="008F3B95">
                    <w:rPr>
                      <w:rFonts w:ascii="Times New Roman" w:hAnsi="Times New Roman"/>
                      <w:color w:val="FF0000"/>
                      <w:sz w:val="28"/>
                      <w:szCs w:val="28"/>
                      <w:lang w:eastAsia="ru-RU"/>
                    </w:rPr>
                    <w:t xml:space="preserve"> </w:t>
                  </w:r>
                  <w:proofErr w:type="spellStart"/>
                  <w:r w:rsidRPr="002C1F07">
                    <w:rPr>
                      <w:rFonts w:ascii="Times New Roman" w:hAnsi="Times New Roman"/>
                      <w:color w:val="1F497D" w:themeColor="text2"/>
                      <w:sz w:val="28"/>
                      <w:szCs w:val="28"/>
                      <w:u w:val="single"/>
                      <w:lang w:val="en-US" w:eastAsia="ru-RU"/>
                    </w:rPr>
                    <w:t>vrp</w:t>
                  </w:r>
                  <w:proofErr w:type="spellEnd"/>
                  <w:r w:rsidRPr="002C1F07">
                    <w:rPr>
                      <w:rFonts w:ascii="Times New Roman" w:hAnsi="Times New Roman"/>
                      <w:color w:val="1F497D" w:themeColor="text2"/>
                      <w:sz w:val="28"/>
                      <w:szCs w:val="28"/>
                      <w:u w:val="single"/>
                      <w:lang w:val="ru-RU" w:eastAsia="ru-RU"/>
                    </w:rPr>
                    <w:t>.</w:t>
                  </w:r>
                  <w:hyperlink r:id="rId7" w:history="1">
                    <w:r w:rsidRPr="00096F41">
                      <w:rPr>
                        <w:rStyle w:val="a3"/>
                        <w:rFonts w:ascii="Times New Roman" w:hAnsi="Times New Roman"/>
                        <w:sz w:val="28"/>
                        <w:szCs w:val="28"/>
                        <w:lang w:val="en-US" w:eastAsia="ru-RU"/>
                      </w:rPr>
                      <w:t>kr</w:t>
                    </w:r>
                    <w:r w:rsidRPr="00096F41">
                      <w:rPr>
                        <w:rStyle w:val="a3"/>
                        <w:rFonts w:ascii="Times New Roman" w:hAnsi="Times New Roman"/>
                        <w:sz w:val="28"/>
                        <w:szCs w:val="28"/>
                        <w:lang w:eastAsia="ru-RU"/>
                      </w:rPr>
                      <w:t>@sso.gov.ua</w:t>
                    </w:r>
                  </w:hyperlink>
                </w:p>
                <w:p w:rsidR="00572C22" w:rsidRDefault="00572C22" w:rsidP="00B62A25">
                  <w:pPr>
                    <w:spacing w:after="0" w:line="240" w:lineRule="auto"/>
                    <w:jc w:val="center"/>
                    <w:rPr>
                      <w:rFonts w:ascii="Times New Roman" w:hAnsi="Times New Roman"/>
                      <w:b/>
                      <w:sz w:val="28"/>
                      <w:szCs w:val="28"/>
                      <w:lang w:val="ru-RU"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Кваліфікаційні вимоги</w:t>
                  </w:r>
                </w:p>
              </w:tc>
            </w:tr>
            <w:tr w:rsidR="00572C22" w:rsidRPr="008F3B95" w:rsidTr="00B62A25">
              <w:trPr>
                <w:gridBefore w:val="1"/>
                <w:wBefore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Освіта</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Повна загальна середня освіта.</w:t>
                  </w: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jc w:val="both"/>
                    <w:rPr>
                      <w:rFonts w:ascii="Times New Roman" w:hAnsi="Times New Roman"/>
                      <w:sz w:val="28"/>
                      <w:szCs w:val="28"/>
                      <w:lang w:eastAsia="ru-RU"/>
                    </w:rPr>
                  </w:pPr>
                  <w:r w:rsidRPr="008F3B95">
                    <w:rPr>
                      <w:rFonts w:ascii="Times New Roman" w:hAnsi="Times New Roman"/>
                      <w:sz w:val="28"/>
                      <w:szCs w:val="28"/>
                      <w:lang w:eastAsia="ru-RU"/>
                    </w:rPr>
                    <w:t>2. Досвід роботи</w:t>
                  </w:r>
                </w:p>
              </w:tc>
              <w:tc>
                <w:tcPr>
                  <w:tcW w:w="5358" w:type="dxa"/>
                  <w:gridSpan w:val="2"/>
                </w:tcPr>
                <w:p w:rsidR="00572C22" w:rsidRPr="008F3B95" w:rsidRDefault="00572C22" w:rsidP="00B62A25">
                  <w:pPr>
                    <w:spacing w:after="0" w:line="240" w:lineRule="auto"/>
                    <w:jc w:val="both"/>
                    <w:rPr>
                      <w:rFonts w:ascii="Times New Roman" w:hAnsi="Times New Roman"/>
                      <w:sz w:val="28"/>
                      <w:szCs w:val="28"/>
                      <w:lang w:eastAsia="ru-RU"/>
                    </w:rPr>
                  </w:pPr>
                  <w:r>
                    <w:rPr>
                      <w:rFonts w:ascii="Times New Roman" w:hAnsi="Times New Roman"/>
                      <w:sz w:val="28"/>
                      <w:szCs w:val="28"/>
                      <w:lang w:eastAsia="ru-RU"/>
                    </w:rPr>
                    <w:t>Спеціального досвіду роботи не потребує.</w:t>
                  </w:r>
                </w:p>
                <w:p w:rsidR="00572C22" w:rsidRPr="008F3B95" w:rsidRDefault="00572C22" w:rsidP="00B62A25">
                  <w:pPr>
                    <w:spacing w:after="0" w:line="240" w:lineRule="auto"/>
                    <w:jc w:val="both"/>
                    <w:rPr>
                      <w:rFonts w:ascii="Times New Roman" w:hAnsi="Times New Roman"/>
                      <w:sz w:val="28"/>
                      <w:szCs w:val="28"/>
                      <w:lang w:eastAsia="ru-RU"/>
                    </w:rPr>
                  </w:pPr>
                </w:p>
              </w:tc>
            </w:tr>
            <w:tr w:rsidR="00572C22" w:rsidRPr="008F3B95" w:rsidTr="00B62A25">
              <w:trPr>
                <w:gridBefore w:val="1"/>
                <w:wBefore w:w="108" w:type="dxa"/>
                <w:trHeight w:val="408"/>
              </w:trPr>
              <w:tc>
                <w:tcPr>
                  <w:tcW w:w="4032" w:type="dxa"/>
                  <w:gridSpan w:val="3"/>
                </w:tcPr>
                <w:p w:rsidR="00572C22" w:rsidRPr="008F3B95" w:rsidRDefault="00572C22" w:rsidP="00B62A25">
                  <w:pPr>
                    <w:spacing w:after="0" w:line="240" w:lineRule="auto"/>
                    <w:ind w:right="-39"/>
                    <w:jc w:val="both"/>
                    <w:rPr>
                      <w:rFonts w:ascii="Times New Roman" w:hAnsi="Times New Roman"/>
                      <w:sz w:val="28"/>
                      <w:szCs w:val="28"/>
                      <w:lang w:eastAsia="ru-RU"/>
                    </w:rPr>
                  </w:pPr>
                  <w:r w:rsidRPr="008F3B95">
                    <w:rPr>
                      <w:rFonts w:ascii="Times New Roman" w:hAnsi="Times New Roman"/>
                      <w:sz w:val="28"/>
                      <w:szCs w:val="28"/>
                      <w:lang w:eastAsia="ru-RU"/>
                    </w:rPr>
                    <w:t>3. Володіння державною мовою</w:t>
                  </w:r>
                </w:p>
              </w:tc>
              <w:tc>
                <w:tcPr>
                  <w:tcW w:w="5358" w:type="dxa"/>
                  <w:gridSpan w:val="2"/>
                </w:tcPr>
                <w:p w:rsidR="00572C22" w:rsidRPr="00326A9D" w:rsidRDefault="00572C22" w:rsidP="00B62A25">
                  <w:pPr>
                    <w:spacing w:after="0" w:line="240" w:lineRule="atLeast"/>
                    <w:jc w:val="both"/>
                    <w:rPr>
                      <w:rFonts w:ascii="Times New Roman" w:hAnsi="Times New Roman"/>
                      <w:sz w:val="28"/>
                      <w:szCs w:val="28"/>
                      <w:lang w:eastAsia="ru-RU"/>
                    </w:rPr>
                  </w:pPr>
                  <w:r w:rsidRPr="00326A9D">
                    <w:rPr>
                      <w:rFonts w:ascii="Times New Roman" w:hAnsi="Times New Roman"/>
                      <w:sz w:val="28"/>
                      <w:szCs w:val="28"/>
                      <w:lang w:eastAsia="ru-RU"/>
                    </w:rPr>
                    <w:t>вільне володіння державною мовою</w:t>
                  </w:r>
                  <w:r>
                    <w:rPr>
                      <w:rFonts w:ascii="Times New Roman" w:hAnsi="Times New Roman"/>
                      <w:sz w:val="28"/>
                      <w:szCs w:val="28"/>
                      <w:lang w:eastAsia="ru-RU"/>
                    </w:rPr>
                    <w:t>, надати підтверджуючий документ (засвідчується документом про повну загальну середню освіту за умови, що такий документ підтверджує вивчення особою української мови як навчального предмета (дисципліни), або державним сертифікатом про рівень володіння державною мовою, що видається Національною комісією зі стандартів державної мови)</w:t>
                  </w:r>
                  <w:r w:rsidRPr="00DD0DE0">
                    <w:rPr>
                      <w:rFonts w:ascii="Times New Roman" w:hAnsi="Times New Roman"/>
                      <w:sz w:val="28"/>
                      <w:szCs w:val="28"/>
                      <w:lang w:eastAsia="ru-RU"/>
                    </w:rPr>
                    <w:t>.</w:t>
                  </w:r>
                </w:p>
              </w:tc>
            </w:tr>
            <w:tr w:rsidR="00572C22" w:rsidRPr="008F3B95" w:rsidTr="00B62A25">
              <w:trPr>
                <w:gridBefore w:val="1"/>
                <w:wBefore w:w="108" w:type="dxa"/>
                <w:trHeight w:val="408"/>
              </w:trPr>
              <w:tc>
                <w:tcPr>
                  <w:tcW w:w="9390" w:type="dxa"/>
                  <w:gridSpan w:val="5"/>
                </w:tcPr>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Вимоги до компетентності</w:t>
                  </w:r>
                </w:p>
                <w:p w:rsidR="00572C22" w:rsidRPr="008F3B95" w:rsidRDefault="00572C22" w:rsidP="00B62A25">
                  <w:pPr>
                    <w:shd w:val="clear" w:color="auto" w:fill="FFFFFF"/>
                    <w:spacing w:after="0" w:line="240" w:lineRule="auto"/>
                    <w:jc w:val="center"/>
                    <w:rPr>
                      <w:rFonts w:ascii="Times New Roman" w:hAnsi="Times New Roman"/>
                      <w:b/>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Наявність лідерських якостей</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Висока мотивація та орієнтація на якісні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зміни в державі;</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досягнення кінцевих результатів.</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2. Вміння працювати в колективі</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Щирість та відкритість;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орієнтація на досягнення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ефективного результату діяльності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рівне ставлення та повага до колег.</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 </w:t>
                  </w: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3. Аналітичні здібності</w:t>
                  </w:r>
                </w:p>
              </w:tc>
              <w:tc>
                <w:tcPr>
                  <w:tcW w:w="5382" w:type="dxa"/>
                  <w:gridSpan w:val="3"/>
                  <w:shd w:val="clear" w:color="auto" w:fill="FFFFFF"/>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Здатність систематизувати, </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узагальнювати інформацію;</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гнучкість;</w:t>
                  </w:r>
                </w:p>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проникливість.</w:t>
                  </w:r>
                </w:p>
                <w:p w:rsidR="00572C22" w:rsidRPr="008F3B95" w:rsidRDefault="00572C22" w:rsidP="00B62A25">
                  <w:pPr>
                    <w:spacing w:after="0" w:line="240" w:lineRule="auto"/>
                    <w:rPr>
                      <w:rFonts w:ascii="Times New Roman" w:hAnsi="Times New Roman"/>
                      <w:sz w:val="28"/>
                      <w:szCs w:val="28"/>
                      <w:lang w:eastAsia="ru-RU"/>
                    </w:rPr>
                  </w:pPr>
                </w:p>
              </w:tc>
            </w:tr>
            <w:tr w:rsidR="00572C22" w:rsidRPr="008F3B95" w:rsidTr="00B62A25">
              <w:trPr>
                <w:gridBefore w:val="1"/>
                <w:wBefore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lastRenderedPageBreak/>
                    <w:t>5. Особистісні компетенції</w:t>
                  </w:r>
                </w:p>
              </w:tc>
              <w:tc>
                <w:tcPr>
                  <w:tcW w:w="5382" w:type="dxa"/>
                  <w:gridSpan w:val="3"/>
                  <w:shd w:val="clear" w:color="auto" w:fill="FFFFFF"/>
                </w:tcPr>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Неупередженість та порядність;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самостійність, організованість, відповідальність;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наполегливість, рішучість, стриманість, здатність швидко приймати рішення в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умовах обмеженого часу;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стійкість до стресу, емоційних та фізичних навантажень;</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вміння аргументовано висловлювати свою думку;</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 xml:space="preserve">прагнення до розвитку та </w:t>
                  </w:r>
                </w:p>
                <w:p w:rsidR="00572C22" w:rsidRPr="008F3B95" w:rsidRDefault="00572C22" w:rsidP="00B62A25">
                  <w:pPr>
                    <w:shd w:val="clear" w:color="auto" w:fill="FFFFFF"/>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самовдосконалення.</w:t>
                  </w:r>
                </w:p>
              </w:tc>
            </w:tr>
            <w:tr w:rsidR="00572C22" w:rsidRPr="008F3B95" w:rsidTr="00B62A25">
              <w:trPr>
                <w:gridAfter w:val="1"/>
                <w:wAfter w:w="108" w:type="dxa"/>
                <w:trHeight w:val="408"/>
              </w:trPr>
              <w:tc>
                <w:tcPr>
                  <w:tcW w:w="9390" w:type="dxa"/>
                  <w:gridSpan w:val="5"/>
                </w:tcPr>
                <w:p w:rsidR="00572C22" w:rsidRPr="008F3B95" w:rsidRDefault="00572C22" w:rsidP="00B62A25">
                  <w:pPr>
                    <w:spacing w:after="0" w:line="240" w:lineRule="auto"/>
                    <w:jc w:val="center"/>
                    <w:rPr>
                      <w:rFonts w:ascii="Times New Roman" w:hAnsi="Times New Roman"/>
                      <w:b/>
                      <w:sz w:val="28"/>
                      <w:szCs w:val="28"/>
                      <w:lang w:eastAsia="ru-RU"/>
                    </w:rPr>
                  </w:pPr>
                </w:p>
                <w:p w:rsidR="00572C22" w:rsidRPr="008F3B95" w:rsidRDefault="00572C22" w:rsidP="00B62A25">
                  <w:pPr>
                    <w:spacing w:after="0" w:line="240" w:lineRule="auto"/>
                    <w:jc w:val="center"/>
                    <w:rPr>
                      <w:rFonts w:ascii="Times New Roman" w:hAnsi="Times New Roman"/>
                      <w:b/>
                      <w:sz w:val="28"/>
                      <w:szCs w:val="28"/>
                      <w:lang w:eastAsia="ru-RU"/>
                    </w:rPr>
                  </w:pPr>
                  <w:r w:rsidRPr="008F3B95">
                    <w:rPr>
                      <w:rFonts w:ascii="Times New Roman" w:hAnsi="Times New Roman"/>
                      <w:b/>
                      <w:sz w:val="28"/>
                      <w:szCs w:val="28"/>
                      <w:lang w:eastAsia="ru-RU"/>
                    </w:rPr>
                    <w:t>Професійні знання</w:t>
                  </w:r>
                </w:p>
              </w:tc>
            </w:tr>
            <w:tr w:rsidR="00572C22" w:rsidRPr="008F3B95" w:rsidTr="00B62A25">
              <w:trPr>
                <w:gridAfter w:val="1"/>
                <w:wAfter w:w="108" w:type="dxa"/>
                <w:trHeight w:val="408"/>
              </w:trPr>
              <w:tc>
                <w:tcPr>
                  <w:tcW w:w="4008" w:type="dxa"/>
                  <w:gridSpan w:val="2"/>
                </w:tcPr>
                <w:p w:rsidR="00572C22" w:rsidRPr="008F3B95" w:rsidRDefault="00572C22" w:rsidP="00B62A25">
                  <w:pPr>
                    <w:spacing w:after="0" w:line="240" w:lineRule="auto"/>
                    <w:rPr>
                      <w:rFonts w:ascii="Times New Roman" w:hAnsi="Times New Roman"/>
                      <w:sz w:val="28"/>
                      <w:szCs w:val="28"/>
                      <w:lang w:eastAsia="ru-RU"/>
                    </w:rPr>
                  </w:pPr>
                  <w:r w:rsidRPr="008F3B95">
                    <w:rPr>
                      <w:rFonts w:ascii="Times New Roman" w:hAnsi="Times New Roman"/>
                      <w:sz w:val="28"/>
                      <w:szCs w:val="28"/>
                      <w:lang w:eastAsia="ru-RU"/>
                    </w:rPr>
                    <w:t>1. Знання законодавства</w:t>
                  </w:r>
                </w:p>
              </w:tc>
              <w:tc>
                <w:tcPr>
                  <w:tcW w:w="5382" w:type="dxa"/>
                  <w:gridSpan w:val="3"/>
                </w:tcPr>
                <w:p w:rsidR="00572C22" w:rsidRPr="008F3B95" w:rsidRDefault="00572C22" w:rsidP="00B62A25">
                  <w:pPr>
                    <w:spacing w:after="0" w:line="240" w:lineRule="auto"/>
                    <w:ind w:left="171"/>
                    <w:rPr>
                      <w:rFonts w:ascii="Times New Roman" w:hAnsi="Times New Roman"/>
                      <w:sz w:val="28"/>
                      <w:szCs w:val="28"/>
                      <w:lang w:eastAsia="ru-RU"/>
                    </w:rPr>
                  </w:pPr>
                  <w:r w:rsidRPr="008F3B95">
                    <w:rPr>
                      <w:rFonts w:ascii="Times New Roman" w:hAnsi="Times New Roman"/>
                      <w:sz w:val="28"/>
                      <w:szCs w:val="28"/>
                      <w:lang w:eastAsia="ru-RU"/>
                    </w:rPr>
                    <w:t>Знання: Конституції України, законів України «Про судоустрій і статус суддів», «Про Національну поліцію», «Про запобігання корупції», Кодексу України про адміністративні правопорушення, Кримінальний кодекс України, Положення про Службу судової охорони.</w:t>
                  </w:r>
                </w:p>
                <w:p w:rsidR="00572C22" w:rsidRPr="008F3B95" w:rsidRDefault="00572C22" w:rsidP="00B62A25">
                  <w:pPr>
                    <w:spacing w:after="0" w:line="240" w:lineRule="auto"/>
                    <w:jc w:val="both"/>
                    <w:rPr>
                      <w:rFonts w:ascii="Times New Roman" w:hAnsi="Times New Roman"/>
                      <w:sz w:val="28"/>
                      <w:szCs w:val="28"/>
                      <w:lang w:eastAsia="ru-RU"/>
                    </w:rPr>
                  </w:pPr>
                </w:p>
              </w:tc>
            </w:tr>
          </w:tbl>
          <w:p w:rsidR="00572C22" w:rsidRPr="008F3B95" w:rsidRDefault="00572C22" w:rsidP="00B62A25">
            <w:pPr>
              <w:spacing w:after="0" w:line="240" w:lineRule="auto"/>
              <w:ind w:firstLine="462"/>
              <w:jc w:val="both"/>
              <w:rPr>
                <w:rFonts w:ascii="Times New Roman" w:hAnsi="Times New Roman"/>
                <w:sz w:val="28"/>
                <w:szCs w:val="28"/>
                <w:lang w:eastAsia="ru-RU"/>
              </w:rPr>
            </w:pPr>
          </w:p>
        </w:tc>
      </w:tr>
    </w:tbl>
    <w:p w:rsidR="00572C22" w:rsidRPr="00650A31" w:rsidRDefault="00572C22" w:rsidP="00572C22">
      <w:pPr>
        <w:spacing w:after="0" w:line="240" w:lineRule="auto"/>
        <w:rPr>
          <w:rFonts w:ascii="Times New Roman" w:hAnsi="Times New Roman"/>
          <w:sz w:val="28"/>
          <w:szCs w:val="28"/>
        </w:rPr>
      </w:pPr>
    </w:p>
    <w:p w:rsidR="00572C22" w:rsidRPr="0095350E" w:rsidRDefault="005D75E4" w:rsidP="00572C22">
      <w:pPr>
        <w:spacing w:after="0" w:line="240" w:lineRule="auto"/>
        <w:rPr>
          <w:rFonts w:ascii="Times New Roman" w:hAnsi="Times New Roman"/>
          <w:sz w:val="28"/>
          <w:szCs w:val="28"/>
        </w:rPr>
      </w:pPr>
      <w:proofErr w:type="spellStart"/>
      <w:r>
        <w:rPr>
          <w:rFonts w:ascii="Times New Roman" w:hAnsi="Times New Roman"/>
          <w:sz w:val="28"/>
          <w:szCs w:val="28"/>
          <w:lang w:val="ru-RU"/>
        </w:rPr>
        <w:t>Т.в.о</w:t>
      </w:r>
      <w:proofErr w:type="spellEnd"/>
      <w:r>
        <w:rPr>
          <w:rFonts w:ascii="Times New Roman" w:hAnsi="Times New Roman"/>
          <w:sz w:val="28"/>
          <w:szCs w:val="28"/>
          <w:lang w:val="ru-RU"/>
        </w:rPr>
        <w:t>. н</w:t>
      </w:r>
      <w:proofErr w:type="spellStart"/>
      <w:r w:rsidR="00572C22" w:rsidRPr="0095350E">
        <w:rPr>
          <w:rFonts w:ascii="Times New Roman" w:hAnsi="Times New Roman"/>
          <w:sz w:val="28"/>
          <w:szCs w:val="28"/>
        </w:rPr>
        <w:t>а</w:t>
      </w:r>
      <w:r w:rsidR="00572C22">
        <w:rPr>
          <w:rFonts w:ascii="Times New Roman" w:hAnsi="Times New Roman"/>
          <w:sz w:val="28"/>
          <w:szCs w:val="28"/>
        </w:rPr>
        <w:t>ч</w:t>
      </w:r>
      <w:r w:rsidR="00572C22" w:rsidRPr="0095350E">
        <w:rPr>
          <w:rFonts w:ascii="Times New Roman" w:hAnsi="Times New Roman"/>
          <w:sz w:val="28"/>
          <w:szCs w:val="28"/>
        </w:rPr>
        <w:t>альник</w:t>
      </w:r>
      <w:r>
        <w:rPr>
          <w:rFonts w:ascii="Times New Roman" w:hAnsi="Times New Roman"/>
          <w:sz w:val="28"/>
          <w:szCs w:val="28"/>
        </w:rPr>
        <w:t>а</w:t>
      </w:r>
      <w:proofErr w:type="spellEnd"/>
      <w:r w:rsidR="00572C22" w:rsidRPr="0095350E">
        <w:rPr>
          <w:rFonts w:ascii="Times New Roman" w:hAnsi="Times New Roman"/>
          <w:sz w:val="28"/>
          <w:szCs w:val="28"/>
        </w:rPr>
        <w:t xml:space="preserve"> відділу по роботі з </w:t>
      </w:r>
    </w:p>
    <w:p w:rsidR="00572C22" w:rsidRPr="0095350E" w:rsidRDefault="00572C22" w:rsidP="00572C22">
      <w:pPr>
        <w:spacing w:after="0" w:line="240" w:lineRule="auto"/>
        <w:rPr>
          <w:rFonts w:ascii="Times New Roman" w:hAnsi="Times New Roman"/>
          <w:sz w:val="28"/>
          <w:szCs w:val="28"/>
        </w:rPr>
      </w:pPr>
      <w:r w:rsidRPr="0095350E">
        <w:rPr>
          <w:rFonts w:ascii="Times New Roman" w:hAnsi="Times New Roman"/>
          <w:sz w:val="28"/>
          <w:szCs w:val="28"/>
        </w:rPr>
        <w:t>персоналом ТУ ССО у Кіровоградській області</w:t>
      </w:r>
    </w:p>
    <w:p w:rsidR="00572C22" w:rsidRPr="004F4CFB" w:rsidRDefault="0099743B" w:rsidP="00572C22">
      <w:pPr>
        <w:spacing w:after="0" w:line="240" w:lineRule="auto"/>
        <w:rPr>
          <w:rFonts w:ascii="Times New Roman" w:hAnsi="Times New Roman"/>
          <w:sz w:val="28"/>
          <w:szCs w:val="28"/>
        </w:rPr>
      </w:pPr>
      <w:r>
        <w:rPr>
          <w:rFonts w:ascii="Times New Roman" w:hAnsi="Times New Roman"/>
          <w:sz w:val="28"/>
          <w:szCs w:val="28"/>
        </w:rPr>
        <w:t>старший лейтенант</w:t>
      </w:r>
      <w:r w:rsidR="00572C22">
        <w:rPr>
          <w:rFonts w:ascii="Times New Roman" w:hAnsi="Times New Roman"/>
          <w:sz w:val="28"/>
          <w:szCs w:val="28"/>
        </w:rPr>
        <w:t xml:space="preserve"> </w:t>
      </w:r>
      <w:r w:rsidR="00572C22" w:rsidRPr="0095350E">
        <w:rPr>
          <w:rFonts w:ascii="Times New Roman" w:hAnsi="Times New Roman"/>
          <w:sz w:val="28"/>
          <w:szCs w:val="28"/>
        </w:rPr>
        <w:t xml:space="preserve">Служби судової охорони             </w:t>
      </w:r>
      <w:r w:rsidR="00572C22">
        <w:rPr>
          <w:rFonts w:ascii="Times New Roman" w:hAnsi="Times New Roman"/>
          <w:sz w:val="28"/>
          <w:szCs w:val="28"/>
        </w:rPr>
        <w:t xml:space="preserve">  </w:t>
      </w:r>
      <w:r w:rsidR="005D75E4">
        <w:rPr>
          <w:rFonts w:ascii="Times New Roman" w:hAnsi="Times New Roman"/>
          <w:b/>
          <w:sz w:val="28"/>
          <w:szCs w:val="28"/>
        </w:rPr>
        <w:t>Анастасія</w:t>
      </w:r>
      <w:r w:rsidR="00572C22" w:rsidRPr="00184360">
        <w:rPr>
          <w:rFonts w:ascii="Times New Roman" w:hAnsi="Times New Roman"/>
          <w:b/>
          <w:sz w:val="28"/>
          <w:szCs w:val="28"/>
        </w:rPr>
        <w:t xml:space="preserve"> </w:t>
      </w:r>
      <w:r w:rsidR="005D75E4">
        <w:rPr>
          <w:rFonts w:ascii="Times New Roman" w:hAnsi="Times New Roman"/>
          <w:b/>
          <w:sz w:val="28"/>
          <w:szCs w:val="28"/>
        </w:rPr>
        <w:t>ЯКОВЛЄВА</w:t>
      </w:r>
    </w:p>
    <w:p w:rsidR="00572C22" w:rsidRPr="004F4CFB" w:rsidRDefault="00572C22" w:rsidP="00572C22">
      <w:pPr>
        <w:spacing w:after="0" w:line="240" w:lineRule="auto"/>
        <w:rPr>
          <w:rFonts w:ascii="Times New Roman" w:hAnsi="Times New Roman"/>
          <w:sz w:val="28"/>
          <w:szCs w:val="28"/>
        </w:rPr>
      </w:pPr>
    </w:p>
    <w:p w:rsidR="00572C22" w:rsidRPr="000B2BA7" w:rsidRDefault="00572C22" w:rsidP="000B2BA7"/>
    <w:sectPr w:rsidR="00572C22" w:rsidRPr="000B2BA7" w:rsidSect="00083477">
      <w:pgSz w:w="11906" w:h="16838"/>
      <w:pgMar w:top="993"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AF1D59"/>
    <w:multiLevelType w:val="hybridMultilevel"/>
    <w:tmpl w:val="9A589F5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57A435D"/>
    <w:multiLevelType w:val="hybridMultilevel"/>
    <w:tmpl w:val="AB30E9AE"/>
    <w:lvl w:ilvl="0" w:tplc="C86A056E">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13D2"/>
    <w:rsid w:val="000016DA"/>
    <w:rsid w:val="00001D36"/>
    <w:rsid w:val="00002152"/>
    <w:rsid w:val="00005E91"/>
    <w:rsid w:val="00005EE2"/>
    <w:rsid w:val="00006A29"/>
    <w:rsid w:val="0000707F"/>
    <w:rsid w:val="000077F8"/>
    <w:rsid w:val="00010518"/>
    <w:rsid w:val="00011558"/>
    <w:rsid w:val="0001341B"/>
    <w:rsid w:val="00014A0F"/>
    <w:rsid w:val="00014CD3"/>
    <w:rsid w:val="000175F8"/>
    <w:rsid w:val="00023CF5"/>
    <w:rsid w:val="000269EC"/>
    <w:rsid w:val="0002767A"/>
    <w:rsid w:val="00027A83"/>
    <w:rsid w:val="00030C6D"/>
    <w:rsid w:val="00031050"/>
    <w:rsid w:val="00031358"/>
    <w:rsid w:val="000313DC"/>
    <w:rsid w:val="00033F7C"/>
    <w:rsid w:val="00036FF6"/>
    <w:rsid w:val="00041E62"/>
    <w:rsid w:val="00042FC9"/>
    <w:rsid w:val="00052EF0"/>
    <w:rsid w:val="0005381A"/>
    <w:rsid w:val="00053AD9"/>
    <w:rsid w:val="000547D7"/>
    <w:rsid w:val="00054BD5"/>
    <w:rsid w:val="00056A4B"/>
    <w:rsid w:val="00065853"/>
    <w:rsid w:val="00070D98"/>
    <w:rsid w:val="000752BC"/>
    <w:rsid w:val="00081B13"/>
    <w:rsid w:val="00083477"/>
    <w:rsid w:val="00095410"/>
    <w:rsid w:val="00097D4C"/>
    <w:rsid w:val="000A6A38"/>
    <w:rsid w:val="000B1BA4"/>
    <w:rsid w:val="000B2BA7"/>
    <w:rsid w:val="000B3C2D"/>
    <w:rsid w:val="000B4ED1"/>
    <w:rsid w:val="000B6712"/>
    <w:rsid w:val="000B7B03"/>
    <w:rsid w:val="000C1604"/>
    <w:rsid w:val="000C272E"/>
    <w:rsid w:val="000C3285"/>
    <w:rsid w:val="000C4739"/>
    <w:rsid w:val="000C5178"/>
    <w:rsid w:val="000C5CC2"/>
    <w:rsid w:val="000C72BF"/>
    <w:rsid w:val="000C74B9"/>
    <w:rsid w:val="000D0584"/>
    <w:rsid w:val="000D06A2"/>
    <w:rsid w:val="000D2AF4"/>
    <w:rsid w:val="000D3839"/>
    <w:rsid w:val="000D4254"/>
    <w:rsid w:val="000E1078"/>
    <w:rsid w:val="000E65CF"/>
    <w:rsid w:val="000E70C8"/>
    <w:rsid w:val="000E72AB"/>
    <w:rsid w:val="000E7F5A"/>
    <w:rsid w:val="000F1205"/>
    <w:rsid w:val="000F1499"/>
    <w:rsid w:val="000F3C1A"/>
    <w:rsid w:val="00100B99"/>
    <w:rsid w:val="00101DE7"/>
    <w:rsid w:val="00104D24"/>
    <w:rsid w:val="0010550E"/>
    <w:rsid w:val="00106F50"/>
    <w:rsid w:val="0010713C"/>
    <w:rsid w:val="0011104A"/>
    <w:rsid w:val="00116BB5"/>
    <w:rsid w:val="00116E32"/>
    <w:rsid w:val="00126805"/>
    <w:rsid w:val="00126B79"/>
    <w:rsid w:val="00130101"/>
    <w:rsid w:val="00134474"/>
    <w:rsid w:val="00135ACF"/>
    <w:rsid w:val="0014049B"/>
    <w:rsid w:val="00142269"/>
    <w:rsid w:val="001433CF"/>
    <w:rsid w:val="00144B00"/>
    <w:rsid w:val="001530DB"/>
    <w:rsid w:val="001536B8"/>
    <w:rsid w:val="001543E3"/>
    <w:rsid w:val="00156770"/>
    <w:rsid w:val="001575D7"/>
    <w:rsid w:val="00160263"/>
    <w:rsid w:val="00160CC2"/>
    <w:rsid w:val="001630E1"/>
    <w:rsid w:val="001643C3"/>
    <w:rsid w:val="0016491F"/>
    <w:rsid w:val="00166C39"/>
    <w:rsid w:val="001737B6"/>
    <w:rsid w:val="00176707"/>
    <w:rsid w:val="00177784"/>
    <w:rsid w:val="001826EC"/>
    <w:rsid w:val="00183146"/>
    <w:rsid w:val="00184360"/>
    <w:rsid w:val="00184916"/>
    <w:rsid w:val="00185526"/>
    <w:rsid w:val="00185550"/>
    <w:rsid w:val="00191BBC"/>
    <w:rsid w:val="00195EAD"/>
    <w:rsid w:val="0019745D"/>
    <w:rsid w:val="001A0FBC"/>
    <w:rsid w:val="001A25A8"/>
    <w:rsid w:val="001A2639"/>
    <w:rsid w:val="001A71A6"/>
    <w:rsid w:val="001B08AD"/>
    <w:rsid w:val="001C50AA"/>
    <w:rsid w:val="001C75C4"/>
    <w:rsid w:val="001D01C5"/>
    <w:rsid w:val="001D11CE"/>
    <w:rsid w:val="001D2336"/>
    <w:rsid w:val="001D2D8D"/>
    <w:rsid w:val="001D3752"/>
    <w:rsid w:val="001D391C"/>
    <w:rsid w:val="001D3967"/>
    <w:rsid w:val="001D527E"/>
    <w:rsid w:val="001D60B3"/>
    <w:rsid w:val="001D622B"/>
    <w:rsid w:val="001D7A54"/>
    <w:rsid w:val="001E6111"/>
    <w:rsid w:val="001E6767"/>
    <w:rsid w:val="001F076B"/>
    <w:rsid w:val="001F1ED9"/>
    <w:rsid w:val="001F20CB"/>
    <w:rsid w:val="001F2F62"/>
    <w:rsid w:val="001F3096"/>
    <w:rsid w:val="00202B6B"/>
    <w:rsid w:val="00204E5B"/>
    <w:rsid w:val="00205F88"/>
    <w:rsid w:val="00212EAE"/>
    <w:rsid w:val="00213EC2"/>
    <w:rsid w:val="002140C5"/>
    <w:rsid w:val="00214BEB"/>
    <w:rsid w:val="00214C28"/>
    <w:rsid w:val="00217A3C"/>
    <w:rsid w:val="0022004C"/>
    <w:rsid w:val="002212B5"/>
    <w:rsid w:val="00221499"/>
    <w:rsid w:val="00233127"/>
    <w:rsid w:val="002332E4"/>
    <w:rsid w:val="002334E7"/>
    <w:rsid w:val="00242BDF"/>
    <w:rsid w:val="00251997"/>
    <w:rsid w:val="002521B9"/>
    <w:rsid w:val="002532EB"/>
    <w:rsid w:val="00255646"/>
    <w:rsid w:val="00256AAD"/>
    <w:rsid w:val="00257EC9"/>
    <w:rsid w:val="0026114C"/>
    <w:rsid w:val="002613C8"/>
    <w:rsid w:val="00262DF3"/>
    <w:rsid w:val="0026622D"/>
    <w:rsid w:val="0026674E"/>
    <w:rsid w:val="00274C0B"/>
    <w:rsid w:val="00275B8E"/>
    <w:rsid w:val="00282886"/>
    <w:rsid w:val="00284A9D"/>
    <w:rsid w:val="00284F73"/>
    <w:rsid w:val="00291AA2"/>
    <w:rsid w:val="00292123"/>
    <w:rsid w:val="00297BCB"/>
    <w:rsid w:val="00297DB5"/>
    <w:rsid w:val="002B12A2"/>
    <w:rsid w:val="002B1CCC"/>
    <w:rsid w:val="002B38BA"/>
    <w:rsid w:val="002C1F07"/>
    <w:rsid w:val="002C4571"/>
    <w:rsid w:val="002C77BF"/>
    <w:rsid w:val="002C7AD1"/>
    <w:rsid w:val="002C7B59"/>
    <w:rsid w:val="002D1259"/>
    <w:rsid w:val="002D2436"/>
    <w:rsid w:val="002D45E1"/>
    <w:rsid w:val="002E24E8"/>
    <w:rsid w:val="002E6BDD"/>
    <w:rsid w:val="002E6D0C"/>
    <w:rsid w:val="002F2AA5"/>
    <w:rsid w:val="00302E80"/>
    <w:rsid w:val="003063BC"/>
    <w:rsid w:val="00307EC9"/>
    <w:rsid w:val="003110C6"/>
    <w:rsid w:val="00313322"/>
    <w:rsid w:val="003219FD"/>
    <w:rsid w:val="00321EFA"/>
    <w:rsid w:val="00324C8E"/>
    <w:rsid w:val="00326A9D"/>
    <w:rsid w:val="003309E2"/>
    <w:rsid w:val="00332586"/>
    <w:rsid w:val="00333DE0"/>
    <w:rsid w:val="0033750A"/>
    <w:rsid w:val="00337C1D"/>
    <w:rsid w:val="0034031A"/>
    <w:rsid w:val="00341100"/>
    <w:rsid w:val="00343C3F"/>
    <w:rsid w:val="00346C26"/>
    <w:rsid w:val="00354FFE"/>
    <w:rsid w:val="003634AE"/>
    <w:rsid w:val="003650EE"/>
    <w:rsid w:val="00366F00"/>
    <w:rsid w:val="00371894"/>
    <w:rsid w:val="00371E90"/>
    <w:rsid w:val="00374122"/>
    <w:rsid w:val="00374B70"/>
    <w:rsid w:val="00376412"/>
    <w:rsid w:val="003808D7"/>
    <w:rsid w:val="00387004"/>
    <w:rsid w:val="00394C1E"/>
    <w:rsid w:val="00396218"/>
    <w:rsid w:val="003969B2"/>
    <w:rsid w:val="003970DD"/>
    <w:rsid w:val="00397901"/>
    <w:rsid w:val="003A1B63"/>
    <w:rsid w:val="003A2976"/>
    <w:rsid w:val="003A37E8"/>
    <w:rsid w:val="003A67A1"/>
    <w:rsid w:val="003B025B"/>
    <w:rsid w:val="003B112D"/>
    <w:rsid w:val="003B1E4F"/>
    <w:rsid w:val="003B48F0"/>
    <w:rsid w:val="003C00F3"/>
    <w:rsid w:val="003C0EED"/>
    <w:rsid w:val="003C4BFD"/>
    <w:rsid w:val="003C55D2"/>
    <w:rsid w:val="003C6EA4"/>
    <w:rsid w:val="003D2787"/>
    <w:rsid w:val="003D350D"/>
    <w:rsid w:val="003E1E66"/>
    <w:rsid w:val="003E3D47"/>
    <w:rsid w:val="003E4B47"/>
    <w:rsid w:val="003F02EF"/>
    <w:rsid w:val="003F3A9E"/>
    <w:rsid w:val="003F6A4F"/>
    <w:rsid w:val="003F6D13"/>
    <w:rsid w:val="003F7C96"/>
    <w:rsid w:val="00400E3A"/>
    <w:rsid w:val="00402047"/>
    <w:rsid w:val="0040251B"/>
    <w:rsid w:val="00404BB0"/>
    <w:rsid w:val="00404E9D"/>
    <w:rsid w:val="00406DA8"/>
    <w:rsid w:val="00412583"/>
    <w:rsid w:val="0041603F"/>
    <w:rsid w:val="0041667C"/>
    <w:rsid w:val="00416B46"/>
    <w:rsid w:val="0042476B"/>
    <w:rsid w:val="004319AE"/>
    <w:rsid w:val="00432D30"/>
    <w:rsid w:val="00434856"/>
    <w:rsid w:val="00434CDC"/>
    <w:rsid w:val="00442A2B"/>
    <w:rsid w:val="00443B22"/>
    <w:rsid w:val="00445526"/>
    <w:rsid w:val="004466EB"/>
    <w:rsid w:val="004505BB"/>
    <w:rsid w:val="00454828"/>
    <w:rsid w:val="00455DE2"/>
    <w:rsid w:val="004572C9"/>
    <w:rsid w:val="004628A3"/>
    <w:rsid w:val="00464A25"/>
    <w:rsid w:val="004651FF"/>
    <w:rsid w:val="00471657"/>
    <w:rsid w:val="00484395"/>
    <w:rsid w:val="00484CD5"/>
    <w:rsid w:val="004926D6"/>
    <w:rsid w:val="004A0E73"/>
    <w:rsid w:val="004A0F15"/>
    <w:rsid w:val="004A159A"/>
    <w:rsid w:val="004A5D1C"/>
    <w:rsid w:val="004B1B21"/>
    <w:rsid w:val="004B2807"/>
    <w:rsid w:val="004B3C6F"/>
    <w:rsid w:val="004B4FFE"/>
    <w:rsid w:val="004B6A89"/>
    <w:rsid w:val="004C0EED"/>
    <w:rsid w:val="004C1DFA"/>
    <w:rsid w:val="004C3F29"/>
    <w:rsid w:val="004C4803"/>
    <w:rsid w:val="004C539A"/>
    <w:rsid w:val="004C78B8"/>
    <w:rsid w:val="004D0968"/>
    <w:rsid w:val="004D2714"/>
    <w:rsid w:val="004D3F8E"/>
    <w:rsid w:val="004D4D90"/>
    <w:rsid w:val="004D5CC9"/>
    <w:rsid w:val="004D78F2"/>
    <w:rsid w:val="004E1932"/>
    <w:rsid w:val="004E1E89"/>
    <w:rsid w:val="004E3B38"/>
    <w:rsid w:val="004E4166"/>
    <w:rsid w:val="004E4854"/>
    <w:rsid w:val="004E7123"/>
    <w:rsid w:val="004F0F44"/>
    <w:rsid w:val="004F10EB"/>
    <w:rsid w:val="004F1A69"/>
    <w:rsid w:val="004F2311"/>
    <w:rsid w:val="004F28AD"/>
    <w:rsid w:val="004F4CFB"/>
    <w:rsid w:val="004F51FA"/>
    <w:rsid w:val="00502509"/>
    <w:rsid w:val="0050644D"/>
    <w:rsid w:val="00506C07"/>
    <w:rsid w:val="00507E26"/>
    <w:rsid w:val="00511638"/>
    <w:rsid w:val="00515A6D"/>
    <w:rsid w:val="00515C02"/>
    <w:rsid w:val="00523130"/>
    <w:rsid w:val="00525F73"/>
    <w:rsid w:val="00532FAE"/>
    <w:rsid w:val="00535B61"/>
    <w:rsid w:val="00537088"/>
    <w:rsid w:val="005378D8"/>
    <w:rsid w:val="0054076C"/>
    <w:rsid w:val="00543F31"/>
    <w:rsid w:val="005443A1"/>
    <w:rsid w:val="00544D92"/>
    <w:rsid w:val="00546335"/>
    <w:rsid w:val="00552B88"/>
    <w:rsid w:val="00555E3C"/>
    <w:rsid w:val="005615C1"/>
    <w:rsid w:val="00562746"/>
    <w:rsid w:val="00563D85"/>
    <w:rsid w:val="005700F9"/>
    <w:rsid w:val="00571F4B"/>
    <w:rsid w:val="00571FEB"/>
    <w:rsid w:val="005723AC"/>
    <w:rsid w:val="005729AC"/>
    <w:rsid w:val="00572C22"/>
    <w:rsid w:val="00572CC4"/>
    <w:rsid w:val="005741BF"/>
    <w:rsid w:val="00581CF2"/>
    <w:rsid w:val="00584C07"/>
    <w:rsid w:val="005852E5"/>
    <w:rsid w:val="005874F2"/>
    <w:rsid w:val="00590CE4"/>
    <w:rsid w:val="00593D2E"/>
    <w:rsid w:val="005949C7"/>
    <w:rsid w:val="0059653D"/>
    <w:rsid w:val="00596793"/>
    <w:rsid w:val="005A3577"/>
    <w:rsid w:val="005A6B99"/>
    <w:rsid w:val="005A773A"/>
    <w:rsid w:val="005B36B7"/>
    <w:rsid w:val="005B7F9D"/>
    <w:rsid w:val="005C00BE"/>
    <w:rsid w:val="005C135F"/>
    <w:rsid w:val="005C14DA"/>
    <w:rsid w:val="005C2491"/>
    <w:rsid w:val="005C609D"/>
    <w:rsid w:val="005D007D"/>
    <w:rsid w:val="005D2623"/>
    <w:rsid w:val="005D6C7D"/>
    <w:rsid w:val="005D75E4"/>
    <w:rsid w:val="005E05D0"/>
    <w:rsid w:val="005E5D2C"/>
    <w:rsid w:val="005E5D51"/>
    <w:rsid w:val="005E67CF"/>
    <w:rsid w:val="005E74DF"/>
    <w:rsid w:val="005F1D7E"/>
    <w:rsid w:val="005F456B"/>
    <w:rsid w:val="005F60CF"/>
    <w:rsid w:val="005F6166"/>
    <w:rsid w:val="00601FAC"/>
    <w:rsid w:val="0060283D"/>
    <w:rsid w:val="00604470"/>
    <w:rsid w:val="00607C92"/>
    <w:rsid w:val="006111FE"/>
    <w:rsid w:val="00614230"/>
    <w:rsid w:val="006170DE"/>
    <w:rsid w:val="006229E7"/>
    <w:rsid w:val="006241A5"/>
    <w:rsid w:val="00624C1F"/>
    <w:rsid w:val="00625EA8"/>
    <w:rsid w:val="00626B58"/>
    <w:rsid w:val="00626E8B"/>
    <w:rsid w:val="00630753"/>
    <w:rsid w:val="00631B15"/>
    <w:rsid w:val="006330BF"/>
    <w:rsid w:val="00633144"/>
    <w:rsid w:val="00634006"/>
    <w:rsid w:val="00636344"/>
    <w:rsid w:val="006502BC"/>
    <w:rsid w:val="00650A31"/>
    <w:rsid w:val="00651224"/>
    <w:rsid w:val="006548BC"/>
    <w:rsid w:val="006556B9"/>
    <w:rsid w:val="00656468"/>
    <w:rsid w:val="006564AB"/>
    <w:rsid w:val="006567F5"/>
    <w:rsid w:val="0065718A"/>
    <w:rsid w:val="00662F91"/>
    <w:rsid w:val="00662FAB"/>
    <w:rsid w:val="0066453A"/>
    <w:rsid w:val="006651A5"/>
    <w:rsid w:val="00666FF1"/>
    <w:rsid w:val="00670BD8"/>
    <w:rsid w:val="00670F2B"/>
    <w:rsid w:val="00673A84"/>
    <w:rsid w:val="00674AAA"/>
    <w:rsid w:val="0068104C"/>
    <w:rsid w:val="00685B0F"/>
    <w:rsid w:val="006955D9"/>
    <w:rsid w:val="006978FD"/>
    <w:rsid w:val="00697DFD"/>
    <w:rsid w:val="006A2EE8"/>
    <w:rsid w:val="006A41EE"/>
    <w:rsid w:val="006A7CBA"/>
    <w:rsid w:val="006B4CF7"/>
    <w:rsid w:val="006B6914"/>
    <w:rsid w:val="006C1951"/>
    <w:rsid w:val="006C2453"/>
    <w:rsid w:val="006C27D5"/>
    <w:rsid w:val="006C3CE8"/>
    <w:rsid w:val="006C5AFB"/>
    <w:rsid w:val="006C7BAE"/>
    <w:rsid w:val="006D0123"/>
    <w:rsid w:val="006D0298"/>
    <w:rsid w:val="006D1FFD"/>
    <w:rsid w:val="006D23F3"/>
    <w:rsid w:val="006D351C"/>
    <w:rsid w:val="006D5577"/>
    <w:rsid w:val="006D66CF"/>
    <w:rsid w:val="006D72CB"/>
    <w:rsid w:val="006D77CC"/>
    <w:rsid w:val="006D7886"/>
    <w:rsid w:val="006E077B"/>
    <w:rsid w:val="006E1F17"/>
    <w:rsid w:val="006E22F6"/>
    <w:rsid w:val="006E722D"/>
    <w:rsid w:val="006F144F"/>
    <w:rsid w:val="006F1752"/>
    <w:rsid w:val="006F2B14"/>
    <w:rsid w:val="006F2FBB"/>
    <w:rsid w:val="006F355F"/>
    <w:rsid w:val="006F5E49"/>
    <w:rsid w:val="0070062D"/>
    <w:rsid w:val="00700CE0"/>
    <w:rsid w:val="007015AA"/>
    <w:rsid w:val="00703B89"/>
    <w:rsid w:val="007072EF"/>
    <w:rsid w:val="00713225"/>
    <w:rsid w:val="0071393A"/>
    <w:rsid w:val="00714A5A"/>
    <w:rsid w:val="007211CF"/>
    <w:rsid w:val="00723763"/>
    <w:rsid w:val="007252C2"/>
    <w:rsid w:val="007259AC"/>
    <w:rsid w:val="007264F0"/>
    <w:rsid w:val="007317F9"/>
    <w:rsid w:val="00736082"/>
    <w:rsid w:val="007360B3"/>
    <w:rsid w:val="00741BBA"/>
    <w:rsid w:val="00747565"/>
    <w:rsid w:val="00751915"/>
    <w:rsid w:val="00751A8C"/>
    <w:rsid w:val="00755B5A"/>
    <w:rsid w:val="00761228"/>
    <w:rsid w:val="007614DD"/>
    <w:rsid w:val="007625F3"/>
    <w:rsid w:val="00762F3A"/>
    <w:rsid w:val="00767B7E"/>
    <w:rsid w:val="00770F52"/>
    <w:rsid w:val="00771FA3"/>
    <w:rsid w:val="00775B9B"/>
    <w:rsid w:val="00777F01"/>
    <w:rsid w:val="007821BC"/>
    <w:rsid w:val="007851E3"/>
    <w:rsid w:val="00785E2A"/>
    <w:rsid w:val="007938D3"/>
    <w:rsid w:val="00794DBE"/>
    <w:rsid w:val="00795861"/>
    <w:rsid w:val="00795ADE"/>
    <w:rsid w:val="00795EE6"/>
    <w:rsid w:val="00795F36"/>
    <w:rsid w:val="00797B1B"/>
    <w:rsid w:val="007A0460"/>
    <w:rsid w:val="007A122B"/>
    <w:rsid w:val="007A49A3"/>
    <w:rsid w:val="007A5660"/>
    <w:rsid w:val="007B1125"/>
    <w:rsid w:val="007B4CB7"/>
    <w:rsid w:val="007B4DBF"/>
    <w:rsid w:val="007C5BBE"/>
    <w:rsid w:val="007C7088"/>
    <w:rsid w:val="007D245A"/>
    <w:rsid w:val="007D297F"/>
    <w:rsid w:val="007D3CED"/>
    <w:rsid w:val="007D4416"/>
    <w:rsid w:val="007E2973"/>
    <w:rsid w:val="007E2FC2"/>
    <w:rsid w:val="007E4B7C"/>
    <w:rsid w:val="007E5D2F"/>
    <w:rsid w:val="007E7466"/>
    <w:rsid w:val="007F2867"/>
    <w:rsid w:val="007F3F85"/>
    <w:rsid w:val="007F52A2"/>
    <w:rsid w:val="007F5EB8"/>
    <w:rsid w:val="00801DE3"/>
    <w:rsid w:val="00806019"/>
    <w:rsid w:val="00810002"/>
    <w:rsid w:val="008110EE"/>
    <w:rsid w:val="0081781B"/>
    <w:rsid w:val="00821F36"/>
    <w:rsid w:val="00824243"/>
    <w:rsid w:val="008249B0"/>
    <w:rsid w:val="008343E5"/>
    <w:rsid w:val="00835F2C"/>
    <w:rsid w:val="00836194"/>
    <w:rsid w:val="00841EDC"/>
    <w:rsid w:val="00843999"/>
    <w:rsid w:val="00844E73"/>
    <w:rsid w:val="00850ACA"/>
    <w:rsid w:val="0085140A"/>
    <w:rsid w:val="00857017"/>
    <w:rsid w:val="00860286"/>
    <w:rsid w:val="00861226"/>
    <w:rsid w:val="008617CE"/>
    <w:rsid w:val="00870D20"/>
    <w:rsid w:val="00872829"/>
    <w:rsid w:val="00873943"/>
    <w:rsid w:val="00873C2E"/>
    <w:rsid w:val="00874BAB"/>
    <w:rsid w:val="00875222"/>
    <w:rsid w:val="00875DEA"/>
    <w:rsid w:val="0087606F"/>
    <w:rsid w:val="008831EC"/>
    <w:rsid w:val="008837EE"/>
    <w:rsid w:val="008866BE"/>
    <w:rsid w:val="008870E5"/>
    <w:rsid w:val="00887296"/>
    <w:rsid w:val="00890299"/>
    <w:rsid w:val="00896319"/>
    <w:rsid w:val="008A425E"/>
    <w:rsid w:val="008A5F3B"/>
    <w:rsid w:val="008B05ED"/>
    <w:rsid w:val="008B0603"/>
    <w:rsid w:val="008B70B1"/>
    <w:rsid w:val="008C0137"/>
    <w:rsid w:val="008C39AA"/>
    <w:rsid w:val="008C49D1"/>
    <w:rsid w:val="008C567A"/>
    <w:rsid w:val="008C7327"/>
    <w:rsid w:val="008C7829"/>
    <w:rsid w:val="008D0037"/>
    <w:rsid w:val="008D08B8"/>
    <w:rsid w:val="008D2824"/>
    <w:rsid w:val="008D496B"/>
    <w:rsid w:val="008D5D5F"/>
    <w:rsid w:val="008D6E7C"/>
    <w:rsid w:val="008E0AC2"/>
    <w:rsid w:val="008E18D9"/>
    <w:rsid w:val="008E2052"/>
    <w:rsid w:val="008F2818"/>
    <w:rsid w:val="008F3B95"/>
    <w:rsid w:val="008F4743"/>
    <w:rsid w:val="00900A42"/>
    <w:rsid w:val="00902092"/>
    <w:rsid w:val="009049AF"/>
    <w:rsid w:val="00904A97"/>
    <w:rsid w:val="00906790"/>
    <w:rsid w:val="0091570F"/>
    <w:rsid w:val="00915917"/>
    <w:rsid w:val="00916B59"/>
    <w:rsid w:val="00922A6A"/>
    <w:rsid w:val="00922BAC"/>
    <w:rsid w:val="0092430E"/>
    <w:rsid w:val="00924F2F"/>
    <w:rsid w:val="00932133"/>
    <w:rsid w:val="0093739F"/>
    <w:rsid w:val="009403AF"/>
    <w:rsid w:val="009425B9"/>
    <w:rsid w:val="00942908"/>
    <w:rsid w:val="00943F4D"/>
    <w:rsid w:val="009511F5"/>
    <w:rsid w:val="009532F5"/>
    <w:rsid w:val="0095350E"/>
    <w:rsid w:val="00962F2D"/>
    <w:rsid w:val="00971E43"/>
    <w:rsid w:val="00975F6B"/>
    <w:rsid w:val="00977659"/>
    <w:rsid w:val="00981A6C"/>
    <w:rsid w:val="009840B0"/>
    <w:rsid w:val="00984330"/>
    <w:rsid w:val="0098630F"/>
    <w:rsid w:val="009879C1"/>
    <w:rsid w:val="009918BE"/>
    <w:rsid w:val="00993C32"/>
    <w:rsid w:val="00994252"/>
    <w:rsid w:val="0099743B"/>
    <w:rsid w:val="009A0C74"/>
    <w:rsid w:val="009A307F"/>
    <w:rsid w:val="009A3C8D"/>
    <w:rsid w:val="009A4557"/>
    <w:rsid w:val="009A4D10"/>
    <w:rsid w:val="009A7632"/>
    <w:rsid w:val="009B2940"/>
    <w:rsid w:val="009B365D"/>
    <w:rsid w:val="009B4E69"/>
    <w:rsid w:val="009C22BA"/>
    <w:rsid w:val="009C2CD8"/>
    <w:rsid w:val="009C2F9D"/>
    <w:rsid w:val="009C3E27"/>
    <w:rsid w:val="009C50A9"/>
    <w:rsid w:val="009D2098"/>
    <w:rsid w:val="009E65A6"/>
    <w:rsid w:val="009F079E"/>
    <w:rsid w:val="009F453A"/>
    <w:rsid w:val="009F47FB"/>
    <w:rsid w:val="009F702D"/>
    <w:rsid w:val="00A014DE"/>
    <w:rsid w:val="00A055DC"/>
    <w:rsid w:val="00A062F7"/>
    <w:rsid w:val="00A06C17"/>
    <w:rsid w:val="00A07955"/>
    <w:rsid w:val="00A11A6F"/>
    <w:rsid w:val="00A11FB7"/>
    <w:rsid w:val="00A16523"/>
    <w:rsid w:val="00A16857"/>
    <w:rsid w:val="00A21E2A"/>
    <w:rsid w:val="00A22790"/>
    <w:rsid w:val="00A22B77"/>
    <w:rsid w:val="00A24E2A"/>
    <w:rsid w:val="00A25FED"/>
    <w:rsid w:val="00A26698"/>
    <w:rsid w:val="00A26D0E"/>
    <w:rsid w:val="00A278AE"/>
    <w:rsid w:val="00A35696"/>
    <w:rsid w:val="00A37E2D"/>
    <w:rsid w:val="00A45D86"/>
    <w:rsid w:val="00A519F1"/>
    <w:rsid w:val="00A558AA"/>
    <w:rsid w:val="00A565B2"/>
    <w:rsid w:val="00A6322D"/>
    <w:rsid w:val="00A66A9C"/>
    <w:rsid w:val="00A67A19"/>
    <w:rsid w:val="00A71ADC"/>
    <w:rsid w:val="00A77C68"/>
    <w:rsid w:val="00A866D6"/>
    <w:rsid w:val="00A87809"/>
    <w:rsid w:val="00AA3080"/>
    <w:rsid w:val="00AA527F"/>
    <w:rsid w:val="00AB1699"/>
    <w:rsid w:val="00AB41FE"/>
    <w:rsid w:val="00AB4AC2"/>
    <w:rsid w:val="00AB5637"/>
    <w:rsid w:val="00AB56CB"/>
    <w:rsid w:val="00AC1F10"/>
    <w:rsid w:val="00AC42FA"/>
    <w:rsid w:val="00AC787B"/>
    <w:rsid w:val="00AD0571"/>
    <w:rsid w:val="00AD2B4A"/>
    <w:rsid w:val="00AD4D75"/>
    <w:rsid w:val="00AD7AE7"/>
    <w:rsid w:val="00AE1167"/>
    <w:rsid w:val="00AE152D"/>
    <w:rsid w:val="00AE1B02"/>
    <w:rsid w:val="00AE22B9"/>
    <w:rsid w:val="00AE50A9"/>
    <w:rsid w:val="00AE53F3"/>
    <w:rsid w:val="00AE567B"/>
    <w:rsid w:val="00AE5712"/>
    <w:rsid w:val="00AE7CA7"/>
    <w:rsid w:val="00AF0315"/>
    <w:rsid w:val="00AF0DC7"/>
    <w:rsid w:val="00AF299D"/>
    <w:rsid w:val="00AF3504"/>
    <w:rsid w:val="00AF4A67"/>
    <w:rsid w:val="00B0223C"/>
    <w:rsid w:val="00B02BEE"/>
    <w:rsid w:val="00B07930"/>
    <w:rsid w:val="00B13037"/>
    <w:rsid w:val="00B1459C"/>
    <w:rsid w:val="00B14E54"/>
    <w:rsid w:val="00B167CB"/>
    <w:rsid w:val="00B16A8D"/>
    <w:rsid w:val="00B16BE2"/>
    <w:rsid w:val="00B20FE7"/>
    <w:rsid w:val="00B21D12"/>
    <w:rsid w:val="00B241C4"/>
    <w:rsid w:val="00B27930"/>
    <w:rsid w:val="00B36722"/>
    <w:rsid w:val="00B43ED6"/>
    <w:rsid w:val="00B506A4"/>
    <w:rsid w:val="00B54326"/>
    <w:rsid w:val="00B5561B"/>
    <w:rsid w:val="00B55A85"/>
    <w:rsid w:val="00B55BA3"/>
    <w:rsid w:val="00B5756F"/>
    <w:rsid w:val="00B60F50"/>
    <w:rsid w:val="00B63C92"/>
    <w:rsid w:val="00B64B6E"/>
    <w:rsid w:val="00B64EEF"/>
    <w:rsid w:val="00B7013B"/>
    <w:rsid w:val="00B719BE"/>
    <w:rsid w:val="00B727DC"/>
    <w:rsid w:val="00B74FBD"/>
    <w:rsid w:val="00B75CD8"/>
    <w:rsid w:val="00B77181"/>
    <w:rsid w:val="00B80464"/>
    <w:rsid w:val="00B85133"/>
    <w:rsid w:val="00B8583F"/>
    <w:rsid w:val="00B86CF3"/>
    <w:rsid w:val="00B90C2B"/>
    <w:rsid w:val="00B91039"/>
    <w:rsid w:val="00B91190"/>
    <w:rsid w:val="00B91385"/>
    <w:rsid w:val="00B916DA"/>
    <w:rsid w:val="00B92C42"/>
    <w:rsid w:val="00B94268"/>
    <w:rsid w:val="00B94501"/>
    <w:rsid w:val="00B94671"/>
    <w:rsid w:val="00B950D1"/>
    <w:rsid w:val="00BA1940"/>
    <w:rsid w:val="00BA4936"/>
    <w:rsid w:val="00BB07B3"/>
    <w:rsid w:val="00BB1D23"/>
    <w:rsid w:val="00BB428F"/>
    <w:rsid w:val="00BB6482"/>
    <w:rsid w:val="00BB784F"/>
    <w:rsid w:val="00BC4988"/>
    <w:rsid w:val="00BD3B60"/>
    <w:rsid w:val="00BE560B"/>
    <w:rsid w:val="00BE62CD"/>
    <w:rsid w:val="00BE7DFD"/>
    <w:rsid w:val="00BF0C1A"/>
    <w:rsid w:val="00BF1276"/>
    <w:rsid w:val="00BF2AD0"/>
    <w:rsid w:val="00BF5923"/>
    <w:rsid w:val="00BF6B29"/>
    <w:rsid w:val="00C01BD7"/>
    <w:rsid w:val="00C02FBF"/>
    <w:rsid w:val="00C0312F"/>
    <w:rsid w:val="00C04AD5"/>
    <w:rsid w:val="00C0773A"/>
    <w:rsid w:val="00C10FC7"/>
    <w:rsid w:val="00C15EC7"/>
    <w:rsid w:val="00C15F0D"/>
    <w:rsid w:val="00C17221"/>
    <w:rsid w:val="00C21236"/>
    <w:rsid w:val="00C24290"/>
    <w:rsid w:val="00C300A7"/>
    <w:rsid w:val="00C3061F"/>
    <w:rsid w:val="00C37887"/>
    <w:rsid w:val="00C41CDB"/>
    <w:rsid w:val="00C41DBC"/>
    <w:rsid w:val="00C42AD8"/>
    <w:rsid w:val="00C4551B"/>
    <w:rsid w:val="00C51618"/>
    <w:rsid w:val="00C51E05"/>
    <w:rsid w:val="00C578E1"/>
    <w:rsid w:val="00C62658"/>
    <w:rsid w:val="00C65DD4"/>
    <w:rsid w:val="00C71264"/>
    <w:rsid w:val="00C7146D"/>
    <w:rsid w:val="00C76BF8"/>
    <w:rsid w:val="00C80D2D"/>
    <w:rsid w:val="00C83017"/>
    <w:rsid w:val="00C85B23"/>
    <w:rsid w:val="00C8601D"/>
    <w:rsid w:val="00C91B7E"/>
    <w:rsid w:val="00C94A7D"/>
    <w:rsid w:val="00C9595D"/>
    <w:rsid w:val="00C96F90"/>
    <w:rsid w:val="00C973AE"/>
    <w:rsid w:val="00CA3AFB"/>
    <w:rsid w:val="00CA462A"/>
    <w:rsid w:val="00CA4E22"/>
    <w:rsid w:val="00CA5647"/>
    <w:rsid w:val="00CA7529"/>
    <w:rsid w:val="00CB04C4"/>
    <w:rsid w:val="00CB5BAF"/>
    <w:rsid w:val="00CC19B4"/>
    <w:rsid w:val="00CC6E59"/>
    <w:rsid w:val="00CD0512"/>
    <w:rsid w:val="00CD0C59"/>
    <w:rsid w:val="00CD3D23"/>
    <w:rsid w:val="00CD69A7"/>
    <w:rsid w:val="00CD738E"/>
    <w:rsid w:val="00CE0245"/>
    <w:rsid w:val="00CE0BC2"/>
    <w:rsid w:val="00CE6C9F"/>
    <w:rsid w:val="00CF0BE9"/>
    <w:rsid w:val="00CF30E6"/>
    <w:rsid w:val="00CF349D"/>
    <w:rsid w:val="00CF3783"/>
    <w:rsid w:val="00CF59AE"/>
    <w:rsid w:val="00CF75BA"/>
    <w:rsid w:val="00D027FB"/>
    <w:rsid w:val="00D03864"/>
    <w:rsid w:val="00D04149"/>
    <w:rsid w:val="00D115E0"/>
    <w:rsid w:val="00D136B4"/>
    <w:rsid w:val="00D137B7"/>
    <w:rsid w:val="00D139EF"/>
    <w:rsid w:val="00D20042"/>
    <w:rsid w:val="00D2550A"/>
    <w:rsid w:val="00D25C8F"/>
    <w:rsid w:val="00D300D1"/>
    <w:rsid w:val="00D331B3"/>
    <w:rsid w:val="00D37806"/>
    <w:rsid w:val="00D4724F"/>
    <w:rsid w:val="00D50650"/>
    <w:rsid w:val="00D5156A"/>
    <w:rsid w:val="00D54E9F"/>
    <w:rsid w:val="00D55334"/>
    <w:rsid w:val="00D55C85"/>
    <w:rsid w:val="00D55FE1"/>
    <w:rsid w:val="00D57847"/>
    <w:rsid w:val="00D617C0"/>
    <w:rsid w:val="00D61A37"/>
    <w:rsid w:val="00D62377"/>
    <w:rsid w:val="00D62EFB"/>
    <w:rsid w:val="00D64201"/>
    <w:rsid w:val="00D67342"/>
    <w:rsid w:val="00D67C92"/>
    <w:rsid w:val="00D75770"/>
    <w:rsid w:val="00D75E65"/>
    <w:rsid w:val="00D76E1A"/>
    <w:rsid w:val="00D835A2"/>
    <w:rsid w:val="00D87058"/>
    <w:rsid w:val="00D87085"/>
    <w:rsid w:val="00D873E9"/>
    <w:rsid w:val="00D87415"/>
    <w:rsid w:val="00D94459"/>
    <w:rsid w:val="00DA5C4E"/>
    <w:rsid w:val="00DA6F7F"/>
    <w:rsid w:val="00DA7000"/>
    <w:rsid w:val="00DA7ACA"/>
    <w:rsid w:val="00DC22B4"/>
    <w:rsid w:val="00DC3253"/>
    <w:rsid w:val="00DC5BEF"/>
    <w:rsid w:val="00DC6391"/>
    <w:rsid w:val="00DC7308"/>
    <w:rsid w:val="00DD0DE0"/>
    <w:rsid w:val="00DD2070"/>
    <w:rsid w:val="00DD590A"/>
    <w:rsid w:val="00DD7931"/>
    <w:rsid w:val="00DE42F9"/>
    <w:rsid w:val="00DE5D4C"/>
    <w:rsid w:val="00DE655C"/>
    <w:rsid w:val="00DE6B0A"/>
    <w:rsid w:val="00DF023D"/>
    <w:rsid w:val="00DF05FA"/>
    <w:rsid w:val="00DF13F3"/>
    <w:rsid w:val="00DF23AA"/>
    <w:rsid w:val="00DF241E"/>
    <w:rsid w:val="00DF4CB5"/>
    <w:rsid w:val="00E03434"/>
    <w:rsid w:val="00E07BCA"/>
    <w:rsid w:val="00E07CD5"/>
    <w:rsid w:val="00E10062"/>
    <w:rsid w:val="00E1217E"/>
    <w:rsid w:val="00E137F7"/>
    <w:rsid w:val="00E2078A"/>
    <w:rsid w:val="00E21E4F"/>
    <w:rsid w:val="00E227AC"/>
    <w:rsid w:val="00E2567D"/>
    <w:rsid w:val="00E25A50"/>
    <w:rsid w:val="00E30114"/>
    <w:rsid w:val="00E317D4"/>
    <w:rsid w:val="00E32578"/>
    <w:rsid w:val="00E3371D"/>
    <w:rsid w:val="00E35B5A"/>
    <w:rsid w:val="00E35E1B"/>
    <w:rsid w:val="00E37C1D"/>
    <w:rsid w:val="00E41124"/>
    <w:rsid w:val="00E415E4"/>
    <w:rsid w:val="00E42966"/>
    <w:rsid w:val="00E47E55"/>
    <w:rsid w:val="00E507CA"/>
    <w:rsid w:val="00E51771"/>
    <w:rsid w:val="00E52CCA"/>
    <w:rsid w:val="00E545EC"/>
    <w:rsid w:val="00E54C1D"/>
    <w:rsid w:val="00E57A6E"/>
    <w:rsid w:val="00E61AEE"/>
    <w:rsid w:val="00E72C01"/>
    <w:rsid w:val="00E7475B"/>
    <w:rsid w:val="00E80689"/>
    <w:rsid w:val="00E842D6"/>
    <w:rsid w:val="00E8542B"/>
    <w:rsid w:val="00E90066"/>
    <w:rsid w:val="00E96792"/>
    <w:rsid w:val="00EA0AE3"/>
    <w:rsid w:val="00EA74B8"/>
    <w:rsid w:val="00EB2C9C"/>
    <w:rsid w:val="00EB42AB"/>
    <w:rsid w:val="00EB599A"/>
    <w:rsid w:val="00EB6447"/>
    <w:rsid w:val="00EB6EDC"/>
    <w:rsid w:val="00EC0E85"/>
    <w:rsid w:val="00EC4A23"/>
    <w:rsid w:val="00EC5A27"/>
    <w:rsid w:val="00EC68B5"/>
    <w:rsid w:val="00ED2E0C"/>
    <w:rsid w:val="00ED4908"/>
    <w:rsid w:val="00ED5AF3"/>
    <w:rsid w:val="00ED6847"/>
    <w:rsid w:val="00EE13D2"/>
    <w:rsid w:val="00EE44F5"/>
    <w:rsid w:val="00EE5D2D"/>
    <w:rsid w:val="00EE5FC5"/>
    <w:rsid w:val="00EF2404"/>
    <w:rsid w:val="00EF3598"/>
    <w:rsid w:val="00EF4E11"/>
    <w:rsid w:val="00EF63DF"/>
    <w:rsid w:val="00F00102"/>
    <w:rsid w:val="00F00142"/>
    <w:rsid w:val="00F00E1B"/>
    <w:rsid w:val="00F033ED"/>
    <w:rsid w:val="00F03E7B"/>
    <w:rsid w:val="00F04985"/>
    <w:rsid w:val="00F0594F"/>
    <w:rsid w:val="00F1382A"/>
    <w:rsid w:val="00F1535F"/>
    <w:rsid w:val="00F1603B"/>
    <w:rsid w:val="00F24C37"/>
    <w:rsid w:val="00F30BBB"/>
    <w:rsid w:val="00F33056"/>
    <w:rsid w:val="00F34733"/>
    <w:rsid w:val="00F34BF3"/>
    <w:rsid w:val="00F40591"/>
    <w:rsid w:val="00F43CBA"/>
    <w:rsid w:val="00F510F8"/>
    <w:rsid w:val="00F5210D"/>
    <w:rsid w:val="00F54507"/>
    <w:rsid w:val="00F60846"/>
    <w:rsid w:val="00F62CA2"/>
    <w:rsid w:val="00F64809"/>
    <w:rsid w:val="00F65FF8"/>
    <w:rsid w:val="00F6661B"/>
    <w:rsid w:val="00F66CD2"/>
    <w:rsid w:val="00F70B73"/>
    <w:rsid w:val="00F7434C"/>
    <w:rsid w:val="00F765AA"/>
    <w:rsid w:val="00F76A49"/>
    <w:rsid w:val="00F92A77"/>
    <w:rsid w:val="00F9615A"/>
    <w:rsid w:val="00F97B29"/>
    <w:rsid w:val="00FA4CBD"/>
    <w:rsid w:val="00FB01D5"/>
    <w:rsid w:val="00FB0EA9"/>
    <w:rsid w:val="00FB1E67"/>
    <w:rsid w:val="00FB4358"/>
    <w:rsid w:val="00FB7CDD"/>
    <w:rsid w:val="00FC0CCC"/>
    <w:rsid w:val="00FC2C2B"/>
    <w:rsid w:val="00FC5E10"/>
    <w:rsid w:val="00FD06EA"/>
    <w:rsid w:val="00FD1A49"/>
    <w:rsid w:val="00FD2736"/>
    <w:rsid w:val="00FD3225"/>
    <w:rsid w:val="00FD4847"/>
    <w:rsid w:val="00FD672E"/>
    <w:rsid w:val="00FE1F1B"/>
    <w:rsid w:val="00FE2B5D"/>
    <w:rsid w:val="00FE4CF6"/>
    <w:rsid w:val="00FE7DA8"/>
    <w:rsid w:val="00FF2E19"/>
    <w:rsid w:val="00FF342B"/>
    <w:rsid w:val="00FF4CE7"/>
    <w:rsid w:val="00FF4EF8"/>
    <w:rsid w:val="00FF5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A0911"/>
  <w15:docId w15:val="{81D442BB-6EA0-4639-BA0B-557C0ED4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E13D2"/>
    <w:rPr>
      <w:rFonts w:ascii="Calibri" w:eastAsia="Calibri" w:hAnsi="Calibri" w:cs="Times New Roman"/>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EE13D2"/>
    <w:rPr>
      <w:color w:val="0563C1"/>
      <w:u w:val="single"/>
    </w:rPr>
  </w:style>
  <w:style w:type="paragraph" w:styleId="a4">
    <w:name w:val="No Spacing"/>
    <w:uiPriority w:val="1"/>
    <w:qFormat/>
    <w:rsid w:val="00EE13D2"/>
    <w:pPr>
      <w:spacing w:after="0" w:line="240" w:lineRule="auto"/>
    </w:pPr>
    <w:rPr>
      <w:rFonts w:ascii="Calibri" w:eastAsia="Times New Roman" w:hAnsi="Calibri" w:cs="Times New Roman"/>
      <w:lang w:eastAsia="ru-RU"/>
    </w:rPr>
  </w:style>
  <w:style w:type="character" w:customStyle="1" w:styleId="rvts0">
    <w:name w:val="rvts0"/>
    <w:basedOn w:val="a0"/>
    <w:rsid w:val="00EE13D2"/>
  </w:style>
  <w:style w:type="paragraph" w:styleId="a5">
    <w:name w:val="List Paragraph"/>
    <w:basedOn w:val="a"/>
    <w:uiPriority w:val="34"/>
    <w:qFormat/>
    <w:rsid w:val="00EE13D2"/>
    <w:pPr>
      <w:ind w:left="720"/>
      <w:contextualSpacing/>
    </w:pPr>
  </w:style>
  <w:style w:type="paragraph" w:styleId="a6">
    <w:name w:val="Normal (Web)"/>
    <w:basedOn w:val="a"/>
    <w:uiPriority w:val="99"/>
    <w:unhideWhenUsed/>
    <w:rsid w:val="00AF3504"/>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7">
    <w:name w:val="Balloon Text"/>
    <w:basedOn w:val="a"/>
    <w:link w:val="a8"/>
    <w:uiPriority w:val="99"/>
    <w:semiHidden/>
    <w:unhideWhenUsed/>
    <w:rsid w:val="008F4743"/>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F4743"/>
    <w:rPr>
      <w:rFonts w:ascii="Segoe UI" w:eastAsia="Calibri" w:hAnsi="Segoe UI" w:cs="Segoe UI"/>
      <w:sz w:val="18"/>
      <w:szCs w:val="18"/>
      <w:lang w:val="uk-UA"/>
    </w:rPr>
  </w:style>
  <w:style w:type="character" w:styleId="a9">
    <w:name w:val="Unresolved Mention"/>
    <w:basedOn w:val="a0"/>
    <w:uiPriority w:val="99"/>
    <w:semiHidden/>
    <w:unhideWhenUsed/>
    <w:rsid w:val="002C1F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46360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kr@sso.gov.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r@sso.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93E2B2C-A7FB-4008-AAA6-2FB859C12D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2223</Words>
  <Characters>12677</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RePack by SPecialiST</dc:creator>
  <cp:lastModifiedBy>kadry</cp:lastModifiedBy>
  <cp:revision>5</cp:revision>
  <cp:lastPrinted>2021-07-26T11:17:00Z</cp:lastPrinted>
  <dcterms:created xsi:type="dcterms:W3CDTF">2023-12-27T07:14:00Z</dcterms:created>
  <dcterms:modified xsi:type="dcterms:W3CDTF">2024-03-07T13:04:00Z</dcterms:modified>
</cp:coreProperties>
</file>