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відділу </w:t>
      </w:r>
      <w:r w:rsidR="00560FC8">
        <w:rPr>
          <w:rFonts w:ascii="Times New Roman" w:hAnsi="Times New Roman"/>
          <w:b/>
          <w:sz w:val="28"/>
          <w:szCs w:val="28"/>
          <w:lang w:eastAsia="ru-RU"/>
        </w:rPr>
        <w:t>по роботі з персоналом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996F92" w:rsidRPr="00CE0E19" w:rsidRDefault="00996F92" w:rsidP="00996F92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Pr="00162AA0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відділу </w:t>
      </w:r>
      <w:r w:rsidR="00560FC8">
        <w:rPr>
          <w:rFonts w:ascii="Times New Roman" w:hAnsi="Times New Roman"/>
          <w:b/>
          <w:sz w:val="28"/>
          <w:szCs w:val="28"/>
          <w:lang w:eastAsia="ru-RU"/>
        </w:rPr>
        <w:t>по роботі з персоналом</w:t>
      </w:r>
      <w:r>
        <w:rPr>
          <w:rFonts w:ascii="Times New Roman" w:hAnsi="Times New Roman"/>
          <w:b/>
          <w:sz w:val="28"/>
          <w:szCs w:val="28"/>
        </w:rPr>
        <w:t xml:space="preserve"> 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p w:rsidR="00996F92" w:rsidRPr="00560FC8" w:rsidRDefault="00996F92" w:rsidP="00996F92">
      <w:pPr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hAnsi="Times New Roman"/>
          <w:sz w:val="28"/>
          <w:szCs w:val="28"/>
        </w:rPr>
        <w:t xml:space="preserve">1)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Здійснює керівництво діяльністю відділу і несе персональну відповідальність за своєчасне виконання покладених на нього керівництвом ТУ ССО завдань і функцій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2)</w:t>
      </w:r>
      <w:r w:rsid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Організовує, розробляє та здійснює контроль за реалізацією перспективних і поточних планів роботи Відділу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iCs/>
          <w:sz w:val="28"/>
          <w:szCs w:val="28"/>
          <w:lang w:eastAsia="ru-RU"/>
        </w:rPr>
        <w:t xml:space="preserve">3)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Проводить персональний розподіл обов’язків між співробітниками та працівниками Відділу, вживає необхідних заходів щодо зміцнення дисципліни, організованості та чіткості в роботі колективу, забезпечує належну взаємодію керівного й середнього складу Відділу, здійснює розподіл обов’язків у разі відсутності окремих працівників (відпустка, хвороба тощо)</w:t>
      </w:r>
      <w:r w:rsidRPr="00560FC8">
        <w:rPr>
          <w:rFonts w:ascii="Times New Roman" w:eastAsiaTheme="minorEastAsia" w:hAnsi="Times New Roman"/>
          <w:iCs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)</w:t>
      </w:r>
      <w:r w:rsidR="00560FC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Відповідає за правильне ведення діловодства, своєчасний розгляд скарг і заяв громадян, дотримання режиму секретності та організацію службової й фізичної підготовки в Відділі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5) 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Вносить керівництву ТУ ССО пропозиції щодо вдосконалення роботи з персоналом, зміцнення службової дисципліни та законності серед особового складу.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6)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В межах компетенції розробляє організаційно-розпорядчі нормативні документи щодо діяльності ТУ СС</w:t>
      </w:r>
      <w:r w:rsidR="00BF2717">
        <w:rPr>
          <w:rFonts w:ascii="Times New Roman" w:hAnsi="Times New Roman"/>
          <w:kern w:val="1"/>
          <w:sz w:val="28"/>
          <w:szCs w:val="28"/>
          <w:lang w:eastAsia="hi-IN" w:bidi="hi-IN"/>
        </w:rPr>
        <w:t>О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7)</w:t>
      </w:r>
      <w:r w:rsidR="00560FC8"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Здійснює інформаційно-аналітичне забезпечення по лінії роботи з персоналом  відділів та керівництва Служби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8)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Забезпечує розроблення та візування наказів по особовому складу, а також їх законне та своєчасне видання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Pr="00560FC8" w:rsidRDefault="00996F92" w:rsidP="00560FC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560FC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9)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Бере участь у розробці програм роботи з персоналом, надає практичну допомогу працівникам підрозділів Служби щодо їх реалізації</w:t>
      </w:r>
      <w:r w:rsidRPr="00560FC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;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2. Умови оплати праці: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>
        <w:rPr>
          <w:rFonts w:ascii="Times New Roman" w:hAnsi="Times New Roman"/>
          <w:sz w:val="28"/>
          <w:szCs w:val="28"/>
          <w:lang w:eastAsia="ru-RU"/>
        </w:rPr>
        <w:t>7890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996F9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996F92" w:rsidRPr="00326A9D" w:rsidRDefault="00996F92" w:rsidP="00996F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996F92" w:rsidRPr="008F3B95" w:rsidRDefault="00996F92" w:rsidP="0099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У відповідності до частини 3 статті 54 Закону України «Про Національну поліцію», особа, яка бажає взяти участь у конкурсі, має право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996F92" w:rsidRPr="0037412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Pr="00EC6B94">
        <w:rPr>
          <w:rFonts w:ascii="Times New Roman" w:hAnsi="Times New Roman"/>
          <w:sz w:val="28"/>
          <w:szCs w:val="28"/>
          <w:lang w:val="ru-RU" w:eastAsia="ru-RU"/>
        </w:rPr>
        <w:t>1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 xml:space="preserve">2 </w:t>
      </w:r>
      <w:proofErr w:type="spellStart"/>
      <w:r w:rsidR="00560FC8">
        <w:rPr>
          <w:rFonts w:ascii="Times New Roman" w:hAnsi="Times New Roman"/>
          <w:sz w:val="28"/>
          <w:szCs w:val="28"/>
          <w:lang w:val="ru-RU" w:eastAsia="ru-RU"/>
        </w:rPr>
        <w:t>березня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sz w:val="28"/>
          <w:szCs w:val="28"/>
          <w:lang w:eastAsia="ru-RU"/>
        </w:rPr>
        <w:t>22 березня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року, за адресою: м. Кропивницький, вул. Велика Перспективна, 33.</w:t>
      </w:r>
    </w:p>
    <w:p w:rsidR="00996F92" w:rsidRPr="008F3B95" w:rsidRDefault="00560FC8" w:rsidP="00560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>начальника відділу по роботі з персоналом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96F92" w:rsidRPr="008F3B95" w:rsidTr="00404A69">
        <w:trPr>
          <w:trHeight w:val="408"/>
        </w:trPr>
        <w:tc>
          <w:tcPr>
            <w:tcW w:w="9639" w:type="dxa"/>
          </w:tcPr>
          <w:p w:rsidR="00996F92" w:rsidRPr="008F3B95" w:rsidRDefault="00996F92" w:rsidP="00404A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996F92" w:rsidRPr="0095350E" w:rsidRDefault="00996F92" w:rsidP="00404A6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D1DD8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березня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AE237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E237A" w:rsidRPr="008F3B95" w:rsidRDefault="00AE237A" w:rsidP="00AE237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95 698-28-45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996F92" w:rsidRPr="00AE237A" w:rsidRDefault="00996F92" w:rsidP="00404A6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DB2A4B" w:rsidRDefault="00996F92" w:rsidP="00404A69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освіта, ступінь вищої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освіти –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 нижче магістра;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76245" w:rsidRDefault="00996F92" w:rsidP="00404A69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освід роботи на керівних посадах державних органів влади, правоохоронних органів, військових формувань та підприємств, установ організацій незалежно від форм власності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або на посада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співробітників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Служби судової охорони 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– не менше ніж  2 роки;</w:t>
                  </w:r>
                </w:p>
                <w:p w:rsidR="00996F92" w:rsidRPr="00476245" w:rsidRDefault="00996F92" w:rsidP="00404A69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76245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404A69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96F92" w:rsidRPr="008F3B95" w:rsidRDefault="00996F92" w:rsidP="00404A69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96F92" w:rsidRDefault="00996F92" w:rsidP="00996F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proofErr w:type="spellStart"/>
      <w:r w:rsidRPr="0095350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96F92" w:rsidRPr="006F61A4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</w:t>
      </w:r>
      <w:r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E237A">
        <w:rPr>
          <w:rFonts w:ascii="Times New Roman" w:hAnsi="Times New Roman"/>
          <w:b/>
          <w:sz w:val="28"/>
          <w:szCs w:val="28"/>
        </w:rPr>
        <w:t>Анастасія ЯКОВЛЄВА</w:t>
      </w:r>
    </w:p>
    <w:p w:rsidR="00BB784F" w:rsidRDefault="00BB784F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37A" w:rsidRDefault="00AE237A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572C22" w:rsidRPr="008F3B95" w:rsidRDefault="00572C22" w:rsidP="00572C22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2E6D0C" w:rsidRPr="008F3B95" w:rsidRDefault="00572C22" w:rsidP="002E6D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головний спеціаліст (служби зв'язку, інформатизації та ТЗО)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AE237A" w:rsidRPr="00CE0E19" w:rsidRDefault="00AE237A" w:rsidP="00AE237A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>головн</w:t>
      </w:r>
      <w:r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(служби зв'язку, інформатизації та ТЗО)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 w:rsidRPr="00CE0E19">
        <w:rPr>
          <w:rFonts w:ascii="Times New Roman" w:hAnsi="Times New Roman"/>
          <w:b/>
          <w:sz w:val="28"/>
          <w:szCs w:val="28"/>
        </w:rPr>
        <w:t>:</w:t>
      </w:r>
    </w:p>
    <w:p w:rsidR="00572C22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406E1A" w:rsidRPr="00406E1A">
        <w:rPr>
          <w:rFonts w:ascii="Times New Roman" w:eastAsia="Times New Roman" w:hAnsi="Times New Roman"/>
          <w:sz w:val="28"/>
          <w:szCs w:val="28"/>
          <w:lang w:eastAsia="uk-UA"/>
        </w:rPr>
        <w:t>підтримання в постійній готовності системи зв’язку, інформаційно-телекомунікаційних систем, засобів інформатизації, технічної охорони ТУ ССО у Кіровоградській області та підпорядкованих підрозділів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572C22" w:rsidRPr="008F3B95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="00406E1A" w:rsidRPr="00406E1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організовує планування, визначає потреби в засобах зв’язку, інформатизації, засобах технічної охорони ТУ ССО у Кіровоградській області та підпорядкованих підрозділів;</w:t>
      </w:r>
    </w:p>
    <w:p w:rsidR="00572C22" w:rsidRPr="00406E1A" w:rsidRDefault="00572C22" w:rsidP="00406E1A">
      <w:pPr>
        <w:pStyle w:val="aa"/>
        <w:spacing w:line="240" w:lineRule="auto"/>
        <w:ind w:firstLine="426"/>
        <w:jc w:val="both"/>
        <w:textAlignment w:val="auto"/>
        <w:rPr>
          <w:color w:val="auto"/>
          <w:sz w:val="28"/>
          <w:szCs w:val="28"/>
          <w:lang w:val="uk-UA"/>
        </w:rPr>
      </w:pPr>
      <w:r w:rsidRPr="00406E1A">
        <w:rPr>
          <w:sz w:val="28"/>
          <w:szCs w:val="28"/>
          <w:shd w:val="clear" w:color="auto" w:fill="FFFFFF"/>
          <w:lang w:val="uk-UA" w:eastAsia="ru-RU"/>
        </w:rPr>
        <w:t xml:space="preserve">3) </w:t>
      </w:r>
      <w:r w:rsidR="00406E1A" w:rsidRPr="001B79C0">
        <w:rPr>
          <w:sz w:val="28"/>
          <w:szCs w:val="28"/>
          <w:lang w:val="uk-UA" w:eastAsia="en-US"/>
        </w:rPr>
        <w:t>організовує функціонування підключень структурних підрозділів ТУ ССО у Кіровоградській області до інформаційних систем центрального органу управління Служби судової охорони, органів виконавчої влади України, всесвітньої інформаційної системи Інтернет та інших інформаційних систем;</w:t>
      </w:r>
    </w:p>
    <w:p w:rsidR="00572C22" w:rsidRPr="008F3B95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572C22" w:rsidRPr="008F3B95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406E1A" w:rsidRPr="00406E1A">
        <w:rPr>
          <w:rFonts w:ascii="Times New Roman" w:eastAsia="Times New Roman" w:hAnsi="Times New Roman"/>
          <w:sz w:val="28"/>
          <w:szCs w:val="28"/>
        </w:rPr>
        <w:t>організовує управління радіочастотним ресурсом, забезпечує встановлений порядок використання радіоелектронних засобів, здійснює контроль за їх роботою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72C22" w:rsidRPr="008F3B95" w:rsidRDefault="00572C22" w:rsidP="00572C22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406E1A" w:rsidRPr="00406E1A">
        <w:rPr>
          <w:rFonts w:ascii="Times New Roman" w:hAnsi="Times New Roman"/>
          <w:color w:val="000000"/>
          <w:sz w:val="28"/>
          <w:szCs w:val="28"/>
          <w:lang w:eastAsia="ru-RU"/>
        </w:rPr>
        <w:t>здійснює керівництво експлуатацією засобами зв’язку, інформатизації, технічної охорони, організовує контроль за правильним застосуванням, підтриманням у постійній технічній готовності удосконалення їх обслуговування та ремонту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06E1A" w:rsidRPr="008F3B95" w:rsidRDefault="00996F92" w:rsidP="00404A69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06E1A" w:rsidRPr="008F3B95">
        <w:rPr>
          <w:rFonts w:ascii="Times New Roman" w:hAnsi="Times New Roman"/>
          <w:b/>
          <w:sz w:val="28"/>
          <w:szCs w:val="28"/>
          <w:lang w:eastAsia="ru-RU"/>
        </w:rPr>
        <w:t>. Умови оплати праці: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06E1A" w:rsidRPr="008A14B6" w:rsidTr="00404A69">
        <w:trPr>
          <w:trHeight w:val="408"/>
        </w:trPr>
        <w:tc>
          <w:tcPr>
            <w:tcW w:w="9639" w:type="dxa"/>
            <w:hideMark/>
          </w:tcPr>
          <w:p w:rsidR="00406E1A" w:rsidRPr="00B43ED6" w:rsidRDefault="00406E1A" w:rsidP="00560FC8">
            <w:pPr>
              <w:spacing w:after="0" w:line="240" w:lineRule="auto"/>
              <w:ind w:right="40"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ED6">
              <w:rPr>
                <w:rFonts w:ascii="Times New Roman" w:hAnsi="Times New Roman"/>
                <w:sz w:val="28"/>
                <w:szCs w:val="28"/>
              </w:rPr>
              <w:t xml:space="preserve">1) посадовий оклад –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 грудня 2019 року № 281 «Про установлення посадових окладів співробітників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lastRenderedPageBreak/>
              <w:t>територіальних підрозділів (територіальних управлінь) Служби судової охорони»  – 5920 гривень;</w:t>
            </w:r>
          </w:p>
        </w:tc>
      </w:tr>
      <w:tr w:rsidR="00406E1A" w:rsidRPr="008A14B6" w:rsidTr="00404A69">
        <w:trPr>
          <w:trHeight w:val="408"/>
        </w:trPr>
        <w:tc>
          <w:tcPr>
            <w:tcW w:w="9639" w:type="dxa"/>
          </w:tcPr>
          <w:p w:rsidR="00406E1A" w:rsidRPr="00B43ED6" w:rsidRDefault="00406E1A" w:rsidP="00560FC8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      </w:r>
          </w:p>
        </w:tc>
      </w:tr>
    </w:tbl>
    <w:p w:rsidR="00406E1A" w:rsidRPr="00297DB5" w:rsidRDefault="00406E1A" w:rsidP="00404A6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406E1A" w:rsidRPr="00297DB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06E1A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06E1A" w:rsidRPr="00326A9D" w:rsidRDefault="00406E1A" w:rsidP="00404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406E1A" w:rsidRPr="00374122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12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березня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22 березня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406E1A" w:rsidRPr="008F3B95" w:rsidRDefault="00406E1A" w:rsidP="00406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На </w:t>
      </w:r>
      <w:r>
        <w:rPr>
          <w:rFonts w:ascii="Times New Roman" w:hAnsi="Times New Roman"/>
          <w:sz w:val="28"/>
          <w:szCs w:val="28"/>
        </w:rPr>
        <w:t>голов</w:t>
      </w:r>
      <w:r w:rsidRPr="0040713F">
        <w:rPr>
          <w:rFonts w:ascii="Times New Roman" w:hAnsi="Times New Roman"/>
          <w:sz w:val="28"/>
          <w:szCs w:val="28"/>
        </w:rPr>
        <w:t xml:space="preserve">ного спеціаліста </w:t>
      </w:r>
      <w:r w:rsidRPr="00406E1A">
        <w:rPr>
          <w:rFonts w:ascii="Times New Roman" w:hAnsi="Times New Roman"/>
          <w:sz w:val="28"/>
          <w:szCs w:val="28"/>
          <w:lang w:eastAsia="ru-RU"/>
        </w:rPr>
        <w:t>(служби зв'язку, інформатизації та ТЗО)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72C22" w:rsidRPr="008F3B95" w:rsidTr="00B62A25">
        <w:trPr>
          <w:trHeight w:val="1727"/>
        </w:trPr>
        <w:tc>
          <w:tcPr>
            <w:tcW w:w="9639" w:type="dxa"/>
          </w:tcPr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572C22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. Кропив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ницький, вул. Велика Перспективна 33,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C3253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FD1DD8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B784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березня</w:t>
            </w:r>
            <w:r w:rsidR="00887296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E47E5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року з 08.00. </w:t>
            </w:r>
          </w:p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Пісчанська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Катерина Михайлівна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95 698-28-45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8F3B95"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en-US" w:eastAsia="ru-RU"/>
                    </w:rPr>
                    <w:t>vrp</w:t>
                  </w:r>
                  <w:proofErr w:type="spellEnd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ru-RU" w:eastAsia="ru-RU"/>
                    </w:rPr>
                    <w:t>.</w:t>
                  </w:r>
                  <w:hyperlink r:id="rId7" w:history="1"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val="en-US" w:eastAsia="ru-RU"/>
                      </w:rPr>
                      <w:t>kr</w:t>
                    </w:r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@sso.gov.ua</w:t>
                    </w:r>
                  </w:hyperlink>
                </w:p>
                <w:p w:rsidR="00572C22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8F3B95" w:rsidRDefault="00AE237A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світа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вища, 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ступінь вищої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освіти –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>не нижче бакалавра.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0713F" w:rsidRDefault="00996F92" w:rsidP="00996F92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у державних органах влади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органах системи правосуддя, правоохоронних органах чи військових формуваннях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або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досвід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роботи на керівних посадах підприємств, установ, організацій незалежно від форм власності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– не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менше ніж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1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р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ік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572C22" w:rsidRPr="008F3B95" w:rsidRDefault="00996F92" w:rsidP="00996F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  <w:r w:rsidR="00572C2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572C22" w:rsidRPr="008F3B95" w:rsidRDefault="00572C22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996F92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72C22" w:rsidRPr="008F3B95" w:rsidRDefault="00572C22" w:rsidP="00B62A2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2C22" w:rsidRPr="00650A31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95350E" w:rsidRDefault="005D75E4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proofErr w:type="spellStart"/>
      <w:r w:rsidR="00572C22" w:rsidRPr="0095350E">
        <w:rPr>
          <w:rFonts w:ascii="Times New Roman" w:hAnsi="Times New Roman"/>
          <w:sz w:val="28"/>
          <w:szCs w:val="28"/>
        </w:rPr>
        <w:t>а</w:t>
      </w:r>
      <w:r w:rsidR="00572C22">
        <w:rPr>
          <w:rFonts w:ascii="Times New Roman" w:hAnsi="Times New Roman"/>
          <w:sz w:val="28"/>
          <w:szCs w:val="28"/>
        </w:rPr>
        <w:t>ч</w:t>
      </w:r>
      <w:r w:rsidR="00572C22" w:rsidRPr="0095350E">
        <w:rPr>
          <w:rFonts w:ascii="Times New Roman" w:hAnsi="Times New Roman"/>
          <w:sz w:val="28"/>
          <w:szCs w:val="28"/>
        </w:rPr>
        <w:t>альник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="00572C22"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572C22" w:rsidRPr="0095350E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572C22" w:rsidRPr="004F4CFB" w:rsidRDefault="0099743B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лейтенант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 w:rsidR="00572C22" w:rsidRPr="0095350E">
        <w:rPr>
          <w:rFonts w:ascii="Times New Roman" w:hAnsi="Times New Roman"/>
          <w:sz w:val="28"/>
          <w:szCs w:val="28"/>
        </w:rPr>
        <w:t xml:space="preserve">Служби судової охорони             </w:t>
      </w:r>
      <w:r w:rsidR="00572C22">
        <w:rPr>
          <w:rFonts w:ascii="Times New Roman" w:hAnsi="Times New Roman"/>
          <w:sz w:val="28"/>
          <w:szCs w:val="28"/>
        </w:rPr>
        <w:t xml:space="preserve">  </w:t>
      </w:r>
      <w:r w:rsidR="005D75E4">
        <w:rPr>
          <w:rFonts w:ascii="Times New Roman" w:hAnsi="Times New Roman"/>
          <w:b/>
          <w:sz w:val="28"/>
          <w:szCs w:val="28"/>
        </w:rPr>
        <w:t>Анастасія</w:t>
      </w:r>
      <w:r w:rsidR="00572C22" w:rsidRPr="00184360">
        <w:rPr>
          <w:rFonts w:ascii="Times New Roman" w:hAnsi="Times New Roman"/>
          <w:b/>
          <w:sz w:val="28"/>
          <w:szCs w:val="28"/>
        </w:rPr>
        <w:t xml:space="preserve"> </w:t>
      </w:r>
      <w:r w:rsidR="005D75E4">
        <w:rPr>
          <w:rFonts w:ascii="Times New Roman" w:hAnsi="Times New Roman"/>
          <w:b/>
          <w:sz w:val="28"/>
          <w:szCs w:val="28"/>
        </w:rPr>
        <w:t>ЯКОВЛЄВА</w:t>
      </w:r>
    </w:p>
    <w:p w:rsidR="00572C22" w:rsidRPr="004F4CFB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0B2BA7" w:rsidRDefault="00572C22" w:rsidP="000B2BA7"/>
    <w:sectPr w:rsidR="00572C22" w:rsidRPr="000B2BA7" w:rsidSect="0008347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051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42FC9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83477"/>
    <w:rsid w:val="00095410"/>
    <w:rsid w:val="00097D4C"/>
    <w:rsid w:val="000A6A38"/>
    <w:rsid w:val="000B1BA4"/>
    <w:rsid w:val="000B2BA7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33CF"/>
    <w:rsid w:val="00144B00"/>
    <w:rsid w:val="001530DB"/>
    <w:rsid w:val="001536B8"/>
    <w:rsid w:val="001543E3"/>
    <w:rsid w:val="00156770"/>
    <w:rsid w:val="001575D7"/>
    <w:rsid w:val="00160263"/>
    <w:rsid w:val="00160CC2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360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E6D0C"/>
    <w:rsid w:val="002F2AA5"/>
    <w:rsid w:val="003012F0"/>
    <w:rsid w:val="00302E80"/>
    <w:rsid w:val="003063BC"/>
    <w:rsid w:val="00307EC9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6E1A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466EB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4CFB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0FC8"/>
    <w:rsid w:val="005615C1"/>
    <w:rsid w:val="00562746"/>
    <w:rsid w:val="00563D85"/>
    <w:rsid w:val="005700F9"/>
    <w:rsid w:val="00571F4B"/>
    <w:rsid w:val="00571FEB"/>
    <w:rsid w:val="005723AC"/>
    <w:rsid w:val="005729AC"/>
    <w:rsid w:val="00572C22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D75E4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1224"/>
    <w:rsid w:val="006548BC"/>
    <w:rsid w:val="006556B9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22F6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A5660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3999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87296"/>
    <w:rsid w:val="00890299"/>
    <w:rsid w:val="00896319"/>
    <w:rsid w:val="008A425E"/>
    <w:rsid w:val="008A5F3B"/>
    <w:rsid w:val="008B05ED"/>
    <w:rsid w:val="008B0603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96F92"/>
    <w:rsid w:val="0099743B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079E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1FB7"/>
    <w:rsid w:val="00A16523"/>
    <w:rsid w:val="00A16857"/>
    <w:rsid w:val="00A21E2A"/>
    <w:rsid w:val="00A22790"/>
    <w:rsid w:val="00A22B77"/>
    <w:rsid w:val="00A24E2A"/>
    <w:rsid w:val="00A25FED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237A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67620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B784F"/>
    <w:rsid w:val="00BC4988"/>
    <w:rsid w:val="00BD3B60"/>
    <w:rsid w:val="00BE560B"/>
    <w:rsid w:val="00BE62CD"/>
    <w:rsid w:val="00BE7DFD"/>
    <w:rsid w:val="00BF0C1A"/>
    <w:rsid w:val="00BF1276"/>
    <w:rsid w:val="00BF2717"/>
    <w:rsid w:val="00BF2AD0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973AE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724F"/>
    <w:rsid w:val="00D50650"/>
    <w:rsid w:val="00D5156A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3253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47E55"/>
    <w:rsid w:val="00E507CA"/>
    <w:rsid w:val="00E51771"/>
    <w:rsid w:val="00E52CCA"/>
    <w:rsid w:val="00E545EC"/>
    <w:rsid w:val="00E54C1D"/>
    <w:rsid w:val="00E57A6E"/>
    <w:rsid w:val="00E61AEE"/>
    <w:rsid w:val="00E72C01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D6BC5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B7CDD"/>
    <w:rsid w:val="00FC0CCC"/>
    <w:rsid w:val="00FC2C2B"/>
    <w:rsid w:val="00FC5E10"/>
    <w:rsid w:val="00FD06EA"/>
    <w:rsid w:val="00FD1A49"/>
    <w:rsid w:val="00FD1DD8"/>
    <w:rsid w:val="00FD2736"/>
    <w:rsid w:val="00FD3225"/>
    <w:rsid w:val="00FD4847"/>
    <w:rsid w:val="00FD672E"/>
    <w:rsid w:val="00FE1F1B"/>
    <w:rsid w:val="00FE2B5D"/>
    <w:rsid w:val="00FE4CF6"/>
    <w:rsid w:val="00FE7DA8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4F53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  <w:style w:type="paragraph" w:customStyle="1" w:styleId="aa">
    <w:name w:val="[Немає стилю абзацу]"/>
    <w:uiPriority w:val="99"/>
    <w:rsid w:val="00406E1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97191-DE84-4F2A-97F6-3DE4BD36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kadry</cp:lastModifiedBy>
  <cp:revision>10</cp:revision>
  <cp:lastPrinted>2021-07-26T11:17:00Z</cp:lastPrinted>
  <dcterms:created xsi:type="dcterms:W3CDTF">2023-12-27T07:14:00Z</dcterms:created>
  <dcterms:modified xsi:type="dcterms:W3CDTF">2024-03-25T09:50:00Z</dcterms:modified>
</cp:coreProperties>
</file>