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3A33" w:rsidRDefault="00973A33" w:rsidP="00572C22">
      <w:pPr>
        <w:spacing w:after="0" w:line="240" w:lineRule="auto"/>
        <w:rPr>
          <w:rFonts w:ascii="Times New Roman" w:hAnsi="Times New Roman"/>
          <w:sz w:val="28"/>
          <w:szCs w:val="28"/>
        </w:rPr>
      </w:pP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BB784F" w:rsidRPr="00421103" w:rsidRDefault="00BB784F" w:rsidP="00BB784F">
      <w:pPr>
        <w:tabs>
          <w:tab w:val="left" w:pos="4536"/>
        </w:tabs>
        <w:spacing w:before="120"/>
        <w:ind w:left="5812"/>
        <w:contextualSpacing/>
        <w:rPr>
          <w:rFonts w:ascii="Times New Roman" w:hAnsi="Times New Roman"/>
          <w:sz w:val="28"/>
          <w:szCs w:val="28"/>
        </w:rPr>
      </w:pPr>
    </w:p>
    <w:p w:rsidR="00BB784F" w:rsidRPr="00421103" w:rsidRDefault="00BB784F" w:rsidP="00BB784F">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B784F" w:rsidRPr="008F3B95" w:rsidRDefault="00BB784F" w:rsidP="00BB784F">
      <w:pPr>
        <w:spacing w:after="0" w:line="240" w:lineRule="auto"/>
        <w:ind w:left="4962"/>
        <w:contextualSpacing/>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 xml:space="preserve">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Pr>
          <w:rFonts w:ascii="Times New Roman" w:hAnsi="Times New Roman"/>
          <w:b/>
          <w:sz w:val="28"/>
          <w:szCs w:val="28"/>
          <w:lang w:eastAsia="ru-RU"/>
        </w:rPr>
        <w:t>, Світловодського міськрайонного суду Кіровоградської області</w:t>
      </w:r>
      <w:r w:rsidR="00DC3253">
        <w:rPr>
          <w:rFonts w:ascii="Times New Roman" w:hAnsi="Times New Roman"/>
          <w:b/>
          <w:sz w:val="28"/>
          <w:szCs w:val="28"/>
          <w:lang w:eastAsia="ru-RU"/>
        </w:rPr>
        <w:t>, Знам</w:t>
      </w:r>
      <w:r w:rsidR="00DC3253" w:rsidRPr="00DC3253">
        <w:rPr>
          <w:rFonts w:ascii="Times New Roman" w:hAnsi="Times New Roman"/>
          <w:b/>
          <w:sz w:val="28"/>
          <w:szCs w:val="28"/>
          <w:lang w:eastAsia="ru-RU"/>
        </w:rPr>
        <w:t>’</w:t>
      </w:r>
      <w:r w:rsidR="00DC3253">
        <w:rPr>
          <w:rFonts w:ascii="Times New Roman" w:hAnsi="Times New Roman"/>
          <w:b/>
          <w:sz w:val="28"/>
          <w:szCs w:val="28"/>
          <w:lang w:eastAsia="ru-RU"/>
        </w:rPr>
        <w:t>янського міськрайонного суду Кіровоградської області</w:t>
      </w:r>
      <w:r w:rsidR="007C723E">
        <w:rPr>
          <w:rFonts w:ascii="Times New Roman" w:hAnsi="Times New Roman"/>
          <w:b/>
          <w:sz w:val="28"/>
          <w:szCs w:val="28"/>
          <w:lang w:eastAsia="ru-RU"/>
        </w:rPr>
        <w:t xml:space="preserve">, </w:t>
      </w:r>
      <w:proofErr w:type="spellStart"/>
      <w:r w:rsidR="007C723E">
        <w:rPr>
          <w:rFonts w:ascii="Times New Roman" w:hAnsi="Times New Roman"/>
          <w:b/>
          <w:sz w:val="28"/>
          <w:szCs w:val="28"/>
          <w:lang w:eastAsia="ru-RU"/>
        </w:rPr>
        <w:t>Устинівського</w:t>
      </w:r>
      <w:proofErr w:type="spellEnd"/>
      <w:r w:rsidR="007C723E">
        <w:rPr>
          <w:rFonts w:ascii="Times New Roman" w:hAnsi="Times New Roman"/>
          <w:b/>
          <w:sz w:val="28"/>
          <w:szCs w:val="28"/>
          <w:lang w:eastAsia="ru-RU"/>
        </w:rPr>
        <w:t xml:space="preserve"> районного суду Кіровоградської області, </w:t>
      </w:r>
      <w:proofErr w:type="spellStart"/>
      <w:r w:rsidR="007C723E">
        <w:rPr>
          <w:rFonts w:ascii="Times New Roman" w:hAnsi="Times New Roman"/>
          <w:b/>
          <w:sz w:val="28"/>
          <w:szCs w:val="28"/>
          <w:lang w:eastAsia="ru-RU"/>
        </w:rPr>
        <w:t>Новомиргородського</w:t>
      </w:r>
      <w:proofErr w:type="spellEnd"/>
      <w:r w:rsidR="007C723E">
        <w:rPr>
          <w:rFonts w:ascii="Times New Roman" w:hAnsi="Times New Roman"/>
          <w:b/>
          <w:sz w:val="28"/>
          <w:szCs w:val="28"/>
          <w:lang w:eastAsia="ru-RU"/>
        </w:rPr>
        <w:t xml:space="preserve"> </w:t>
      </w:r>
      <w:r w:rsidR="007C723E">
        <w:rPr>
          <w:rFonts w:ascii="Times New Roman" w:hAnsi="Times New Roman"/>
          <w:b/>
          <w:sz w:val="28"/>
          <w:szCs w:val="28"/>
          <w:lang w:eastAsia="ru-RU"/>
        </w:rPr>
        <w:t>районного суду Кіровоградської області</w:t>
      </w:r>
      <w:r w:rsidRPr="00755B5A">
        <w:rPr>
          <w:rFonts w:ascii="Times New Roman" w:hAnsi="Times New Roman"/>
          <w:b/>
          <w:sz w:val="28"/>
          <w:szCs w:val="28"/>
          <w:lang w:eastAsia="ru-RU"/>
        </w:rPr>
        <w:t>)</w:t>
      </w:r>
    </w:p>
    <w:p w:rsidR="00BB784F" w:rsidRPr="008F3B95" w:rsidRDefault="00BB784F" w:rsidP="00BB784F">
      <w:pPr>
        <w:spacing w:after="0" w:line="240" w:lineRule="auto"/>
        <w:jc w:val="center"/>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B784F" w:rsidRPr="008F3B95" w:rsidRDefault="00BB784F" w:rsidP="00BB784F">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7C723E" w:rsidRPr="0085140A">
        <w:rPr>
          <w:rFonts w:ascii="Times New Roman" w:hAnsi="Times New Roman"/>
          <w:b/>
          <w:sz w:val="28"/>
          <w:szCs w:val="28"/>
          <w:lang w:eastAsia="ru-RU"/>
        </w:rPr>
        <w:t>для охорони об’єктів в           м. Кропивницький</w:t>
      </w:r>
      <w:r w:rsidR="007C723E">
        <w:rPr>
          <w:rFonts w:ascii="Times New Roman" w:hAnsi="Times New Roman"/>
          <w:b/>
          <w:sz w:val="28"/>
          <w:szCs w:val="28"/>
          <w:lang w:eastAsia="ru-RU"/>
        </w:rPr>
        <w:t>, Світловодського міськрайонного суду Кіровоградської області, Знам</w:t>
      </w:r>
      <w:r w:rsidR="007C723E" w:rsidRPr="00DC3253">
        <w:rPr>
          <w:rFonts w:ascii="Times New Roman" w:hAnsi="Times New Roman"/>
          <w:b/>
          <w:sz w:val="28"/>
          <w:szCs w:val="28"/>
          <w:lang w:eastAsia="ru-RU"/>
        </w:rPr>
        <w:t>’</w:t>
      </w:r>
      <w:r w:rsidR="007C723E">
        <w:rPr>
          <w:rFonts w:ascii="Times New Roman" w:hAnsi="Times New Roman"/>
          <w:b/>
          <w:sz w:val="28"/>
          <w:szCs w:val="28"/>
          <w:lang w:eastAsia="ru-RU"/>
        </w:rPr>
        <w:t xml:space="preserve">янського міськрайонного суду Кіровоградської області, </w:t>
      </w:r>
      <w:proofErr w:type="spellStart"/>
      <w:r w:rsidR="007C723E">
        <w:rPr>
          <w:rFonts w:ascii="Times New Roman" w:hAnsi="Times New Roman"/>
          <w:b/>
          <w:sz w:val="28"/>
          <w:szCs w:val="28"/>
          <w:lang w:eastAsia="ru-RU"/>
        </w:rPr>
        <w:t>Устинівського</w:t>
      </w:r>
      <w:proofErr w:type="spellEnd"/>
      <w:r w:rsidR="007C723E">
        <w:rPr>
          <w:rFonts w:ascii="Times New Roman" w:hAnsi="Times New Roman"/>
          <w:b/>
          <w:sz w:val="28"/>
          <w:szCs w:val="28"/>
          <w:lang w:eastAsia="ru-RU"/>
        </w:rPr>
        <w:t xml:space="preserve"> районного суду Кіровоградської області, </w:t>
      </w:r>
      <w:proofErr w:type="spellStart"/>
      <w:r w:rsidR="007C723E">
        <w:rPr>
          <w:rFonts w:ascii="Times New Roman" w:hAnsi="Times New Roman"/>
          <w:b/>
          <w:sz w:val="28"/>
          <w:szCs w:val="28"/>
          <w:lang w:eastAsia="ru-RU"/>
        </w:rPr>
        <w:t>Новомиргородського</w:t>
      </w:r>
      <w:proofErr w:type="spellEnd"/>
      <w:r w:rsidR="007C723E">
        <w:rPr>
          <w:rFonts w:ascii="Times New Roman" w:hAnsi="Times New Roman"/>
          <w:b/>
          <w:sz w:val="28"/>
          <w:szCs w:val="28"/>
          <w:lang w:eastAsia="ru-RU"/>
        </w:rPr>
        <w:t xml:space="preserve"> районного суду Кіровоградської області</w:t>
      </w:r>
      <w:r w:rsidR="007C723E"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B784F"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B784F" w:rsidRPr="008F3B95" w:rsidRDefault="00BB784F" w:rsidP="00BB784F">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B784F" w:rsidRPr="008F3B95" w:rsidRDefault="00BB784F" w:rsidP="00BB784F">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3260 гривень, відповідно до постанови Кабінету Міністрів України від 03 квітня 2019 року № 289 «Про грошове забезпечення </w:t>
      </w:r>
      <w:r w:rsidRPr="008F3B95">
        <w:rPr>
          <w:rFonts w:ascii="Times New Roman" w:hAnsi="Times New Roman"/>
          <w:sz w:val="28"/>
          <w:szCs w:val="28"/>
          <w:lang w:eastAsia="ru-RU"/>
        </w:rPr>
        <w:lastRenderedPageBreak/>
        <w:t>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B784F" w:rsidRPr="008F3B95" w:rsidRDefault="00BB784F" w:rsidP="00BB784F">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B784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B784F" w:rsidRPr="008F3B95" w:rsidRDefault="00BB784F" w:rsidP="00BB784F">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BB784F" w:rsidRPr="0087606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B784F" w:rsidRDefault="00BB784F" w:rsidP="00BB784F">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7C723E">
        <w:rPr>
          <w:rFonts w:ascii="Times New Roman" w:hAnsi="Times New Roman"/>
          <w:color w:val="000000" w:themeColor="text1"/>
          <w:sz w:val="28"/>
          <w:szCs w:val="28"/>
          <w:lang w:eastAsia="ru-RU"/>
        </w:rPr>
        <w:t>09</w:t>
      </w:r>
      <w:r w:rsidRPr="006F2B14">
        <w:rPr>
          <w:rFonts w:ascii="Times New Roman" w:hAnsi="Times New Roman"/>
          <w:color w:val="000000" w:themeColor="text1"/>
          <w:sz w:val="28"/>
          <w:szCs w:val="28"/>
          <w:lang w:eastAsia="ru-RU"/>
        </w:rPr>
        <w:t xml:space="preserve"> </w:t>
      </w:r>
      <w:r w:rsidR="007C723E">
        <w:rPr>
          <w:rFonts w:ascii="Times New Roman" w:hAnsi="Times New Roman"/>
          <w:color w:val="000000" w:themeColor="text1"/>
          <w:sz w:val="28"/>
          <w:szCs w:val="28"/>
          <w:lang w:eastAsia="ru-RU"/>
        </w:rPr>
        <w:t>квітня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16</w:t>
      </w:r>
      <w:r w:rsidRPr="001630E1">
        <w:rPr>
          <w:rFonts w:ascii="Times New Roman" w:hAnsi="Times New Roman"/>
          <w:color w:val="000000" w:themeColor="text1"/>
          <w:sz w:val="28"/>
          <w:szCs w:val="28"/>
          <w:lang w:eastAsia="ru-RU"/>
        </w:rPr>
        <w:t xml:space="preserve"> </w:t>
      </w:r>
      <w:r w:rsidR="00973A33">
        <w:rPr>
          <w:rFonts w:ascii="Times New Roman" w:hAnsi="Times New Roman"/>
          <w:color w:val="000000" w:themeColor="text1"/>
          <w:sz w:val="28"/>
          <w:szCs w:val="28"/>
          <w:lang w:eastAsia="ru-RU"/>
        </w:rPr>
        <w:t>квіт</w:t>
      </w:r>
      <w:r>
        <w:rPr>
          <w:rFonts w:ascii="Times New Roman" w:hAnsi="Times New Roman"/>
          <w:color w:val="000000" w:themeColor="text1"/>
          <w:sz w:val="28"/>
          <w:szCs w:val="28"/>
          <w:lang w:eastAsia="ru-RU"/>
        </w:rPr>
        <w:t xml:space="preserve">ня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B784F" w:rsidRPr="008F3B95" w:rsidTr="00154082">
        <w:trPr>
          <w:trHeight w:val="1727"/>
        </w:trPr>
        <w:tc>
          <w:tcPr>
            <w:tcW w:w="9639" w:type="dxa"/>
          </w:tcPr>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BB784F" w:rsidRDefault="00BB784F" w:rsidP="00154082">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973A33">
              <w:rPr>
                <w:rFonts w:ascii="Times New Roman" w:hAnsi="Times New Roman"/>
                <w:color w:val="000000" w:themeColor="text1"/>
                <w:sz w:val="28"/>
                <w:szCs w:val="28"/>
                <w:lang w:eastAsia="ru-RU"/>
              </w:rPr>
              <w:t>1</w:t>
            </w:r>
            <w:r w:rsidR="007C723E">
              <w:rPr>
                <w:rFonts w:ascii="Times New Roman" w:hAnsi="Times New Roman"/>
                <w:color w:val="000000" w:themeColor="text1"/>
                <w:sz w:val="28"/>
                <w:szCs w:val="28"/>
                <w:lang w:eastAsia="ru-RU"/>
              </w:rPr>
              <w:t>8</w:t>
            </w:r>
            <w:r>
              <w:rPr>
                <w:rFonts w:ascii="Times New Roman" w:hAnsi="Times New Roman"/>
                <w:color w:val="000000" w:themeColor="text1"/>
                <w:sz w:val="28"/>
                <w:szCs w:val="28"/>
                <w:lang w:eastAsia="ru-RU"/>
              </w:rPr>
              <w:t xml:space="preserve"> </w:t>
            </w:r>
            <w:r w:rsidR="006D748A">
              <w:rPr>
                <w:rFonts w:ascii="Times New Roman" w:hAnsi="Times New Roman"/>
                <w:color w:val="000000" w:themeColor="text1"/>
                <w:sz w:val="28"/>
                <w:szCs w:val="28"/>
                <w:lang w:eastAsia="ru-RU"/>
              </w:rPr>
              <w:t>квіт</w:t>
            </w:r>
            <w:r>
              <w:rPr>
                <w:rFonts w:ascii="Times New Roman" w:hAnsi="Times New Roman"/>
                <w:color w:val="000000" w:themeColor="text1"/>
                <w:sz w:val="28"/>
                <w:szCs w:val="28"/>
                <w:lang w:eastAsia="ru-RU"/>
              </w:rPr>
              <w:t xml:space="preserve">ня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BB784F" w:rsidRDefault="00BB784F" w:rsidP="00154082">
                  <w:pPr>
                    <w:spacing w:after="0" w:line="240" w:lineRule="auto"/>
                    <w:jc w:val="center"/>
                    <w:rPr>
                      <w:rFonts w:ascii="Times New Roman" w:hAnsi="Times New Roman"/>
                      <w:b/>
                      <w:sz w:val="28"/>
                      <w:szCs w:val="28"/>
                      <w:lang w:val="ru-RU"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515"/>
              </w:trPr>
              <w:tc>
                <w:tcPr>
                  <w:tcW w:w="4032" w:type="dxa"/>
                  <w:gridSpan w:val="3"/>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6E22F6">
                    <w:rPr>
                      <w:rFonts w:ascii="Times New Roman" w:hAnsi="Times New Roman"/>
                      <w:sz w:val="28"/>
                      <w:szCs w:val="28"/>
                      <w:lang w:eastAsia="ru-RU"/>
                    </w:rPr>
                    <w:t>досвід проходження служби у правоохоронних органах чи військових формуваннях, органах системи правосуддя - не менше ніж 1 рік.</w:t>
                  </w:r>
                </w:p>
                <w:p w:rsidR="00BB784F" w:rsidRPr="008F3B95" w:rsidRDefault="00BB784F" w:rsidP="00154082">
                  <w:pPr>
                    <w:spacing w:after="0" w:line="240" w:lineRule="auto"/>
                    <w:jc w:val="both"/>
                    <w:rPr>
                      <w:rFonts w:ascii="Times New Roman" w:hAnsi="Times New Roman"/>
                      <w:sz w:val="28"/>
                      <w:szCs w:val="28"/>
                      <w:lang w:eastAsia="ru-RU"/>
                    </w:rPr>
                  </w:pP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B784F" w:rsidRPr="00326A9D" w:rsidRDefault="00BB784F" w:rsidP="00154082">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B784F" w:rsidRPr="008F3B95" w:rsidTr="00154082">
              <w:trPr>
                <w:gridBefore w:val="1"/>
                <w:wBefore w:w="108" w:type="dxa"/>
                <w:trHeight w:val="408"/>
              </w:trPr>
              <w:tc>
                <w:tcPr>
                  <w:tcW w:w="9390" w:type="dxa"/>
                  <w:gridSpan w:val="5"/>
                </w:tcPr>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узагальнювати інформацію;</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B784F" w:rsidRPr="008F3B95" w:rsidTr="00154082">
              <w:trPr>
                <w:gridAfter w:val="1"/>
                <w:wAfter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B784F" w:rsidRPr="008F3B95" w:rsidTr="00154082">
              <w:trPr>
                <w:gridAfter w:val="1"/>
                <w:wAfter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B784F" w:rsidRPr="008F3B95" w:rsidRDefault="00BB784F" w:rsidP="00154082">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B784F" w:rsidRPr="008F3B95" w:rsidRDefault="00BB784F" w:rsidP="00154082">
                  <w:pPr>
                    <w:spacing w:after="0" w:line="240" w:lineRule="auto"/>
                    <w:jc w:val="both"/>
                    <w:rPr>
                      <w:rFonts w:ascii="Times New Roman" w:hAnsi="Times New Roman"/>
                      <w:sz w:val="28"/>
                      <w:szCs w:val="28"/>
                      <w:lang w:eastAsia="ru-RU"/>
                    </w:rPr>
                  </w:pPr>
                </w:p>
              </w:tc>
            </w:tr>
          </w:tbl>
          <w:p w:rsidR="00BB784F" w:rsidRPr="008F3B95" w:rsidRDefault="00BB784F" w:rsidP="00154082">
            <w:pPr>
              <w:spacing w:after="0" w:line="240" w:lineRule="auto"/>
              <w:ind w:firstLine="462"/>
              <w:jc w:val="both"/>
              <w:rPr>
                <w:rFonts w:ascii="Times New Roman" w:hAnsi="Times New Roman"/>
                <w:sz w:val="28"/>
                <w:szCs w:val="28"/>
                <w:lang w:eastAsia="ru-RU"/>
              </w:rPr>
            </w:pPr>
          </w:p>
        </w:tc>
      </w:tr>
    </w:tbl>
    <w:p w:rsidR="00BB784F" w:rsidRPr="00650A31" w:rsidRDefault="00BB784F" w:rsidP="00BB784F">
      <w:pPr>
        <w:spacing w:after="0" w:line="240" w:lineRule="auto"/>
        <w:rPr>
          <w:rFonts w:ascii="Times New Roman" w:hAnsi="Times New Roman"/>
          <w:sz w:val="28"/>
          <w:szCs w:val="28"/>
        </w:rPr>
      </w:pPr>
    </w:p>
    <w:p w:rsidR="00BB784F" w:rsidRPr="0095350E" w:rsidRDefault="00BB784F" w:rsidP="00BB784F">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r>
        <w:rPr>
          <w:rFonts w:ascii="Times New Roman" w:hAnsi="Times New Roman"/>
          <w:sz w:val="28"/>
          <w:szCs w:val="28"/>
        </w:rPr>
        <w:t>а</w:t>
      </w:r>
      <w:proofErr w:type="spellEnd"/>
      <w:r w:rsidRPr="0095350E">
        <w:rPr>
          <w:rFonts w:ascii="Times New Roman" w:hAnsi="Times New Roman"/>
          <w:sz w:val="28"/>
          <w:szCs w:val="28"/>
        </w:rPr>
        <w:t xml:space="preserve"> відділу по роботі з </w:t>
      </w:r>
    </w:p>
    <w:p w:rsidR="00BB784F" w:rsidRPr="0095350E" w:rsidRDefault="00BB784F" w:rsidP="00BB784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BB784F" w:rsidRDefault="00BB784F" w:rsidP="00BB784F">
      <w:pPr>
        <w:spacing w:after="0" w:line="240" w:lineRule="auto"/>
        <w:rPr>
          <w:rFonts w:ascii="Times New Roman" w:hAnsi="Times New Roman"/>
          <w:b/>
          <w:sz w:val="28"/>
          <w:szCs w:val="28"/>
        </w:rPr>
      </w:pPr>
      <w:r>
        <w:rPr>
          <w:rFonts w:ascii="Times New Roman" w:hAnsi="Times New Roman"/>
          <w:sz w:val="28"/>
          <w:szCs w:val="28"/>
        </w:rPr>
        <w:t xml:space="preserve">старший лейтенант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w:t>
      </w:r>
      <w:r w:rsidRPr="00184360">
        <w:rPr>
          <w:rFonts w:ascii="Times New Roman" w:hAnsi="Times New Roman"/>
          <w:b/>
          <w:sz w:val="28"/>
          <w:szCs w:val="28"/>
        </w:rPr>
        <w:t xml:space="preserve"> </w:t>
      </w:r>
      <w:r>
        <w:rPr>
          <w:rFonts w:ascii="Times New Roman" w:hAnsi="Times New Roman"/>
          <w:b/>
          <w:sz w:val="28"/>
          <w:szCs w:val="28"/>
        </w:rPr>
        <w:t>ЯКОВЛЄВА</w:t>
      </w: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7C723E" w:rsidRDefault="007C723E"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E47E55">
        <w:rPr>
          <w:rFonts w:ascii="Times New Roman" w:hAnsi="Times New Roman"/>
          <w:b/>
          <w:sz w:val="28"/>
          <w:szCs w:val="28"/>
          <w:lang w:eastAsia="ru-RU"/>
        </w:rPr>
        <w:t>для охорони</w:t>
      </w:r>
      <w:r w:rsidR="00BB784F">
        <w:rPr>
          <w:rFonts w:ascii="Times New Roman" w:hAnsi="Times New Roman"/>
          <w:b/>
          <w:sz w:val="28"/>
          <w:szCs w:val="28"/>
          <w:lang w:eastAsia="ru-RU"/>
        </w:rPr>
        <w:t xml:space="preserve"> об’єктів в місті Кропивницький, </w:t>
      </w:r>
      <w:r w:rsidR="00E47E55">
        <w:rPr>
          <w:rFonts w:ascii="Times New Roman" w:hAnsi="Times New Roman"/>
          <w:b/>
          <w:sz w:val="28"/>
          <w:szCs w:val="28"/>
          <w:lang w:eastAsia="ru-RU"/>
        </w:rPr>
        <w:t>Світловодського міськрайонного суду Кіровоградської області</w:t>
      </w:r>
      <w:r w:rsidR="002E6D0C">
        <w:rPr>
          <w:rFonts w:ascii="Times New Roman" w:hAnsi="Times New Roman"/>
          <w:b/>
          <w:sz w:val="28"/>
          <w:szCs w:val="28"/>
          <w:lang w:eastAsia="ru-RU"/>
        </w:rPr>
        <w:t xml:space="preserve">, </w:t>
      </w:r>
      <w:r w:rsidR="00973A33">
        <w:rPr>
          <w:rFonts w:ascii="Times New Roman" w:hAnsi="Times New Roman"/>
          <w:b/>
          <w:sz w:val="28"/>
          <w:szCs w:val="28"/>
          <w:lang w:eastAsia="ru-RU"/>
        </w:rPr>
        <w:t>Знам</w:t>
      </w:r>
      <w:r w:rsidR="00973A33" w:rsidRPr="00973A33">
        <w:rPr>
          <w:rFonts w:ascii="Times New Roman" w:hAnsi="Times New Roman"/>
          <w:b/>
          <w:sz w:val="28"/>
          <w:szCs w:val="28"/>
          <w:lang w:eastAsia="ru-RU"/>
        </w:rPr>
        <w:t>’</w:t>
      </w:r>
      <w:r w:rsidR="00973A33">
        <w:rPr>
          <w:rFonts w:ascii="Times New Roman" w:hAnsi="Times New Roman"/>
          <w:b/>
          <w:sz w:val="28"/>
          <w:szCs w:val="28"/>
          <w:lang w:eastAsia="ru-RU"/>
        </w:rPr>
        <w:t xml:space="preserve">янського міськрайонного суду Кіровоградської області, </w:t>
      </w:r>
      <w:proofErr w:type="spellStart"/>
      <w:r w:rsidR="00973A33">
        <w:rPr>
          <w:rFonts w:ascii="Times New Roman" w:hAnsi="Times New Roman"/>
          <w:b/>
          <w:sz w:val="28"/>
          <w:szCs w:val="28"/>
          <w:lang w:eastAsia="ru-RU"/>
        </w:rPr>
        <w:t>Новгородківсь</w:t>
      </w:r>
      <w:r w:rsidR="002E6D0C">
        <w:rPr>
          <w:rFonts w:ascii="Times New Roman" w:hAnsi="Times New Roman"/>
          <w:b/>
          <w:sz w:val="28"/>
          <w:szCs w:val="28"/>
          <w:lang w:eastAsia="ru-RU"/>
        </w:rPr>
        <w:t>кого</w:t>
      </w:r>
      <w:proofErr w:type="spellEnd"/>
      <w:r w:rsidR="002E6D0C">
        <w:rPr>
          <w:rFonts w:ascii="Times New Roman" w:hAnsi="Times New Roman"/>
          <w:b/>
          <w:sz w:val="28"/>
          <w:szCs w:val="28"/>
          <w:lang w:eastAsia="ru-RU"/>
        </w:rPr>
        <w:t xml:space="preserve"> районного суду Кіровоградської області, </w:t>
      </w:r>
      <w:r w:rsidR="00BB784F">
        <w:rPr>
          <w:rFonts w:ascii="Times New Roman" w:hAnsi="Times New Roman"/>
          <w:b/>
          <w:sz w:val="28"/>
          <w:szCs w:val="28"/>
          <w:lang w:eastAsia="ru-RU"/>
        </w:rPr>
        <w:t>Новоукраїнського</w:t>
      </w:r>
      <w:r w:rsidR="002E6D0C">
        <w:rPr>
          <w:rFonts w:ascii="Times New Roman" w:hAnsi="Times New Roman"/>
          <w:b/>
          <w:sz w:val="28"/>
          <w:szCs w:val="28"/>
          <w:lang w:eastAsia="ru-RU"/>
        </w:rPr>
        <w:t xml:space="preserve"> районного суду Кіровоградської області</w:t>
      </w:r>
      <w:r w:rsidR="00BB784F">
        <w:rPr>
          <w:rFonts w:ascii="Times New Roman" w:hAnsi="Times New Roman"/>
          <w:b/>
          <w:sz w:val="28"/>
          <w:szCs w:val="28"/>
          <w:lang w:eastAsia="ru-RU"/>
        </w:rPr>
        <w:t xml:space="preserve">, </w:t>
      </w:r>
      <w:proofErr w:type="spellStart"/>
      <w:r w:rsidR="007C723E">
        <w:rPr>
          <w:rFonts w:ascii="Times New Roman" w:hAnsi="Times New Roman"/>
          <w:b/>
          <w:sz w:val="28"/>
          <w:szCs w:val="28"/>
          <w:lang w:eastAsia="ru-RU"/>
        </w:rPr>
        <w:t>Устинівського</w:t>
      </w:r>
      <w:proofErr w:type="spellEnd"/>
      <w:r w:rsidR="00BB784F">
        <w:rPr>
          <w:rFonts w:ascii="Times New Roman" w:hAnsi="Times New Roman"/>
          <w:b/>
          <w:sz w:val="28"/>
          <w:szCs w:val="28"/>
          <w:lang w:eastAsia="ru-RU"/>
        </w:rPr>
        <w:t xml:space="preserve"> районного суду Кіровоградської області, </w:t>
      </w:r>
      <w:r w:rsidR="00973A33">
        <w:rPr>
          <w:rFonts w:ascii="Times New Roman" w:hAnsi="Times New Roman"/>
          <w:b/>
          <w:sz w:val="28"/>
          <w:szCs w:val="28"/>
          <w:lang w:eastAsia="ru-RU"/>
        </w:rPr>
        <w:t>Петрівсь</w:t>
      </w:r>
      <w:r w:rsidR="00BB784F">
        <w:rPr>
          <w:rFonts w:ascii="Times New Roman" w:hAnsi="Times New Roman"/>
          <w:b/>
          <w:sz w:val="28"/>
          <w:szCs w:val="28"/>
          <w:lang w:eastAsia="ru-RU"/>
        </w:rPr>
        <w:t>кого районного суду Кіровоградської області</w:t>
      </w:r>
      <w:r w:rsidR="002E6D0C">
        <w:rPr>
          <w:rFonts w:ascii="Times New Roman" w:hAnsi="Times New Roman"/>
          <w:b/>
          <w:sz w:val="28"/>
          <w:szCs w:val="28"/>
          <w:lang w:eastAsia="ru-RU"/>
        </w:rPr>
        <w:t>)</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7C723E">
        <w:rPr>
          <w:rFonts w:ascii="Times New Roman" w:hAnsi="Times New Roman"/>
          <w:b/>
          <w:sz w:val="28"/>
          <w:szCs w:val="28"/>
          <w:lang w:eastAsia="ru-RU"/>
        </w:rPr>
        <w:t>для охорони об’єктів в місті Кропивницький, Світловодського міськрайонного суду Кіровоградської області, Знам</w:t>
      </w:r>
      <w:r w:rsidR="007C723E" w:rsidRPr="00973A33">
        <w:rPr>
          <w:rFonts w:ascii="Times New Roman" w:hAnsi="Times New Roman"/>
          <w:b/>
          <w:sz w:val="28"/>
          <w:szCs w:val="28"/>
          <w:lang w:eastAsia="ru-RU"/>
        </w:rPr>
        <w:t>’</w:t>
      </w:r>
      <w:r w:rsidR="007C723E">
        <w:rPr>
          <w:rFonts w:ascii="Times New Roman" w:hAnsi="Times New Roman"/>
          <w:b/>
          <w:sz w:val="28"/>
          <w:szCs w:val="28"/>
          <w:lang w:eastAsia="ru-RU"/>
        </w:rPr>
        <w:t xml:space="preserve">янського міськрайонного суду Кіровоградської області, </w:t>
      </w:r>
      <w:proofErr w:type="spellStart"/>
      <w:r w:rsidR="007C723E">
        <w:rPr>
          <w:rFonts w:ascii="Times New Roman" w:hAnsi="Times New Roman"/>
          <w:b/>
          <w:sz w:val="28"/>
          <w:szCs w:val="28"/>
          <w:lang w:eastAsia="ru-RU"/>
        </w:rPr>
        <w:t>Новгородківського</w:t>
      </w:r>
      <w:proofErr w:type="spellEnd"/>
      <w:r w:rsidR="007C723E">
        <w:rPr>
          <w:rFonts w:ascii="Times New Roman" w:hAnsi="Times New Roman"/>
          <w:b/>
          <w:sz w:val="28"/>
          <w:szCs w:val="28"/>
          <w:lang w:eastAsia="ru-RU"/>
        </w:rPr>
        <w:t xml:space="preserve"> районного суду Кіровоградської області, Новоукраїнського районного суду Кіровоградської області, </w:t>
      </w:r>
      <w:proofErr w:type="spellStart"/>
      <w:r w:rsidR="007C723E">
        <w:rPr>
          <w:rFonts w:ascii="Times New Roman" w:hAnsi="Times New Roman"/>
          <w:b/>
          <w:sz w:val="28"/>
          <w:szCs w:val="28"/>
          <w:lang w:eastAsia="ru-RU"/>
        </w:rPr>
        <w:t>Устинівського</w:t>
      </w:r>
      <w:proofErr w:type="spellEnd"/>
      <w:r w:rsidR="007C723E">
        <w:rPr>
          <w:rFonts w:ascii="Times New Roman" w:hAnsi="Times New Roman"/>
          <w:b/>
          <w:sz w:val="28"/>
          <w:szCs w:val="28"/>
          <w:lang w:eastAsia="ru-RU"/>
        </w:rPr>
        <w:t xml:space="preserve"> районного суду Кіровоградської області, Петрівського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lastRenderedPageBreak/>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У відповідності до частини 3 статті 54 Закону України «Про Національну поліцію», особа, яка бажає взяти участь у конкурсі, має право </w:t>
      </w:r>
      <w:r w:rsidRPr="008F3B95">
        <w:rPr>
          <w:rFonts w:ascii="Times New Roman" w:hAnsi="Times New Roman"/>
          <w:sz w:val="28"/>
          <w:szCs w:val="28"/>
          <w:lang w:eastAsia="ru-RU"/>
        </w:rPr>
        <w:lastRenderedPageBreak/>
        <w:t>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7C723E">
        <w:rPr>
          <w:rFonts w:ascii="Times New Roman" w:hAnsi="Times New Roman"/>
          <w:color w:val="000000" w:themeColor="text1"/>
          <w:sz w:val="28"/>
          <w:szCs w:val="28"/>
          <w:lang w:eastAsia="ru-RU"/>
        </w:rPr>
        <w:t>09</w:t>
      </w:r>
      <w:r w:rsidRPr="006F2B14">
        <w:rPr>
          <w:rFonts w:ascii="Times New Roman" w:hAnsi="Times New Roman"/>
          <w:color w:val="000000" w:themeColor="text1"/>
          <w:sz w:val="28"/>
          <w:szCs w:val="28"/>
          <w:lang w:eastAsia="ru-RU"/>
        </w:rPr>
        <w:t xml:space="preserve"> </w:t>
      </w:r>
      <w:r w:rsidR="007C723E">
        <w:rPr>
          <w:rFonts w:ascii="Times New Roman" w:hAnsi="Times New Roman"/>
          <w:color w:val="000000" w:themeColor="text1"/>
          <w:sz w:val="28"/>
          <w:szCs w:val="28"/>
          <w:lang w:eastAsia="ru-RU"/>
        </w:rPr>
        <w:t>квітня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16</w:t>
      </w:r>
      <w:r w:rsidR="00A16857">
        <w:rPr>
          <w:rFonts w:ascii="Times New Roman" w:hAnsi="Times New Roman"/>
          <w:color w:val="000000" w:themeColor="text1"/>
          <w:sz w:val="28"/>
          <w:szCs w:val="28"/>
          <w:lang w:eastAsia="ru-RU"/>
        </w:rPr>
        <w:t xml:space="preserve"> </w:t>
      </w:r>
      <w:r w:rsidR="00973A33">
        <w:rPr>
          <w:rFonts w:ascii="Times New Roman" w:hAnsi="Times New Roman"/>
          <w:color w:val="000000" w:themeColor="text1"/>
          <w:sz w:val="28"/>
          <w:szCs w:val="28"/>
          <w:lang w:eastAsia="ru-RU"/>
        </w:rPr>
        <w:t>квіт</w:t>
      </w:r>
      <w:r w:rsidR="00BB784F">
        <w:rPr>
          <w:rFonts w:ascii="Times New Roman" w:hAnsi="Times New Roman"/>
          <w:color w:val="000000" w:themeColor="text1"/>
          <w:sz w:val="28"/>
          <w:szCs w:val="28"/>
          <w:lang w:eastAsia="ru-RU"/>
        </w:rPr>
        <w:t>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973A33">
              <w:rPr>
                <w:rFonts w:ascii="Times New Roman" w:hAnsi="Times New Roman"/>
                <w:color w:val="000000" w:themeColor="text1"/>
                <w:sz w:val="28"/>
                <w:szCs w:val="28"/>
                <w:lang w:eastAsia="ru-RU"/>
              </w:rPr>
              <w:t>1</w:t>
            </w:r>
            <w:r w:rsidR="007C723E">
              <w:rPr>
                <w:rFonts w:ascii="Times New Roman" w:hAnsi="Times New Roman"/>
                <w:color w:val="000000" w:themeColor="text1"/>
                <w:sz w:val="28"/>
                <w:szCs w:val="28"/>
                <w:lang w:eastAsia="ru-RU"/>
              </w:rPr>
              <w:t>8</w:t>
            </w:r>
            <w:bookmarkStart w:id="0" w:name="_GoBack"/>
            <w:bookmarkEnd w:id="0"/>
            <w:r>
              <w:rPr>
                <w:rFonts w:ascii="Times New Roman" w:hAnsi="Times New Roman"/>
                <w:color w:val="000000" w:themeColor="text1"/>
                <w:sz w:val="28"/>
                <w:szCs w:val="28"/>
                <w:lang w:eastAsia="ru-RU"/>
              </w:rPr>
              <w:t xml:space="preserve"> </w:t>
            </w:r>
            <w:r w:rsidR="006D748A">
              <w:rPr>
                <w:rFonts w:ascii="Times New Roman" w:hAnsi="Times New Roman"/>
                <w:color w:val="000000" w:themeColor="text1"/>
                <w:sz w:val="28"/>
                <w:szCs w:val="28"/>
                <w:lang w:eastAsia="ru-RU"/>
              </w:rPr>
              <w:t>квіт</w:t>
            </w:r>
            <w:r w:rsidR="00BB784F">
              <w:rPr>
                <w:rFonts w:ascii="Times New Roman" w:hAnsi="Times New Roman"/>
                <w:color w:val="000000" w:themeColor="text1"/>
                <w:sz w:val="28"/>
                <w:szCs w:val="28"/>
                <w:lang w:eastAsia="ru-RU"/>
              </w:rPr>
              <w:t>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5D75E4" w:rsidP="00572C22">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572C22" w:rsidRPr="0095350E">
        <w:rPr>
          <w:rFonts w:ascii="Times New Roman" w:hAnsi="Times New Roman"/>
          <w:sz w:val="28"/>
          <w:szCs w:val="28"/>
        </w:rPr>
        <w:t>а</w:t>
      </w:r>
      <w:r w:rsidR="00572C22">
        <w:rPr>
          <w:rFonts w:ascii="Times New Roman" w:hAnsi="Times New Roman"/>
          <w:sz w:val="28"/>
          <w:szCs w:val="28"/>
        </w:rPr>
        <w:t>ч</w:t>
      </w:r>
      <w:r w:rsidR="00572C22" w:rsidRPr="0095350E">
        <w:rPr>
          <w:rFonts w:ascii="Times New Roman" w:hAnsi="Times New Roman"/>
          <w:sz w:val="28"/>
          <w:szCs w:val="28"/>
        </w:rPr>
        <w:t>альник</w:t>
      </w:r>
      <w:r>
        <w:rPr>
          <w:rFonts w:ascii="Times New Roman" w:hAnsi="Times New Roman"/>
          <w:sz w:val="28"/>
          <w:szCs w:val="28"/>
        </w:rPr>
        <w:t>а</w:t>
      </w:r>
      <w:proofErr w:type="spellEnd"/>
      <w:r w:rsidR="00572C22"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Pr="004F4CFB" w:rsidRDefault="0099743B" w:rsidP="00572C22">
      <w:pPr>
        <w:spacing w:after="0" w:line="240" w:lineRule="auto"/>
        <w:rPr>
          <w:rFonts w:ascii="Times New Roman" w:hAnsi="Times New Roman"/>
          <w:sz w:val="28"/>
          <w:szCs w:val="28"/>
        </w:rPr>
      </w:pPr>
      <w:r>
        <w:rPr>
          <w:rFonts w:ascii="Times New Roman" w:hAnsi="Times New Roman"/>
          <w:sz w:val="28"/>
          <w:szCs w:val="28"/>
        </w:rPr>
        <w:t>старший лейтенант</w:t>
      </w:r>
      <w:r w:rsidR="00572C22">
        <w:rPr>
          <w:rFonts w:ascii="Times New Roman" w:hAnsi="Times New Roman"/>
          <w:sz w:val="28"/>
          <w:szCs w:val="28"/>
        </w:rPr>
        <w:t xml:space="preserve"> </w:t>
      </w:r>
      <w:r w:rsidR="00572C22" w:rsidRPr="0095350E">
        <w:rPr>
          <w:rFonts w:ascii="Times New Roman" w:hAnsi="Times New Roman"/>
          <w:sz w:val="28"/>
          <w:szCs w:val="28"/>
        </w:rPr>
        <w:t xml:space="preserve">Служби судової охорони             </w:t>
      </w:r>
      <w:r w:rsidR="00572C22">
        <w:rPr>
          <w:rFonts w:ascii="Times New Roman" w:hAnsi="Times New Roman"/>
          <w:sz w:val="28"/>
          <w:szCs w:val="28"/>
        </w:rPr>
        <w:t xml:space="preserve">  </w:t>
      </w:r>
      <w:r w:rsidR="005D75E4">
        <w:rPr>
          <w:rFonts w:ascii="Times New Roman" w:hAnsi="Times New Roman"/>
          <w:b/>
          <w:sz w:val="28"/>
          <w:szCs w:val="28"/>
        </w:rPr>
        <w:t>Анастасія</w:t>
      </w:r>
      <w:r w:rsidR="00572C22" w:rsidRPr="00184360">
        <w:rPr>
          <w:rFonts w:ascii="Times New Roman" w:hAnsi="Times New Roman"/>
          <w:b/>
          <w:sz w:val="28"/>
          <w:szCs w:val="28"/>
        </w:rPr>
        <w:t xml:space="preserve"> </w:t>
      </w:r>
      <w:r w:rsidR="005D75E4">
        <w:rPr>
          <w:rFonts w:ascii="Times New Roman" w:hAnsi="Times New Roman"/>
          <w:b/>
          <w:sz w:val="28"/>
          <w:szCs w:val="28"/>
        </w:rPr>
        <w:t>ЯКОВЛЄВА</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22"/>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48A"/>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C723E"/>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3A3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0A387"/>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 w:type="paragraph" w:customStyle="1" w:styleId="aa">
    <w:name w:val="[Немає стилю абзацу]"/>
    <w:uiPriority w:val="99"/>
    <w:rsid w:val="00973A33"/>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3915">
      <w:bodyDiv w:val="1"/>
      <w:marLeft w:val="0"/>
      <w:marRight w:val="0"/>
      <w:marTop w:val="0"/>
      <w:marBottom w:val="0"/>
      <w:divBdr>
        <w:top w:val="none" w:sz="0" w:space="0" w:color="auto"/>
        <w:left w:val="none" w:sz="0" w:space="0" w:color="auto"/>
        <w:bottom w:val="none" w:sz="0" w:space="0" w:color="auto"/>
        <w:right w:val="none" w:sz="0" w:space="0" w:color="auto"/>
      </w:divBdr>
    </w:div>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9E834-3C2B-4D11-BBE8-63C47E955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2244</Words>
  <Characters>12795</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8</cp:revision>
  <cp:lastPrinted>2021-07-26T11:17:00Z</cp:lastPrinted>
  <dcterms:created xsi:type="dcterms:W3CDTF">2023-12-27T07:14:00Z</dcterms:created>
  <dcterms:modified xsi:type="dcterms:W3CDTF">2024-04-09T07:41:00Z</dcterms:modified>
</cp:coreProperties>
</file>