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C9E" w:rsidRDefault="00F51C9E" w:rsidP="00572C22">
      <w:pPr>
        <w:spacing w:after="0" w:line="240" w:lineRule="auto"/>
        <w:rPr>
          <w:rFonts w:ascii="Times New Roman" w:hAnsi="Times New Roman"/>
          <w:sz w:val="28"/>
          <w:szCs w:val="28"/>
        </w:rPr>
      </w:pPr>
      <w:bookmarkStart w:id="0" w:name="_GoBack"/>
      <w:bookmarkEnd w:id="0"/>
    </w:p>
    <w:p w:rsidR="00F51C9E" w:rsidRDefault="00F51C9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w:t>
      </w:r>
      <w:r w:rsidRPr="008F3B95">
        <w:rPr>
          <w:rFonts w:ascii="Times New Roman" w:hAnsi="Times New Roman"/>
          <w:sz w:val="28"/>
          <w:szCs w:val="28"/>
          <w:lang w:eastAsia="ru-RU"/>
        </w:rPr>
        <w:lastRenderedPageBreak/>
        <w:t xml:space="preserve">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8116C">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58116C">
        <w:rPr>
          <w:rFonts w:ascii="Times New Roman" w:hAnsi="Times New Roman"/>
          <w:color w:val="000000" w:themeColor="text1"/>
          <w:sz w:val="28"/>
          <w:szCs w:val="28"/>
          <w:lang w:eastAsia="ru-RU"/>
        </w:rPr>
        <w:t>1</w:t>
      </w:r>
      <w:r w:rsidR="00F51C9E">
        <w:rPr>
          <w:rFonts w:ascii="Times New Roman" w:hAnsi="Times New Roman"/>
          <w:color w:val="000000" w:themeColor="text1"/>
          <w:sz w:val="28"/>
          <w:szCs w:val="28"/>
          <w:lang w:eastAsia="ru-RU"/>
        </w:rPr>
        <w:t>3</w:t>
      </w:r>
      <w:r w:rsidRPr="006F2B14">
        <w:rPr>
          <w:rFonts w:ascii="Times New Roman" w:hAnsi="Times New Roman"/>
          <w:color w:val="000000" w:themeColor="text1"/>
          <w:sz w:val="28"/>
          <w:szCs w:val="28"/>
          <w:lang w:eastAsia="ru-RU"/>
        </w:rPr>
        <w:t xml:space="preserve"> </w:t>
      </w:r>
      <w:r w:rsidR="00F51C9E">
        <w:rPr>
          <w:rFonts w:ascii="Times New Roman" w:hAnsi="Times New Roman"/>
          <w:color w:val="000000" w:themeColor="text1"/>
          <w:sz w:val="28"/>
          <w:szCs w:val="28"/>
          <w:lang w:eastAsia="ru-RU"/>
        </w:rPr>
        <w:t>травня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w:t>
      </w:r>
      <w:r w:rsidR="00F51C9E">
        <w:rPr>
          <w:rFonts w:ascii="Times New Roman" w:hAnsi="Times New Roman"/>
          <w:color w:val="000000" w:themeColor="text1"/>
          <w:sz w:val="28"/>
          <w:szCs w:val="28"/>
          <w:lang w:eastAsia="ru-RU"/>
        </w:rPr>
        <w:t>2</w:t>
      </w:r>
      <w:r w:rsidR="00A16857">
        <w:rPr>
          <w:rFonts w:ascii="Times New Roman" w:hAnsi="Times New Roman"/>
          <w:color w:val="000000" w:themeColor="text1"/>
          <w:sz w:val="28"/>
          <w:szCs w:val="28"/>
          <w:lang w:eastAsia="ru-RU"/>
        </w:rPr>
        <w:t xml:space="preserve"> </w:t>
      </w:r>
      <w:r w:rsidR="0058116C">
        <w:rPr>
          <w:rFonts w:ascii="Times New Roman" w:hAnsi="Times New Roman"/>
          <w:color w:val="000000" w:themeColor="text1"/>
          <w:sz w:val="28"/>
          <w:szCs w:val="28"/>
          <w:lang w:eastAsia="ru-RU"/>
        </w:rPr>
        <w:t>трав</w:t>
      </w:r>
      <w:r w:rsidR="00BB784F">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w:t>
            </w:r>
            <w:r w:rsidR="00F51C9E">
              <w:rPr>
                <w:rFonts w:ascii="Times New Roman" w:hAnsi="Times New Roman"/>
                <w:color w:val="000000" w:themeColor="text1"/>
                <w:sz w:val="28"/>
                <w:szCs w:val="28"/>
                <w:lang w:eastAsia="ru-RU"/>
              </w:rPr>
              <w:t>4</w:t>
            </w:r>
            <w:r>
              <w:rPr>
                <w:rFonts w:ascii="Times New Roman" w:hAnsi="Times New Roman"/>
                <w:color w:val="000000" w:themeColor="text1"/>
                <w:sz w:val="28"/>
                <w:szCs w:val="28"/>
                <w:lang w:eastAsia="ru-RU"/>
              </w:rPr>
              <w:t xml:space="preserve"> </w:t>
            </w:r>
            <w:r w:rsidR="0058116C">
              <w:rPr>
                <w:rFonts w:ascii="Times New Roman" w:hAnsi="Times New Roman"/>
                <w:color w:val="000000" w:themeColor="text1"/>
                <w:sz w:val="28"/>
                <w:szCs w:val="28"/>
                <w:lang w:eastAsia="ru-RU"/>
              </w:rPr>
              <w:t>трав</w:t>
            </w:r>
            <w:r w:rsidR="00BB784F">
              <w:rPr>
                <w:rFonts w:ascii="Times New Roman" w:hAnsi="Times New Roman"/>
                <w:color w:val="000000" w:themeColor="text1"/>
                <w:sz w:val="28"/>
                <w:szCs w:val="28"/>
                <w:lang w:eastAsia="ru-RU"/>
              </w:rPr>
              <w:t>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F51C9E" w:rsidRPr="0095350E" w:rsidRDefault="00F51C9E" w:rsidP="00F51C9E">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F51C9E" w:rsidRPr="0095350E" w:rsidRDefault="00F51C9E" w:rsidP="00F51C9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F51C9E" w:rsidRDefault="00F51C9E" w:rsidP="00F51C9E">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ГРЕБЕНЮК</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1FE0"/>
    <w:rsid w:val="00F33056"/>
    <w:rsid w:val="00F34733"/>
    <w:rsid w:val="00F34BF3"/>
    <w:rsid w:val="00F40591"/>
    <w:rsid w:val="00F43CBA"/>
    <w:rsid w:val="00F510F8"/>
    <w:rsid w:val="00F51C9E"/>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E172"/>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FE6438-294E-4DFF-9FA0-3E35E60DC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1025</Words>
  <Characters>5846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12</cp:revision>
  <cp:lastPrinted>2021-07-26T11:17:00Z</cp:lastPrinted>
  <dcterms:created xsi:type="dcterms:W3CDTF">2023-12-27T07:14:00Z</dcterms:created>
  <dcterms:modified xsi:type="dcterms:W3CDTF">2024-05-13T11:28:00Z</dcterms:modified>
</cp:coreProperties>
</file>