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84F" w:rsidRDefault="00BB784F"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proofErr w:type="spellStart"/>
      <w:r w:rsidR="00ED6BC5">
        <w:rPr>
          <w:rFonts w:ascii="Times New Roman" w:hAnsi="Times New Roman"/>
          <w:b/>
          <w:sz w:val="28"/>
          <w:szCs w:val="28"/>
          <w:lang w:eastAsia="ru-RU"/>
        </w:rPr>
        <w:t>Устинівського</w:t>
      </w:r>
      <w:proofErr w:type="spellEnd"/>
      <w:r w:rsidR="002E6D0C">
        <w:rPr>
          <w:rFonts w:ascii="Times New Roman" w:hAnsi="Times New Roman"/>
          <w:b/>
          <w:sz w:val="28"/>
          <w:szCs w:val="28"/>
          <w:lang w:eastAsia="ru-RU"/>
        </w:rPr>
        <w:t xml:space="preserve"> районного суду Кіровоградської області, </w:t>
      </w:r>
      <w:proofErr w:type="spellStart"/>
      <w:r w:rsidR="00ED6BC5">
        <w:rPr>
          <w:rFonts w:ascii="Times New Roman" w:hAnsi="Times New Roman"/>
          <w:b/>
          <w:sz w:val="28"/>
          <w:szCs w:val="28"/>
          <w:lang w:eastAsia="ru-RU"/>
        </w:rPr>
        <w:t>Новгородківського</w:t>
      </w:r>
      <w:proofErr w:type="spellEnd"/>
      <w:r w:rsidR="002E6D0C">
        <w:rPr>
          <w:rFonts w:ascii="Times New Roman" w:hAnsi="Times New Roman"/>
          <w:b/>
          <w:sz w:val="28"/>
          <w:szCs w:val="28"/>
          <w:lang w:eastAsia="ru-RU"/>
        </w:rPr>
        <w:t xml:space="preserve"> районного суду Кіровоградської області)</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ED6BC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00ED6BC5" w:rsidRPr="0085140A">
        <w:rPr>
          <w:rFonts w:ascii="Times New Roman" w:hAnsi="Times New Roman"/>
          <w:b/>
          <w:sz w:val="28"/>
          <w:szCs w:val="28"/>
          <w:lang w:eastAsia="ru-RU"/>
        </w:rPr>
        <w:t>(</w:t>
      </w:r>
      <w:proofErr w:type="spellStart"/>
      <w:r w:rsidR="00ED6BC5">
        <w:rPr>
          <w:rFonts w:ascii="Times New Roman" w:hAnsi="Times New Roman"/>
          <w:b/>
          <w:sz w:val="28"/>
          <w:szCs w:val="28"/>
          <w:lang w:eastAsia="ru-RU"/>
        </w:rPr>
        <w:t>Устинівського</w:t>
      </w:r>
      <w:proofErr w:type="spellEnd"/>
      <w:r w:rsidR="00ED6BC5">
        <w:rPr>
          <w:rFonts w:ascii="Times New Roman" w:hAnsi="Times New Roman"/>
          <w:b/>
          <w:sz w:val="28"/>
          <w:szCs w:val="28"/>
          <w:lang w:eastAsia="ru-RU"/>
        </w:rPr>
        <w:t xml:space="preserve"> районного суду Кіровоградської області, </w:t>
      </w:r>
      <w:proofErr w:type="spellStart"/>
      <w:r w:rsidR="00ED6BC5">
        <w:rPr>
          <w:rFonts w:ascii="Times New Roman" w:hAnsi="Times New Roman"/>
          <w:b/>
          <w:sz w:val="28"/>
          <w:szCs w:val="28"/>
          <w:lang w:eastAsia="ru-RU"/>
        </w:rPr>
        <w:t>Новгородківського</w:t>
      </w:r>
      <w:proofErr w:type="spellEnd"/>
      <w:r w:rsidR="00ED6BC5">
        <w:rPr>
          <w:rFonts w:ascii="Times New Roman" w:hAnsi="Times New Roman"/>
          <w:b/>
          <w:sz w:val="28"/>
          <w:szCs w:val="28"/>
          <w:lang w:eastAsia="ru-RU"/>
        </w:rPr>
        <w:t xml:space="preserve"> районного суду Кіровоградської області)</w:t>
      </w:r>
      <w:r w:rsidR="00ED6BC5">
        <w:rPr>
          <w:rFonts w:ascii="Times New Roman" w:hAnsi="Times New Roman"/>
          <w:b/>
          <w:sz w:val="28"/>
          <w:szCs w:val="28"/>
          <w:lang w:eastAsia="ru-RU"/>
        </w:rPr>
        <w:t>:</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ED6BC5">
        <w:rPr>
          <w:rFonts w:ascii="Times New Roman" w:hAnsi="Times New Roman"/>
          <w:color w:val="000000" w:themeColor="text1"/>
          <w:sz w:val="28"/>
          <w:szCs w:val="28"/>
          <w:lang w:eastAsia="ru-RU"/>
        </w:rPr>
        <w:t>12</w:t>
      </w:r>
      <w:bookmarkStart w:id="0" w:name="_GoBack"/>
      <w:bookmarkEnd w:id="0"/>
      <w:r w:rsidRPr="006F2B14">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2E6D0C">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 xml:space="preserve">                    2</w:t>
      </w:r>
      <w:r w:rsidR="00BB784F">
        <w:rPr>
          <w:rFonts w:ascii="Times New Roman" w:hAnsi="Times New Roman"/>
          <w:color w:val="000000" w:themeColor="text1"/>
          <w:sz w:val="28"/>
          <w:szCs w:val="28"/>
          <w:lang w:eastAsia="ru-RU"/>
        </w:rPr>
        <w:t>5</w:t>
      </w:r>
      <w:r w:rsidR="00A16857">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27</w:t>
            </w:r>
            <w:r>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березня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D6BC5"/>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93B97"/>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646C70-D11B-475A-9520-69AA4567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1051</Words>
  <Characters>5996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6</cp:revision>
  <cp:lastPrinted>2021-07-26T11:17:00Z</cp:lastPrinted>
  <dcterms:created xsi:type="dcterms:W3CDTF">2023-12-27T07:14:00Z</dcterms:created>
  <dcterms:modified xsi:type="dcterms:W3CDTF">2024-03-11T13:06:00Z</dcterms:modified>
</cp:coreProperties>
</file>