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59C" w:rsidRDefault="00B1459C" w:rsidP="00030044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</w:p>
    <w:p w:rsidR="0095350E" w:rsidRPr="00421103" w:rsidRDefault="0095350E" w:rsidP="0095350E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95350E" w:rsidRPr="00421103" w:rsidRDefault="0095350E" w:rsidP="0095350E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95350E" w:rsidRPr="00421103" w:rsidRDefault="0095350E" w:rsidP="0095350E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95350E" w:rsidRPr="00421103" w:rsidRDefault="0095350E" w:rsidP="0095350E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95350E" w:rsidRPr="00421103" w:rsidRDefault="0095350E" w:rsidP="0095350E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95350E" w:rsidRPr="00421103" w:rsidRDefault="0095350E" w:rsidP="0095350E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95350E" w:rsidRPr="00421103" w:rsidRDefault="0095350E" w:rsidP="0095350E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95350E" w:rsidRPr="00421103" w:rsidRDefault="0095350E" w:rsidP="0095350E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95350E" w:rsidRPr="00421103" w:rsidRDefault="0095350E" w:rsidP="0095350E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C41DBC" w:rsidRDefault="00C41DBC" w:rsidP="00C41DBC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C41DBC" w:rsidRPr="008F3B95" w:rsidRDefault="00C41DBC" w:rsidP="0095350E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C41DBC" w:rsidRPr="008F3B95" w:rsidRDefault="00C41DBC" w:rsidP="00C41D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C41DBC" w:rsidRPr="008F3B95" w:rsidRDefault="00C41DBC" w:rsidP="00C41D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</w:t>
      </w:r>
      <w:r w:rsidR="0040713F" w:rsidRPr="00CE0E19">
        <w:rPr>
          <w:rFonts w:ascii="Times New Roman" w:hAnsi="Times New Roman"/>
          <w:b/>
          <w:sz w:val="28"/>
          <w:szCs w:val="28"/>
        </w:rPr>
        <w:t>провідного спеціаліста (оперативн</w:t>
      </w:r>
      <w:r w:rsidR="000F3E6A">
        <w:rPr>
          <w:rFonts w:ascii="Times New Roman" w:hAnsi="Times New Roman"/>
          <w:b/>
          <w:sz w:val="28"/>
          <w:szCs w:val="28"/>
        </w:rPr>
        <w:t>ий</w:t>
      </w:r>
      <w:r w:rsidR="0040713F" w:rsidRPr="00CE0E19">
        <w:rPr>
          <w:rFonts w:ascii="Times New Roman" w:hAnsi="Times New Roman"/>
          <w:b/>
          <w:sz w:val="28"/>
          <w:szCs w:val="28"/>
        </w:rPr>
        <w:t xml:space="preserve"> чергов</w:t>
      </w:r>
      <w:r w:rsidR="000F3E6A">
        <w:rPr>
          <w:rFonts w:ascii="Times New Roman" w:hAnsi="Times New Roman"/>
          <w:b/>
          <w:sz w:val="28"/>
          <w:szCs w:val="28"/>
        </w:rPr>
        <w:t>ий</w:t>
      </w:r>
      <w:r w:rsidR="0040713F" w:rsidRPr="00CE0E19">
        <w:rPr>
          <w:rFonts w:ascii="Times New Roman" w:hAnsi="Times New Roman"/>
          <w:b/>
          <w:sz w:val="28"/>
          <w:szCs w:val="28"/>
        </w:rPr>
        <w:t xml:space="preserve">) відділу </w:t>
      </w:r>
      <w:proofErr w:type="spellStart"/>
      <w:r w:rsidR="0040713F" w:rsidRPr="00CE0E19">
        <w:rPr>
          <w:rFonts w:ascii="Times New Roman" w:hAnsi="Times New Roman"/>
          <w:b/>
          <w:sz w:val="28"/>
          <w:szCs w:val="28"/>
        </w:rPr>
        <w:t>оперативно</w:t>
      </w:r>
      <w:proofErr w:type="spellEnd"/>
      <w:r w:rsidR="0040713F" w:rsidRPr="00CE0E19">
        <w:rPr>
          <w:rFonts w:ascii="Times New Roman" w:hAnsi="Times New Roman"/>
          <w:b/>
          <w:sz w:val="28"/>
          <w:szCs w:val="28"/>
        </w:rPr>
        <w:t xml:space="preserve">-чергової </w:t>
      </w:r>
      <w:r w:rsidR="00EC5DDB">
        <w:rPr>
          <w:rFonts w:ascii="Times New Roman" w:hAnsi="Times New Roman"/>
          <w:b/>
          <w:sz w:val="28"/>
          <w:szCs w:val="28"/>
        </w:rPr>
        <w:t xml:space="preserve">служби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C41DBC" w:rsidRPr="008F3B95" w:rsidRDefault="00C41DBC" w:rsidP="00C41D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41DBC" w:rsidRPr="008F3B95" w:rsidRDefault="00C41DBC" w:rsidP="00C41DB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CE0E19" w:rsidRPr="00CE0E19" w:rsidRDefault="00C41DBC" w:rsidP="00CE0E19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="00CE0E19" w:rsidRPr="00CE0E19">
        <w:rPr>
          <w:rFonts w:ascii="Times New Roman" w:hAnsi="Times New Roman"/>
          <w:b/>
          <w:sz w:val="28"/>
          <w:szCs w:val="28"/>
        </w:rPr>
        <w:t>Основні повноваження провідного спеціаліста (оперативн</w:t>
      </w:r>
      <w:r w:rsidR="000F3E6A">
        <w:rPr>
          <w:rFonts w:ascii="Times New Roman" w:hAnsi="Times New Roman"/>
          <w:b/>
          <w:sz w:val="28"/>
          <w:szCs w:val="28"/>
        </w:rPr>
        <w:t>ий</w:t>
      </w:r>
      <w:r w:rsidR="00CE0E19" w:rsidRPr="00CE0E19">
        <w:rPr>
          <w:rFonts w:ascii="Times New Roman" w:hAnsi="Times New Roman"/>
          <w:b/>
          <w:sz w:val="28"/>
          <w:szCs w:val="28"/>
        </w:rPr>
        <w:t xml:space="preserve"> чергов</w:t>
      </w:r>
      <w:r w:rsidR="000F3E6A">
        <w:rPr>
          <w:rFonts w:ascii="Times New Roman" w:hAnsi="Times New Roman"/>
          <w:b/>
          <w:sz w:val="28"/>
          <w:szCs w:val="28"/>
        </w:rPr>
        <w:t>ий</w:t>
      </w:r>
      <w:r w:rsidR="00CE0E19" w:rsidRPr="00CE0E19">
        <w:rPr>
          <w:rFonts w:ascii="Times New Roman" w:hAnsi="Times New Roman"/>
          <w:b/>
          <w:sz w:val="28"/>
          <w:szCs w:val="28"/>
        </w:rPr>
        <w:t xml:space="preserve">) відділу </w:t>
      </w:r>
      <w:proofErr w:type="spellStart"/>
      <w:r w:rsidR="00CE0E19" w:rsidRPr="00CE0E19">
        <w:rPr>
          <w:rFonts w:ascii="Times New Roman" w:hAnsi="Times New Roman"/>
          <w:b/>
          <w:sz w:val="28"/>
          <w:szCs w:val="28"/>
        </w:rPr>
        <w:t>оперативно</w:t>
      </w:r>
      <w:proofErr w:type="spellEnd"/>
      <w:r w:rsidR="00CE0E19" w:rsidRPr="00CE0E19">
        <w:rPr>
          <w:rFonts w:ascii="Times New Roman" w:hAnsi="Times New Roman"/>
          <w:b/>
          <w:sz w:val="28"/>
          <w:szCs w:val="28"/>
        </w:rPr>
        <w:t>-чергової служби територіального управління Служби судової охорони у Кіровоградській області:</w:t>
      </w:r>
    </w:p>
    <w:p w:rsidR="00CE0E19" w:rsidRPr="00CE0E19" w:rsidRDefault="00CE0E19" w:rsidP="00CE0E1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0E19">
        <w:rPr>
          <w:rFonts w:ascii="Times New Roman" w:hAnsi="Times New Roman"/>
          <w:sz w:val="28"/>
          <w:szCs w:val="28"/>
        </w:rPr>
        <w:t>1) контролює роботу нарядів з охорони суддів, органів та установ системи правосуддя, інформує вище керівництво й координує подальші дії підпорядкованих підрозділів</w:t>
      </w:r>
      <w:r w:rsidRPr="00CE0E19">
        <w:rPr>
          <w:rFonts w:ascii="Times New Roman" w:hAnsi="Times New Roman"/>
          <w:noProof/>
          <w:sz w:val="28"/>
          <w:szCs w:val="28"/>
        </w:rPr>
        <w:t>;</w:t>
      </w:r>
    </w:p>
    <w:p w:rsidR="00CE0E19" w:rsidRPr="00CE0E19" w:rsidRDefault="00CE0E19" w:rsidP="00CE0E19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CE0E19">
        <w:rPr>
          <w:rFonts w:ascii="Times New Roman" w:hAnsi="Times New Roman"/>
          <w:noProof/>
          <w:sz w:val="28"/>
          <w:szCs w:val="28"/>
        </w:rPr>
        <w:t xml:space="preserve">2) організовує обмін інформацією та взаємодію з іншими правоохороними органами, органами державної влади та місцевого самоврядування іншими організаціями; </w:t>
      </w:r>
    </w:p>
    <w:p w:rsidR="00CE0E19" w:rsidRPr="00CE0E19" w:rsidRDefault="00CE0E19" w:rsidP="00CE0E19">
      <w:pPr>
        <w:spacing w:after="0"/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CE0E19">
        <w:rPr>
          <w:rFonts w:ascii="Times New Roman" w:hAnsi="Times New Roman"/>
          <w:noProof/>
          <w:sz w:val="28"/>
          <w:szCs w:val="28"/>
        </w:rPr>
        <w:t>3) контролює порядок зберігання, видачу табельної вогнепальної зброї і спеціальних засобів;</w:t>
      </w:r>
    </w:p>
    <w:p w:rsidR="00CE0E19" w:rsidRPr="00CE0E19" w:rsidRDefault="00CE0E19" w:rsidP="00CE0E1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E0E19">
        <w:rPr>
          <w:sz w:val="28"/>
          <w:szCs w:val="28"/>
          <w:lang w:val="uk-UA"/>
        </w:rPr>
        <w:t>4) застосовує зброю та спеціальні засоби в порядку та у випадках, визначних Законом України «Про Національну поліцію»;</w:t>
      </w:r>
    </w:p>
    <w:p w:rsidR="00CE0E19" w:rsidRPr="00CE0E19" w:rsidRDefault="00CE0E19" w:rsidP="00CE0E1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E0E19">
        <w:rPr>
          <w:sz w:val="28"/>
          <w:szCs w:val="28"/>
          <w:lang w:val="uk-UA"/>
        </w:rPr>
        <w:t>5) організовує контроль готовності та забезпечення використання чергових сил і резервів структурних підрозділів Управління відповідно до рішення про їх застосування на добу;</w:t>
      </w:r>
    </w:p>
    <w:p w:rsidR="00CE0E19" w:rsidRPr="00CE0E19" w:rsidRDefault="00CE0E19" w:rsidP="00CE0E1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E0E19">
        <w:rPr>
          <w:sz w:val="28"/>
          <w:szCs w:val="28"/>
          <w:lang w:val="uk-UA"/>
        </w:rPr>
        <w:t>6) організовує оповіщення за сигналами Управління;</w:t>
      </w:r>
    </w:p>
    <w:p w:rsidR="00CE0E19" w:rsidRPr="00CE0E19" w:rsidRDefault="00CE0E19" w:rsidP="00CE0E1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E0E19">
        <w:rPr>
          <w:sz w:val="28"/>
          <w:szCs w:val="28"/>
          <w:lang w:val="uk-UA"/>
        </w:rPr>
        <w:t>7) організовує та контролює виконання складом зміни вимог об’єктового і внутрішньо-об’єктового режиму та охорони державної таємниці, недопущення розголошення інформації з обмеженим доступом під час несення оперативно-чергової служби;</w:t>
      </w:r>
    </w:p>
    <w:p w:rsidR="00CE0E19" w:rsidRPr="00CE0E19" w:rsidRDefault="00CE0E19" w:rsidP="00CE0E1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CE0E19">
        <w:rPr>
          <w:sz w:val="28"/>
          <w:szCs w:val="28"/>
          <w:lang w:val="uk-UA"/>
        </w:rPr>
        <w:t>8) за дорученням керівництва Управління виконує інші повноваження, які належать до компетенції служби.</w:t>
      </w:r>
    </w:p>
    <w:p w:rsidR="00CE0E19" w:rsidRPr="00CE0E19" w:rsidRDefault="00CE0E19" w:rsidP="00CE0E19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</w:p>
    <w:p w:rsidR="00C41DBC" w:rsidRDefault="00C41DBC" w:rsidP="00CE0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F3E6A" w:rsidRPr="008F3B95" w:rsidRDefault="000F3E6A" w:rsidP="00CE0E19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41DBC" w:rsidRPr="008F3B95" w:rsidRDefault="00C41DBC" w:rsidP="00C41DBC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C41DBC" w:rsidRPr="008F3B95" w:rsidRDefault="00C41DBC" w:rsidP="00C41DBC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посадовий оклад – </w:t>
      </w:r>
      <w:r w:rsidR="0040713F">
        <w:rPr>
          <w:rFonts w:ascii="Times New Roman" w:hAnsi="Times New Roman"/>
          <w:sz w:val="28"/>
          <w:szCs w:val="28"/>
          <w:lang w:eastAsia="ru-RU"/>
        </w:rPr>
        <w:t>5640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C41DBC" w:rsidRPr="008F3B95" w:rsidRDefault="00C41DBC" w:rsidP="00C41DBC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C41DBC" w:rsidRPr="00297DB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C41DBC" w:rsidRPr="00297DB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C41DBC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C41DBC" w:rsidRPr="00326A9D" w:rsidRDefault="00C41DBC" w:rsidP="00C41DB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C41DBC" w:rsidRPr="00374122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Документи приймаються з 08.00 год. </w:t>
      </w:r>
      <w:r w:rsidR="0095350E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0</w:t>
      </w:r>
      <w:r w:rsidR="0040713F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3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07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квіт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до 16.30 год.                 </w:t>
      </w:r>
      <w:r w:rsidR="00407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="009535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40713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квіт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 w:rsidR="0095350E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року, за адресою: м. Кропивницький, вул. Велика Перспективна, 33.</w:t>
      </w:r>
    </w:p>
    <w:p w:rsidR="00C41DBC" w:rsidRPr="008F3B95" w:rsidRDefault="00C41DBC" w:rsidP="00C41DB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40713F" w:rsidRPr="0040713F">
        <w:rPr>
          <w:rFonts w:ascii="Times New Roman" w:hAnsi="Times New Roman"/>
          <w:sz w:val="28"/>
          <w:szCs w:val="28"/>
        </w:rPr>
        <w:t>провідного спеціаліста (оперативн</w:t>
      </w:r>
      <w:r w:rsidR="000F3E6A">
        <w:rPr>
          <w:rFonts w:ascii="Times New Roman" w:hAnsi="Times New Roman"/>
          <w:sz w:val="28"/>
          <w:szCs w:val="28"/>
        </w:rPr>
        <w:t>ий</w:t>
      </w:r>
      <w:r w:rsidR="0040713F" w:rsidRPr="0040713F">
        <w:rPr>
          <w:rFonts w:ascii="Times New Roman" w:hAnsi="Times New Roman"/>
          <w:sz w:val="28"/>
          <w:szCs w:val="28"/>
        </w:rPr>
        <w:t xml:space="preserve"> чергов</w:t>
      </w:r>
      <w:r w:rsidR="000F3E6A">
        <w:rPr>
          <w:rFonts w:ascii="Times New Roman" w:hAnsi="Times New Roman"/>
          <w:sz w:val="28"/>
          <w:szCs w:val="28"/>
        </w:rPr>
        <w:t>ий</w:t>
      </w:r>
      <w:r w:rsidR="0040713F" w:rsidRPr="0040713F">
        <w:rPr>
          <w:rFonts w:ascii="Times New Roman" w:hAnsi="Times New Roman"/>
          <w:sz w:val="28"/>
          <w:szCs w:val="28"/>
        </w:rPr>
        <w:t>) відділу оперативно-чергової служби</w:t>
      </w:r>
      <w:r w:rsidR="0040713F" w:rsidRPr="00CE0E19">
        <w:rPr>
          <w:rFonts w:ascii="Times New Roman" w:hAnsi="Times New Roman"/>
          <w:b/>
          <w:sz w:val="28"/>
          <w:szCs w:val="28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C41DBC" w:rsidRPr="008F3B95" w:rsidTr="002A5C9E">
        <w:trPr>
          <w:trHeight w:val="408"/>
        </w:trPr>
        <w:tc>
          <w:tcPr>
            <w:tcW w:w="9639" w:type="dxa"/>
          </w:tcPr>
          <w:p w:rsidR="00C41DBC" w:rsidRPr="008F3B95" w:rsidRDefault="00C41DBC" w:rsidP="002A5C9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C41DBC" w:rsidRPr="008F3B95" w:rsidRDefault="00C41DBC" w:rsidP="002A5C9E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C41DBC" w:rsidRPr="0095350E" w:rsidRDefault="00C41DBC" w:rsidP="0095350E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Кропивницький, вул.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Велика Перспективна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3, </w:t>
            </w:r>
            <w:r w:rsidR="0040713F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12 квіт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ня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202</w:t>
            </w:r>
            <w:r w:rsidR="0095350E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року з 08.00. </w:t>
            </w:r>
          </w:p>
          <w:p w:rsidR="00C41DBC" w:rsidRPr="008F3B95" w:rsidRDefault="00C41DBC" w:rsidP="002A5C9E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C41DBC" w:rsidRPr="008F3B95" w:rsidRDefault="0040713F" w:rsidP="002A5C9E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Іосіфов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Олександр Павлович</w:t>
            </w:r>
            <w:r w:rsidR="00C41DBC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C41DBC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C41DBC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66</w:t>
            </w:r>
            <w:r w:rsidR="00C41DBC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886</w:t>
            </w:r>
            <w:r w:rsidR="00C41DBC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="00C41DBC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65</w:t>
            </w:r>
            <w:r w:rsidR="00C41DBC"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C41DBC"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r w:rsidR="00C41DBC"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r w:rsidR="00C41DBC"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6" w:history="1">
              <w:r w:rsidR="00C41DBC" w:rsidRPr="00096F41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="00C41DBC" w:rsidRPr="00096F41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C41DBC" w:rsidRPr="008F3B95" w:rsidRDefault="00C41DBC" w:rsidP="002A5C9E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C41DBC" w:rsidRPr="008F3B95" w:rsidRDefault="00C41DBC" w:rsidP="002A5C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C41DBC" w:rsidRPr="008F3B95" w:rsidRDefault="00C41DBC" w:rsidP="002A5C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C41DBC" w:rsidRPr="008F3B95" w:rsidRDefault="00C41DBC" w:rsidP="002A5C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C41DBC" w:rsidRPr="0040713F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DE7888" w:rsidRPr="0040713F" w:rsidRDefault="00DE7888" w:rsidP="0040713F">
                  <w:pPr>
                    <w:ind w:left="6" w:right="-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вища освіта за однією з галузей знань: «Право», «Воєнні науки, національна безпека, безпека державного кордону», «Управління та адміністрування», «Цивільна безпека»,</w:t>
                  </w:r>
                  <w:r w:rsid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«Освіта», «Інформаційні технології», ступінь вищої</w:t>
                  </w:r>
                  <w:r w:rsid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освіти – не нижче бакалавра;</w:t>
                  </w:r>
                </w:p>
                <w:p w:rsidR="00C41DBC" w:rsidRPr="0040713F" w:rsidRDefault="00C41DBC" w:rsidP="002A5C9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C41DBC" w:rsidRPr="0040713F" w:rsidRDefault="00C41DBC" w:rsidP="002A5C9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40713F" w:rsidRPr="0040713F" w:rsidRDefault="0040713F" w:rsidP="0040713F">
                  <w:pPr>
                    <w:ind w:left="6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у державних органах влади, органах системи правосуддя, досвід проходження служби у правоохоронних органах чи військових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формуваннях – не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менше ніж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2 роки;</w:t>
                  </w:r>
                </w:p>
                <w:p w:rsidR="0040713F" w:rsidRPr="0040713F" w:rsidRDefault="0040713F" w:rsidP="0040713F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(надати підтверджуючі документи)</w:t>
                  </w:r>
                </w:p>
                <w:p w:rsidR="00C41DBC" w:rsidRPr="0040713F" w:rsidRDefault="00C41DBC" w:rsidP="002A5C9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C41DBC" w:rsidRPr="008F3B95" w:rsidRDefault="00C41DBC" w:rsidP="002A5C9E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C41DBC" w:rsidRPr="00326A9D" w:rsidRDefault="00C41DBC" w:rsidP="002A5C9E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="0040713F"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40713F" w:rsidRDefault="0040713F" w:rsidP="002A5C9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40713F" w:rsidRDefault="0040713F" w:rsidP="002A5C9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Вимоги до компетентності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C41DBC" w:rsidRPr="008F3B95" w:rsidRDefault="00C41DBC" w:rsidP="002A5C9E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C41DBC" w:rsidRPr="008F3B95" w:rsidTr="002A5C9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C41DBC" w:rsidRPr="008F3B95" w:rsidRDefault="00C41DBC" w:rsidP="002A5C9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C41DBC" w:rsidRPr="008F3B95" w:rsidTr="002A5C9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C41DBC" w:rsidRPr="008F3B95" w:rsidRDefault="00C41DBC" w:rsidP="002A5C9E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C41DBC" w:rsidRPr="008F3B95" w:rsidRDefault="00C41DBC" w:rsidP="002A5C9E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C41DBC" w:rsidRPr="008F3B95" w:rsidRDefault="00C41DBC" w:rsidP="002A5C9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C41DBC" w:rsidRPr="008F3B95" w:rsidRDefault="00C41DBC" w:rsidP="002A5C9E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0713F" w:rsidRDefault="0040713F" w:rsidP="00953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5350E" w:rsidRPr="0095350E" w:rsidRDefault="0095350E" w:rsidP="009535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  <w:lang w:val="ru-RU"/>
        </w:rPr>
        <w:t>Н</w:t>
      </w:r>
      <w:r w:rsidRPr="0095350E">
        <w:rPr>
          <w:rFonts w:ascii="Times New Roman" w:hAnsi="Times New Roman"/>
          <w:sz w:val="28"/>
          <w:szCs w:val="28"/>
        </w:rPr>
        <w:t xml:space="preserve">ачальник відділу по роботі з </w:t>
      </w:r>
    </w:p>
    <w:p w:rsidR="0095350E" w:rsidRPr="0095350E" w:rsidRDefault="0095350E" w:rsidP="009535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95350E" w:rsidRPr="0095350E" w:rsidRDefault="0095350E" w:rsidP="0095350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 xml:space="preserve">підполковник Служби судової охорони                        </w:t>
      </w:r>
      <w:r w:rsidRPr="0095350E">
        <w:rPr>
          <w:rFonts w:ascii="Times New Roman" w:hAnsi="Times New Roman"/>
          <w:sz w:val="28"/>
          <w:szCs w:val="28"/>
          <w:lang w:val="ru-RU"/>
        </w:rPr>
        <w:t xml:space="preserve">   </w:t>
      </w:r>
      <w:r w:rsidRPr="0095350E">
        <w:rPr>
          <w:rFonts w:ascii="Times New Roman" w:hAnsi="Times New Roman"/>
          <w:b/>
          <w:sz w:val="28"/>
          <w:szCs w:val="28"/>
          <w:lang w:val="ru-RU"/>
        </w:rPr>
        <w:t>Олександр ІОСІФОВ</w:t>
      </w:r>
    </w:p>
    <w:p w:rsidR="0040713F" w:rsidRDefault="0040713F" w:rsidP="00B1459C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p w:rsidR="00C41DBC" w:rsidRDefault="00C41DBC" w:rsidP="000D3839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sectPr w:rsidR="00C41DBC" w:rsidSect="006F2B14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D631B03"/>
    <w:multiLevelType w:val="hybridMultilevel"/>
    <w:tmpl w:val="91F8640E"/>
    <w:lvl w:ilvl="0" w:tplc="2F68141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788" w:hanging="360"/>
      </w:pPr>
    </w:lvl>
    <w:lvl w:ilvl="2" w:tplc="1000001B" w:tentative="1">
      <w:start w:val="1"/>
      <w:numFmt w:val="lowerRoman"/>
      <w:lvlText w:val="%3."/>
      <w:lvlJc w:val="right"/>
      <w:pPr>
        <w:ind w:left="2508" w:hanging="180"/>
      </w:pPr>
    </w:lvl>
    <w:lvl w:ilvl="3" w:tplc="1000000F" w:tentative="1">
      <w:start w:val="1"/>
      <w:numFmt w:val="decimal"/>
      <w:lvlText w:val="%4."/>
      <w:lvlJc w:val="left"/>
      <w:pPr>
        <w:ind w:left="3228" w:hanging="360"/>
      </w:pPr>
    </w:lvl>
    <w:lvl w:ilvl="4" w:tplc="10000019" w:tentative="1">
      <w:start w:val="1"/>
      <w:numFmt w:val="lowerLetter"/>
      <w:lvlText w:val="%5."/>
      <w:lvlJc w:val="left"/>
      <w:pPr>
        <w:ind w:left="3948" w:hanging="360"/>
      </w:pPr>
    </w:lvl>
    <w:lvl w:ilvl="5" w:tplc="1000001B" w:tentative="1">
      <w:start w:val="1"/>
      <w:numFmt w:val="lowerRoman"/>
      <w:lvlText w:val="%6."/>
      <w:lvlJc w:val="right"/>
      <w:pPr>
        <w:ind w:left="4668" w:hanging="180"/>
      </w:pPr>
    </w:lvl>
    <w:lvl w:ilvl="6" w:tplc="1000000F" w:tentative="1">
      <w:start w:val="1"/>
      <w:numFmt w:val="decimal"/>
      <w:lvlText w:val="%7."/>
      <w:lvlJc w:val="left"/>
      <w:pPr>
        <w:ind w:left="5388" w:hanging="360"/>
      </w:pPr>
    </w:lvl>
    <w:lvl w:ilvl="7" w:tplc="10000019" w:tentative="1">
      <w:start w:val="1"/>
      <w:numFmt w:val="lowerLetter"/>
      <w:lvlText w:val="%8."/>
      <w:lvlJc w:val="left"/>
      <w:pPr>
        <w:ind w:left="6108" w:hanging="360"/>
      </w:pPr>
    </w:lvl>
    <w:lvl w:ilvl="8" w:tplc="1000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044"/>
    <w:rsid w:val="00030C6D"/>
    <w:rsid w:val="00031050"/>
    <w:rsid w:val="00031358"/>
    <w:rsid w:val="000313DC"/>
    <w:rsid w:val="00033F7C"/>
    <w:rsid w:val="00036FF6"/>
    <w:rsid w:val="00041E62"/>
    <w:rsid w:val="00051F3D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3839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0F3E6A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30101"/>
    <w:rsid w:val="00134474"/>
    <w:rsid w:val="00135ACF"/>
    <w:rsid w:val="0014049B"/>
    <w:rsid w:val="00142269"/>
    <w:rsid w:val="00144B00"/>
    <w:rsid w:val="001530DB"/>
    <w:rsid w:val="001536B8"/>
    <w:rsid w:val="001543E3"/>
    <w:rsid w:val="00156770"/>
    <w:rsid w:val="001575D7"/>
    <w:rsid w:val="00160263"/>
    <w:rsid w:val="001630E1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50AA"/>
    <w:rsid w:val="001C75C4"/>
    <w:rsid w:val="001D01C5"/>
    <w:rsid w:val="001D11CE"/>
    <w:rsid w:val="001D2336"/>
    <w:rsid w:val="001D2D8D"/>
    <w:rsid w:val="001D391C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0C5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13C8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12A2"/>
    <w:rsid w:val="002B1CCC"/>
    <w:rsid w:val="002B38BA"/>
    <w:rsid w:val="002C1F07"/>
    <w:rsid w:val="002C4571"/>
    <w:rsid w:val="002C77BF"/>
    <w:rsid w:val="002C7AD1"/>
    <w:rsid w:val="002C7B59"/>
    <w:rsid w:val="002D1259"/>
    <w:rsid w:val="002D2436"/>
    <w:rsid w:val="002D45E1"/>
    <w:rsid w:val="002E24E8"/>
    <w:rsid w:val="002E6BDD"/>
    <w:rsid w:val="002F2AA5"/>
    <w:rsid w:val="00302E80"/>
    <w:rsid w:val="003063BC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50EE"/>
    <w:rsid w:val="00366F00"/>
    <w:rsid w:val="00371894"/>
    <w:rsid w:val="00371C3F"/>
    <w:rsid w:val="00371E90"/>
    <w:rsid w:val="00374122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2EC4"/>
    <w:rsid w:val="003A37E8"/>
    <w:rsid w:val="003A67A1"/>
    <w:rsid w:val="003B025B"/>
    <w:rsid w:val="003B112D"/>
    <w:rsid w:val="003B1E4F"/>
    <w:rsid w:val="003C00F3"/>
    <w:rsid w:val="003C0EED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6D13"/>
    <w:rsid w:val="003F7C96"/>
    <w:rsid w:val="00400E3A"/>
    <w:rsid w:val="00402047"/>
    <w:rsid w:val="0040251B"/>
    <w:rsid w:val="00404BB0"/>
    <w:rsid w:val="00404E9D"/>
    <w:rsid w:val="00406DA8"/>
    <w:rsid w:val="0040713F"/>
    <w:rsid w:val="00412583"/>
    <w:rsid w:val="0041603F"/>
    <w:rsid w:val="0041667C"/>
    <w:rsid w:val="00416B46"/>
    <w:rsid w:val="004179E2"/>
    <w:rsid w:val="0042476B"/>
    <w:rsid w:val="004319AE"/>
    <w:rsid w:val="00432CB7"/>
    <w:rsid w:val="00432D30"/>
    <w:rsid w:val="00434856"/>
    <w:rsid w:val="00434CDC"/>
    <w:rsid w:val="00442A2B"/>
    <w:rsid w:val="00443B22"/>
    <w:rsid w:val="00445526"/>
    <w:rsid w:val="004505BB"/>
    <w:rsid w:val="00454828"/>
    <w:rsid w:val="00455DE2"/>
    <w:rsid w:val="004572C9"/>
    <w:rsid w:val="004628A3"/>
    <w:rsid w:val="00464A25"/>
    <w:rsid w:val="004651FF"/>
    <w:rsid w:val="00471657"/>
    <w:rsid w:val="00484395"/>
    <w:rsid w:val="00484CD5"/>
    <w:rsid w:val="004926D6"/>
    <w:rsid w:val="004A0E73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096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2509"/>
    <w:rsid w:val="0050644D"/>
    <w:rsid w:val="00506C07"/>
    <w:rsid w:val="00507E26"/>
    <w:rsid w:val="00511638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15C1"/>
    <w:rsid w:val="00562746"/>
    <w:rsid w:val="00563D85"/>
    <w:rsid w:val="005700F9"/>
    <w:rsid w:val="00571F4B"/>
    <w:rsid w:val="00571FEB"/>
    <w:rsid w:val="005723AC"/>
    <w:rsid w:val="005729AC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21C"/>
    <w:rsid w:val="005C135F"/>
    <w:rsid w:val="005C14DA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4470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0BF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BD8"/>
    <w:rsid w:val="00670F2B"/>
    <w:rsid w:val="00673A84"/>
    <w:rsid w:val="00674AAA"/>
    <w:rsid w:val="0068104C"/>
    <w:rsid w:val="00685B0F"/>
    <w:rsid w:val="006955D9"/>
    <w:rsid w:val="006978FD"/>
    <w:rsid w:val="00697DFD"/>
    <w:rsid w:val="006A2EE8"/>
    <w:rsid w:val="006A41EE"/>
    <w:rsid w:val="006A7CBA"/>
    <w:rsid w:val="006B4CF7"/>
    <w:rsid w:val="006B6914"/>
    <w:rsid w:val="006C1951"/>
    <w:rsid w:val="006C2453"/>
    <w:rsid w:val="006C27D5"/>
    <w:rsid w:val="006C3CE8"/>
    <w:rsid w:val="006C5AFB"/>
    <w:rsid w:val="006C7BAE"/>
    <w:rsid w:val="006D0123"/>
    <w:rsid w:val="006D0298"/>
    <w:rsid w:val="006D23F3"/>
    <w:rsid w:val="006D351C"/>
    <w:rsid w:val="006D5577"/>
    <w:rsid w:val="006D66CF"/>
    <w:rsid w:val="006D72CB"/>
    <w:rsid w:val="006D77CC"/>
    <w:rsid w:val="006D7886"/>
    <w:rsid w:val="006E077B"/>
    <w:rsid w:val="006E1F17"/>
    <w:rsid w:val="006F144F"/>
    <w:rsid w:val="006F1752"/>
    <w:rsid w:val="006F2B14"/>
    <w:rsid w:val="006F2FBB"/>
    <w:rsid w:val="006F355F"/>
    <w:rsid w:val="006F5E49"/>
    <w:rsid w:val="0070062D"/>
    <w:rsid w:val="00700CE0"/>
    <w:rsid w:val="007015AA"/>
    <w:rsid w:val="00703B89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861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C5BBE"/>
    <w:rsid w:val="007C7088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7F5EB8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44E73"/>
    <w:rsid w:val="00850ACA"/>
    <w:rsid w:val="00857017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5DEA"/>
    <w:rsid w:val="0087606F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0037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8F4743"/>
    <w:rsid w:val="00900A42"/>
    <w:rsid w:val="00902092"/>
    <w:rsid w:val="009049AF"/>
    <w:rsid w:val="00904A97"/>
    <w:rsid w:val="00906790"/>
    <w:rsid w:val="0091570F"/>
    <w:rsid w:val="00915917"/>
    <w:rsid w:val="00916B59"/>
    <w:rsid w:val="00922A6A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5350E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A0C74"/>
    <w:rsid w:val="009A307F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2B77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1F10"/>
    <w:rsid w:val="00AC42FA"/>
    <w:rsid w:val="00AC787B"/>
    <w:rsid w:val="00AD0571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3504"/>
    <w:rsid w:val="00AF4A67"/>
    <w:rsid w:val="00B0223C"/>
    <w:rsid w:val="00B02BEE"/>
    <w:rsid w:val="00B07930"/>
    <w:rsid w:val="00B13037"/>
    <w:rsid w:val="00B1459C"/>
    <w:rsid w:val="00B14E54"/>
    <w:rsid w:val="00B167CB"/>
    <w:rsid w:val="00B16A8D"/>
    <w:rsid w:val="00B16BE2"/>
    <w:rsid w:val="00B20FE7"/>
    <w:rsid w:val="00B21D12"/>
    <w:rsid w:val="00B241C4"/>
    <w:rsid w:val="00B27930"/>
    <w:rsid w:val="00B36722"/>
    <w:rsid w:val="00B506A4"/>
    <w:rsid w:val="00B54326"/>
    <w:rsid w:val="00B5561B"/>
    <w:rsid w:val="00B55A85"/>
    <w:rsid w:val="00B55BA3"/>
    <w:rsid w:val="00B5756F"/>
    <w:rsid w:val="00B60F50"/>
    <w:rsid w:val="00B63C92"/>
    <w:rsid w:val="00B64B6E"/>
    <w:rsid w:val="00B64EEF"/>
    <w:rsid w:val="00B7013B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950D1"/>
    <w:rsid w:val="00BA1940"/>
    <w:rsid w:val="00BA4936"/>
    <w:rsid w:val="00BB07B3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1236"/>
    <w:rsid w:val="00C24290"/>
    <w:rsid w:val="00C300A7"/>
    <w:rsid w:val="00C3061F"/>
    <w:rsid w:val="00C37887"/>
    <w:rsid w:val="00C41CDB"/>
    <w:rsid w:val="00C41DBC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0D2D"/>
    <w:rsid w:val="00C83017"/>
    <w:rsid w:val="00C85B23"/>
    <w:rsid w:val="00C8601D"/>
    <w:rsid w:val="00C91B7E"/>
    <w:rsid w:val="00C94A7D"/>
    <w:rsid w:val="00C9595D"/>
    <w:rsid w:val="00C96F90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69A7"/>
    <w:rsid w:val="00CD738E"/>
    <w:rsid w:val="00CE0245"/>
    <w:rsid w:val="00CE0BC2"/>
    <w:rsid w:val="00CE0C44"/>
    <w:rsid w:val="00CE0E19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50650"/>
    <w:rsid w:val="00D54E9F"/>
    <w:rsid w:val="00D55334"/>
    <w:rsid w:val="00D55C85"/>
    <w:rsid w:val="00D55FE1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76E1A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5BEF"/>
    <w:rsid w:val="00DC6391"/>
    <w:rsid w:val="00DC7308"/>
    <w:rsid w:val="00DD0DE0"/>
    <w:rsid w:val="00DD2070"/>
    <w:rsid w:val="00DD590A"/>
    <w:rsid w:val="00DD7931"/>
    <w:rsid w:val="00DE42F9"/>
    <w:rsid w:val="00DE5D4C"/>
    <w:rsid w:val="00DE655C"/>
    <w:rsid w:val="00DE6B0A"/>
    <w:rsid w:val="00DE7888"/>
    <w:rsid w:val="00DF023D"/>
    <w:rsid w:val="00DF05FA"/>
    <w:rsid w:val="00DF13F3"/>
    <w:rsid w:val="00DF23AA"/>
    <w:rsid w:val="00DF241E"/>
    <w:rsid w:val="00DF4CB5"/>
    <w:rsid w:val="00E03434"/>
    <w:rsid w:val="00E07BCA"/>
    <w:rsid w:val="00E07CD5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37C1D"/>
    <w:rsid w:val="00E41124"/>
    <w:rsid w:val="00E415E4"/>
    <w:rsid w:val="00E42966"/>
    <w:rsid w:val="00E507CA"/>
    <w:rsid w:val="00E51771"/>
    <w:rsid w:val="00E545EC"/>
    <w:rsid w:val="00E54C1D"/>
    <w:rsid w:val="00E57A6E"/>
    <w:rsid w:val="00E61AEE"/>
    <w:rsid w:val="00E7475B"/>
    <w:rsid w:val="00E80689"/>
    <w:rsid w:val="00E842D6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5DDB"/>
    <w:rsid w:val="00EC68B5"/>
    <w:rsid w:val="00ED2E0C"/>
    <w:rsid w:val="00ED4908"/>
    <w:rsid w:val="00ED5AF3"/>
    <w:rsid w:val="00ED6847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5CAA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1E67"/>
    <w:rsid w:val="00FB4358"/>
    <w:rsid w:val="00FC2C2B"/>
    <w:rsid w:val="00FC5E10"/>
    <w:rsid w:val="00FD06EA"/>
    <w:rsid w:val="00FD1A49"/>
    <w:rsid w:val="00FD2736"/>
    <w:rsid w:val="00FD3225"/>
    <w:rsid w:val="00FD4847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E8FF7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43"/>
    <w:rPr>
      <w:rFonts w:ascii="Segoe UI" w:eastAsia="Calibri" w:hAnsi="Segoe UI" w:cs="Segoe UI"/>
      <w:sz w:val="18"/>
      <w:szCs w:val="18"/>
      <w:lang w:val="uk-UA"/>
    </w:rPr>
  </w:style>
  <w:style w:type="character" w:styleId="a9">
    <w:name w:val="Unresolved Mention"/>
    <w:basedOn w:val="a0"/>
    <w:uiPriority w:val="99"/>
    <w:semiHidden/>
    <w:unhideWhenUsed/>
    <w:rsid w:val="002C1F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F2DD81-C21D-4ADB-96E9-981578020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4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Анастасія Яковлєва</cp:lastModifiedBy>
  <cp:revision>114</cp:revision>
  <cp:lastPrinted>2021-07-26T11:17:00Z</cp:lastPrinted>
  <dcterms:created xsi:type="dcterms:W3CDTF">2020-11-05T13:53:00Z</dcterms:created>
  <dcterms:modified xsi:type="dcterms:W3CDTF">2023-04-03T08:10:00Z</dcterms:modified>
</cp:coreProperties>
</file>