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3A33" w:rsidRDefault="00973A33" w:rsidP="00572C22">
      <w:pPr>
        <w:spacing w:after="0" w:line="240" w:lineRule="auto"/>
        <w:rPr>
          <w:rFonts w:ascii="Times New Roman" w:hAnsi="Times New Roman"/>
          <w:sz w:val="28"/>
          <w:szCs w:val="28"/>
        </w:rPr>
      </w:pP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Pr>
          <w:rFonts w:ascii="Times New Roman" w:hAnsi="Times New Roman"/>
          <w:b/>
          <w:sz w:val="28"/>
          <w:szCs w:val="28"/>
          <w:lang w:eastAsia="ru-RU"/>
        </w:rPr>
        <w:t>, Світловодського міськрайонного суду Кіровоградської області</w:t>
      </w:r>
      <w:r w:rsidR="00DC3253">
        <w:rPr>
          <w:rFonts w:ascii="Times New Roman" w:hAnsi="Times New Roman"/>
          <w:b/>
          <w:sz w:val="28"/>
          <w:szCs w:val="28"/>
          <w:lang w:eastAsia="ru-RU"/>
        </w:rPr>
        <w:t>, Знам</w:t>
      </w:r>
      <w:r w:rsidR="00DC3253" w:rsidRPr="00DC3253">
        <w:rPr>
          <w:rFonts w:ascii="Times New Roman" w:hAnsi="Times New Roman"/>
          <w:b/>
          <w:sz w:val="28"/>
          <w:szCs w:val="28"/>
          <w:lang w:eastAsia="ru-RU"/>
        </w:rPr>
        <w:t>’</w:t>
      </w:r>
      <w:r w:rsidR="00DC3253">
        <w:rPr>
          <w:rFonts w:ascii="Times New Roman" w:hAnsi="Times New Roman"/>
          <w:b/>
          <w:sz w:val="28"/>
          <w:szCs w:val="28"/>
          <w:lang w:eastAsia="ru-RU"/>
        </w:rPr>
        <w:t>янського міськрайонного суду Кіровоградської області</w:t>
      </w:r>
      <w:r w:rsidR="007C723E">
        <w:rPr>
          <w:rFonts w:ascii="Times New Roman" w:hAnsi="Times New Roman"/>
          <w:b/>
          <w:sz w:val="28"/>
          <w:szCs w:val="28"/>
          <w:lang w:eastAsia="ru-RU"/>
        </w:rPr>
        <w:t xml:space="preserve">, </w:t>
      </w:r>
      <w:proofErr w:type="spellStart"/>
      <w:r w:rsidR="007C723E">
        <w:rPr>
          <w:rFonts w:ascii="Times New Roman" w:hAnsi="Times New Roman"/>
          <w:b/>
          <w:sz w:val="28"/>
          <w:szCs w:val="28"/>
          <w:lang w:eastAsia="ru-RU"/>
        </w:rPr>
        <w:t>Устинівського</w:t>
      </w:r>
      <w:proofErr w:type="spellEnd"/>
      <w:r w:rsidR="007C723E">
        <w:rPr>
          <w:rFonts w:ascii="Times New Roman" w:hAnsi="Times New Roman"/>
          <w:b/>
          <w:sz w:val="28"/>
          <w:szCs w:val="28"/>
          <w:lang w:eastAsia="ru-RU"/>
        </w:rPr>
        <w:t xml:space="preserve"> районного суду Кіровоградської області, </w:t>
      </w:r>
      <w:proofErr w:type="spellStart"/>
      <w:r w:rsidR="007C723E">
        <w:rPr>
          <w:rFonts w:ascii="Times New Roman" w:hAnsi="Times New Roman"/>
          <w:b/>
          <w:sz w:val="28"/>
          <w:szCs w:val="28"/>
          <w:lang w:eastAsia="ru-RU"/>
        </w:rPr>
        <w:t>Новомиргородського</w:t>
      </w:r>
      <w:proofErr w:type="spellEnd"/>
      <w:r w:rsidR="007C723E">
        <w:rPr>
          <w:rFonts w:ascii="Times New Roman" w:hAnsi="Times New Roman"/>
          <w:b/>
          <w:sz w:val="28"/>
          <w:szCs w:val="28"/>
          <w:lang w:eastAsia="ru-RU"/>
        </w:rPr>
        <w:t xml:space="preserve"> районного суду Кіровоградської області</w:t>
      </w:r>
      <w:r w:rsidRPr="00755B5A">
        <w:rPr>
          <w:rFonts w:ascii="Times New Roman" w:hAnsi="Times New Roman"/>
          <w:b/>
          <w:sz w:val="28"/>
          <w:szCs w:val="28"/>
          <w:lang w:eastAsia="ru-RU"/>
        </w:rPr>
        <w:t>)</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7C723E" w:rsidRPr="0085140A">
        <w:rPr>
          <w:rFonts w:ascii="Times New Roman" w:hAnsi="Times New Roman"/>
          <w:b/>
          <w:sz w:val="28"/>
          <w:szCs w:val="28"/>
          <w:lang w:eastAsia="ru-RU"/>
        </w:rPr>
        <w:t>для охорони об’єктів в           м. Кропивницький</w:t>
      </w:r>
      <w:r w:rsidR="007C723E">
        <w:rPr>
          <w:rFonts w:ascii="Times New Roman" w:hAnsi="Times New Roman"/>
          <w:b/>
          <w:sz w:val="28"/>
          <w:szCs w:val="28"/>
          <w:lang w:eastAsia="ru-RU"/>
        </w:rPr>
        <w:t>, Світловодського міськрайонного суду Кіровоградської області, Знам</w:t>
      </w:r>
      <w:r w:rsidR="007C723E" w:rsidRPr="00DC3253">
        <w:rPr>
          <w:rFonts w:ascii="Times New Roman" w:hAnsi="Times New Roman"/>
          <w:b/>
          <w:sz w:val="28"/>
          <w:szCs w:val="28"/>
          <w:lang w:eastAsia="ru-RU"/>
        </w:rPr>
        <w:t>’</w:t>
      </w:r>
      <w:r w:rsidR="007C723E">
        <w:rPr>
          <w:rFonts w:ascii="Times New Roman" w:hAnsi="Times New Roman"/>
          <w:b/>
          <w:sz w:val="28"/>
          <w:szCs w:val="28"/>
          <w:lang w:eastAsia="ru-RU"/>
        </w:rPr>
        <w:t xml:space="preserve">янського міськрайонного суду Кіровоградської області, </w:t>
      </w:r>
      <w:proofErr w:type="spellStart"/>
      <w:r w:rsidR="007C723E">
        <w:rPr>
          <w:rFonts w:ascii="Times New Roman" w:hAnsi="Times New Roman"/>
          <w:b/>
          <w:sz w:val="28"/>
          <w:szCs w:val="28"/>
          <w:lang w:eastAsia="ru-RU"/>
        </w:rPr>
        <w:t>Устинівського</w:t>
      </w:r>
      <w:proofErr w:type="spellEnd"/>
      <w:r w:rsidR="007C723E">
        <w:rPr>
          <w:rFonts w:ascii="Times New Roman" w:hAnsi="Times New Roman"/>
          <w:b/>
          <w:sz w:val="28"/>
          <w:szCs w:val="28"/>
          <w:lang w:eastAsia="ru-RU"/>
        </w:rPr>
        <w:t xml:space="preserve"> районного суду Кіровоградської області, </w:t>
      </w:r>
      <w:proofErr w:type="spellStart"/>
      <w:r w:rsidR="007C723E">
        <w:rPr>
          <w:rFonts w:ascii="Times New Roman" w:hAnsi="Times New Roman"/>
          <w:b/>
          <w:sz w:val="28"/>
          <w:szCs w:val="28"/>
          <w:lang w:eastAsia="ru-RU"/>
        </w:rPr>
        <w:t>Новомиргородського</w:t>
      </w:r>
      <w:proofErr w:type="spellEnd"/>
      <w:r w:rsidR="007C723E">
        <w:rPr>
          <w:rFonts w:ascii="Times New Roman" w:hAnsi="Times New Roman"/>
          <w:b/>
          <w:sz w:val="28"/>
          <w:szCs w:val="28"/>
          <w:lang w:eastAsia="ru-RU"/>
        </w:rPr>
        <w:t xml:space="preserve"> районного суду Кіровоградської області</w:t>
      </w:r>
      <w:r w:rsidR="007C723E"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3260 гривень, відповідно до постанови Кабінету Міністрів України від 03 квітня 2019 року № 289 «Про грошове забезпечення </w:t>
      </w:r>
      <w:r w:rsidRPr="008F3B95">
        <w:rPr>
          <w:rFonts w:ascii="Times New Roman" w:hAnsi="Times New Roman"/>
          <w:sz w:val="28"/>
          <w:szCs w:val="28"/>
          <w:lang w:eastAsia="ru-RU"/>
        </w:rPr>
        <w:lastRenderedPageBreak/>
        <w:t>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C60512">
        <w:rPr>
          <w:rFonts w:ascii="Times New Roman" w:hAnsi="Times New Roman"/>
          <w:sz w:val="28"/>
          <w:szCs w:val="28"/>
          <w:lang w:eastAsia="ru-RU"/>
        </w:rPr>
        <w:t xml:space="preserve">, або приписного посвідчення </w:t>
      </w:r>
      <w:r w:rsidR="00C60512" w:rsidRPr="00C60512">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lastRenderedPageBreak/>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C60512">
        <w:rPr>
          <w:rFonts w:ascii="Times New Roman" w:hAnsi="Times New Roman"/>
          <w:color w:val="000000" w:themeColor="text1"/>
          <w:sz w:val="28"/>
          <w:szCs w:val="28"/>
          <w:lang w:eastAsia="ru-RU"/>
        </w:rPr>
        <w:t>18</w:t>
      </w:r>
      <w:r w:rsidRPr="006F2B14">
        <w:rPr>
          <w:rFonts w:ascii="Times New Roman" w:hAnsi="Times New Roman"/>
          <w:color w:val="000000" w:themeColor="text1"/>
          <w:sz w:val="28"/>
          <w:szCs w:val="28"/>
          <w:lang w:eastAsia="ru-RU"/>
        </w:rPr>
        <w:t xml:space="preserve"> </w:t>
      </w:r>
      <w:r w:rsidR="007C723E">
        <w:rPr>
          <w:rFonts w:ascii="Times New Roman" w:hAnsi="Times New Roman"/>
          <w:color w:val="000000" w:themeColor="text1"/>
          <w:sz w:val="28"/>
          <w:szCs w:val="28"/>
          <w:lang w:eastAsia="ru-RU"/>
        </w:rPr>
        <w:t>квітня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400C02">
        <w:rPr>
          <w:rFonts w:ascii="Times New Roman" w:hAnsi="Times New Roman"/>
          <w:color w:val="000000" w:themeColor="text1"/>
          <w:sz w:val="28"/>
          <w:szCs w:val="28"/>
          <w:lang w:eastAsia="ru-RU"/>
        </w:rPr>
        <w:t>21</w:t>
      </w:r>
      <w:bookmarkStart w:id="0" w:name="_GoBack"/>
      <w:bookmarkEnd w:id="0"/>
      <w:r w:rsidRPr="001630E1">
        <w:rPr>
          <w:rFonts w:ascii="Times New Roman" w:hAnsi="Times New Roman"/>
          <w:color w:val="000000" w:themeColor="text1"/>
          <w:sz w:val="28"/>
          <w:szCs w:val="28"/>
          <w:lang w:eastAsia="ru-RU"/>
        </w:rPr>
        <w:t xml:space="preserve"> </w:t>
      </w:r>
      <w:r w:rsidR="00C60512">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400C02">
              <w:rPr>
                <w:rFonts w:ascii="Times New Roman" w:hAnsi="Times New Roman"/>
                <w:color w:val="000000" w:themeColor="text1"/>
                <w:sz w:val="28"/>
                <w:szCs w:val="28"/>
                <w:lang w:eastAsia="ru-RU"/>
              </w:rPr>
              <w:t>23</w:t>
            </w:r>
            <w:r>
              <w:rPr>
                <w:rFonts w:ascii="Times New Roman" w:hAnsi="Times New Roman"/>
                <w:color w:val="000000" w:themeColor="text1"/>
                <w:sz w:val="28"/>
                <w:szCs w:val="28"/>
                <w:lang w:eastAsia="ru-RU"/>
              </w:rPr>
              <w:t xml:space="preserve"> </w:t>
            </w:r>
            <w:r w:rsidR="00C60512">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 xml:space="preserve">ня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6E22F6">
                    <w:rPr>
                      <w:rFonts w:ascii="Times New Roman" w:hAnsi="Times New Roman"/>
                      <w:sz w:val="28"/>
                      <w:szCs w:val="28"/>
                      <w:lang w:eastAsia="ru-RU"/>
                    </w:rPr>
                    <w:t>досвід проходження служби у правоохоронних органах чи військових формуваннях, органах системи правосуддя - не менше ніж 1 рік.</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BB784F" w:rsidRPr="0095350E" w:rsidRDefault="00BB784F" w:rsidP="00BB784F">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r>
        <w:rPr>
          <w:rFonts w:ascii="Times New Roman" w:hAnsi="Times New Roman"/>
          <w:sz w:val="28"/>
          <w:szCs w:val="28"/>
        </w:rPr>
        <w:t>а</w:t>
      </w:r>
      <w:proofErr w:type="spellEnd"/>
      <w:r w:rsidRPr="0095350E">
        <w:rPr>
          <w:rFonts w:ascii="Times New Roman" w:hAnsi="Times New Roman"/>
          <w:sz w:val="28"/>
          <w:szCs w:val="28"/>
        </w:rPr>
        <w:t xml:space="preserve"> відділу по роботі з </w:t>
      </w:r>
    </w:p>
    <w:p w:rsidR="00BB784F" w:rsidRPr="0095350E" w:rsidRDefault="00BB784F" w:rsidP="00BB784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BB784F" w:rsidRDefault="00BB784F" w:rsidP="00BB784F">
      <w:pPr>
        <w:spacing w:after="0" w:line="240" w:lineRule="auto"/>
        <w:rPr>
          <w:rFonts w:ascii="Times New Roman" w:hAnsi="Times New Roman"/>
          <w:b/>
          <w:sz w:val="28"/>
          <w:szCs w:val="28"/>
        </w:rPr>
      </w:pPr>
      <w:r>
        <w:rPr>
          <w:rFonts w:ascii="Times New Roman" w:hAnsi="Times New Roman"/>
          <w:sz w:val="28"/>
          <w:szCs w:val="28"/>
        </w:rPr>
        <w:t xml:space="preserve">старший лейтенант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w:t>
      </w:r>
      <w:r w:rsidRPr="00184360">
        <w:rPr>
          <w:rFonts w:ascii="Times New Roman" w:hAnsi="Times New Roman"/>
          <w:b/>
          <w:sz w:val="28"/>
          <w:szCs w:val="28"/>
        </w:rPr>
        <w:t xml:space="preserve"> </w:t>
      </w:r>
      <w:r>
        <w:rPr>
          <w:rFonts w:ascii="Times New Roman" w:hAnsi="Times New Roman"/>
          <w:b/>
          <w:sz w:val="28"/>
          <w:szCs w:val="28"/>
        </w:rPr>
        <w:t>ЯКОВЛЄВА</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973A33" w:rsidRDefault="00973A33" w:rsidP="00572C22">
      <w:pPr>
        <w:spacing w:after="0" w:line="240" w:lineRule="auto"/>
        <w:rPr>
          <w:rFonts w:ascii="Times New Roman" w:hAnsi="Times New Roman"/>
          <w:sz w:val="28"/>
          <w:szCs w:val="28"/>
        </w:rPr>
      </w:pPr>
    </w:p>
    <w:p w:rsidR="007C723E" w:rsidRDefault="007C723E"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E47E55">
        <w:rPr>
          <w:rFonts w:ascii="Times New Roman" w:hAnsi="Times New Roman"/>
          <w:b/>
          <w:sz w:val="28"/>
          <w:szCs w:val="28"/>
          <w:lang w:eastAsia="ru-RU"/>
        </w:rPr>
        <w:t>для охорони</w:t>
      </w:r>
      <w:r w:rsidR="00BB784F">
        <w:rPr>
          <w:rFonts w:ascii="Times New Roman" w:hAnsi="Times New Roman"/>
          <w:b/>
          <w:sz w:val="28"/>
          <w:szCs w:val="28"/>
          <w:lang w:eastAsia="ru-RU"/>
        </w:rPr>
        <w:t xml:space="preserve"> об’єктів в місті Кропивницький, </w:t>
      </w:r>
      <w:r w:rsidR="00E47E55">
        <w:rPr>
          <w:rFonts w:ascii="Times New Roman" w:hAnsi="Times New Roman"/>
          <w:b/>
          <w:sz w:val="28"/>
          <w:szCs w:val="28"/>
          <w:lang w:eastAsia="ru-RU"/>
        </w:rPr>
        <w:t>Світловодського міськрайонного суду Кіровоградської області</w:t>
      </w:r>
      <w:r w:rsidR="002E6D0C">
        <w:rPr>
          <w:rFonts w:ascii="Times New Roman" w:hAnsi="Times New Roman"/>
          <w:b/>
          <w:sz w:val="28"/>
          <w:szCs w:val="28"/>
          <w:lang w:eastAsia="ru-RU"/>
        </w:rPr>
        <w:t xml:space="preserve">, </w:t>
      </w:r>
      <w:r w:rsidR="00973A33">
        <w:rPr>
          <w:rFonts w:ascii="Times New Roman" w:hAnsi="Times New Roman"/>
          <w:b/>
          <w:sz w:val="28"/>
          <w:szCs w:val="28"/>
          <w:lang w:eastAsia="ru-RU"/>
        </w:rPr>
        <w:t>Знам</w:t>
      </w:r>
      <w:r w:rsidR="00973A33" w:rsidRPr="00973A33">
        <w:rPr>
          <w:rFonts w:ascii="Times New Roman" w:hAnsi="Times New Roman"/>
          <w:b/>
          <w:sz w:val="28"/>
          <w:szCs w:val="28"/>
          <w:lang w:eastAsia="ru-RU"/>
        </w:rPr>
        <w:t>’</w:t>
      </w:r>
      <w:r w:rsidR="00973A33">
        <w:rPr>
          <w:rFonts w:ascii="Times New Roman" w:hAnsi="Times New Roman"/>
          <w:b/>
          <w:sz w:val="28"/>
          <w:szCs w:val="28"/>
          <w:lang w:eastAsia="ru-RU"/>
        </w:rPr>
        <w:t xml:space="preserve">янського міськрайонного суду Кіровоградської області, </w:t>
      </w:r>
      <w:proofErr w:type="spellStart"/>
      <w:r w:rsidR="00973A33">
        <w:rPr>
          <w:rFonts w:ascii="Times New Roman" w:hAnsi="Times New Roman"/>
          <w:b/>
          <w:sz w:val="28"/>
          <w:szCs w:val="28"/>
          <w:lang w:eastAsia="ru-RU"/>
        </w:rPr>
        <w:t>Новгородківсь</w:t>
      </w:r>
      <w:r w:rsidR="002E6D0C">
        <w:rPr>
          <w:rFonts w:ascii="Times New Roman" w:hAnsi="Times New Roman"/>
          <w:b/>
          <w:sz w:val="28"/>
          <w:szCs w:val="28"/>
          <w:lang w:eastAsia="ru-RU"/>
        </w:rPr>
        <w:t>кого</w:t>
      </w:r>
      <w:proofErr w:type="spellEnd"/>
      <w:r w:rsidR="002E6D0C">
        <w:rPr>
          <w:rFonts w:ascii="Times New Roman" w:hAnsi="Times New Roman"/>
          <w:b/>
          <w:sz w:val="28"/>
          <w:szCs w:val="28"/>
          <w:lang w:eastAsia="ru-RU"/>
        </w:rPr>
        <w:t xml:space="preserve"> районного суду Кіровоградської області, </w:t>
      </w:r>
      <w:r w:rsidR="00BB784F">
        <w:rPr>
          <w:rFonts w:ascii="Times New Roman" w:hAnsi="Times New Roman"/>
          <w:b/>
          <w:sz w:val="28"/>
          <w:szCs w:val="28"/>
          <w:lang w:eastAsia="ru-RU"/>
        </w:rPr>
        <w:t>Новоукраїнського</w:t>
      </w:r>
      <w:r w:rsidR="002E6D0C">
        <w:rPr>
          <w:rFonts w:ascii="Times New Roman" w:hAnsi="Times New Roman"/>
          <w:b/>
          <w:sz w:val="28"/>
          <w:szCs w:val="28"/>
          <w:lang w:eastAsia="ru-RU"/>
        </w:rPr>
        <w:t xml:space="preserve"> районного суду Кіровоградської області</w:t>
      </w:r>
      <w:r w:rsidR="00BB784F">
        <w:rPr>
          <w:rFonts w:ascii="Times New Roman" w:hAnsi="Times New Roman"/>
          <w:b/>
          <w:sz w:val="28"/>
          <w:szCs w:val="28"/>
          <w:lang w:eastAsia="ru-RU"/>
        </w:rPr>
        <w:t xml:space="preserve">, </w:t>
      </w:r>
      <w:proofErr w:type="spellStart"/>
      <w:r w:rsidR="007C723E">
        <w:rPr>
          <w:rFonts w:ascii="Times New Roman" w:hAnsi="Times New Roman"/>
          <w:b/>
          <w:sz w:val="28"/>
          <w:szCs w:val="28"/>
          <w:lang w:eastAsia="ru-RU"/>
        </w:rPr>
        <w:t>Устинівського</w:t>
      </w:r>
      <w:proofErr w:type="spellEnd"/>
      <w:r w:rsidR="00BB784F">
        <w:rPr>
          <w:rFonts w:ascii="Times New Roman" w:hAnsi="Times New Roman"/>
          <w:b/>
          <w:sz w:val="28"/>
          <w:szCs w:val="28"/>
          <w:lang w:eastAsia="ru-RU"/>
        </w:rPr>
        <w:t xml:space="preserve"> районного суду Кіровоградської області, </w:t>
      </w:r>
      <w:r w:rsidR="00973A33">
        <w:rPr>
          <w:rFonts w:ascii="Times New Roman" w:hAnsi="Times New Roman"/>
          <w:b/>
          <w:sz w:val="28"/>
          <w:szCs w:val="28"/>
          <w:lang w:eastAsia="ru-RU"/>
        </w:rPr>
        <w:t>Петрівсь</w:t>
      </w:r>
      <w:r w:rsidR="00BB784F">
        <w:rPr>
          <w:rFonts w:ascii="Times New Roman" w:hAnsi="Times New Roman"/>
          <w:b/>
          <w:sz w:val="28"/>
          <w:szCs w:val="28"/>
          <w:lang w:eastAsia="ru-RU"/>
        </w:rPr>
        <w:t>кого районного суду Кіровоградської області</w:t>
      </w:r>
      <w:r w:rsidR="0058116C">
        <w:rPr>
          <w:rFonts w:ascii="Times New Roman" w:hAnsi="Times New Roman"/>
          <w:b/>
          <w:sz w:val="28"/>
          <w:szCs w:val="28"/>
          <w:lang w:eastAsia="ru-RU"/>
        </w:rPr>
        <w:t xml:space="preserve">, </w:t>
      </w:r>
      <w:bookmarkStart w:id="1" w:name="_Hlk164325003"/>
      <w:r w:rsidR="0058116C">
        <w:rPr>
          <w:rFonts w:ascii="Times New Roman" w:hAnsi="Times New Roman"/>
          <w:b/>
          <w:sz w:val="28"/>
          <w:szCs w:val="28"/>
          <w:lang w:eastAsia="ru-RU"/>
        </w:rPr>
        <w:t>Новоархангельського районного суду Кіровоградської області</w:t>
      </w:r>
      <w:bookmarkEnd w:id="1"/>
      <w:r w:rsidR="002E6D0C">
        <w:rPr>
          <w:rFonts w:ascii="Times New Roman" w:hAnsi="Times New Roman"/>
          <w:b/>
          <w:sz w:val="28"/>
          <w:szCs w:val="28"/>
          <w:lang w:eastAsia="ru-RU"/>
        </w:rPr>
        <w:t>)</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7C723E">
        <w:rPr>
          <w:rFonts w:ascii="Times New Roman" w:hAnsi="Times New Roman"/>
          <w:b/>
          <w:sz w:val="28"/>
          <w:szCs w:val="28"/>
          <w:lang w:eastAsia="ru-RU"/>
        </w:rPr>
        <w:t>для охорони об’єктів в місті Кропивницький, Світловодського міськрайонного суду Кіровоградської області, Знам</w:t>
      </w:r>
      <w:r w:rsidR="007C723E" w:rsidRPr="00973A33">
        <w:rPr>
          <w:rFonts w:ascii="Times New Roman" w:hAnsi="Times New Roman"/>
          <w:b/>
          <w:sz w:val="28"/>
          <w:szCs w:val="28"/>
          <w:lang w:eastAsia="ru-RU"/>
        </w:rPr>
        <w:t>’</w:t>
      </w:r>
      <w:r w:rsidR="007C723E">
        <w:rPr>
          <w:rFonts w:ascii="Times New Roman" w:hAnsi="Times New Roman"/>
          <w:b/>
          <w:sz w:val="28"/>
          <w:szCs w:val="28"/>
          <w:lang w:eastAsia="ru-RU"/>
        </w:rPr>
        <w:t xml:space="preserve">янського міськрайонного суду Кіровоградської області, </w:t>
      </w:r>
      <w:proofErr w:type="spellStart"/>
      <w:r w:rsidR="007C723E">
        <w:rPr>
          <w:rFonts w:ascii="Times New Roman" w:hAnsi="Times New Roman"/>
          <w:b/>
          <w:sz w:val="28"/>
          <w:szCs w:val="28"/>
          <w:lang w:eastAsia="ru-RU"/>
        </w:rPr>
        <w:t>Новгородківського</w:t>
      </w:r>
      <w:proofErr w:type="spellEnd"/>
      <w:r w:rsidR="007C723E">
        <w:rPr>
          <w:rFonts w:ascii="Times New Roman" w:hAnsi="Times New Roman"/>
          <w:b/>
          <w:sz w:val="28"/>
          <w:szCs w:val="28"/>
          <w:lang w:eastAsia="ru-RU"/>
        </w:rPr>
        <w:t xml:space="preserve"> районного суду Кіровоградської області, Новоукраїнського районного суду Кіровоградської області, </w:t>
      </w:r>
      <w:proofErr w:type="spellStart"/>
      <w:r w:rsidR="007C723E">
        <w:rPr>
          <w:rFonts w:ascii="Times New Roman" w:hAnsi="Times New Roman"/>
          <w:b/>
          <w:sz w:val="28"/>
          <w:szCs w:val="28"/>
          <w:lang w:eastAsia="ru-RU"/>
        </w:rPr>
        <w:t>Устинівського</w:t>
      </w:r>
      <w:proofErr w:type="spellEnd"/>
      <w:r w:rsidR="007C723E">
        <w:rPr>
          <w:rFonts w:ascii="Times New Roman" w:hAnsi="Times New Roman"/>
          <w:b/>
          <w:sz w:val="28"/>
          <w:szCs w:val="28"/>
          <w:lang w:eastAsia="ru-RU"/>
        </w:rPr>
        <w:t xml:space="preserve"> районного суду Кіровоградської області, Петрівського районного суду Кіровоградської області</w:t>
      </w:r>
      <w:r w:rsidR="0058116C">
        <w:rPr>
          <w:rFonts w:ascii="Times New Roman" w:hAnsi="Times New Roman"/>
          <w:b/>
          <w:sz w:val="28"/>
          <w:szCs w:val="28"/>
          <w:lang w:eastAsia="ru-RU"/>
        </w:rPr>
        <w:t>,</w:t>
      </w:r>
      <w:r w:rsidR="0058116C" w:rsidRPr="0058116C">
        <w:rPr>
          <w:rFonts w:ascii="Times New Roman" w:hAnsi="Times New Roman"/>
          <w:b/>
          <w:sz w:val="28"/>
          <w:szCs w:val="28"/>
          <w:lang w:eastAsia="ru-RU"/>
        </w:rPr>
        <w:t xml:space="preserve"> </w:t>
      </w:r>
      <w:r w:rsidR="0058116C">
        <w:rPr>
          <w:rFonts w:ascii="Times New Roman" w:hAnsi="Times New Roman"/>
          <w:b/>
          <w:sz w:val="28"/>
          <w:szCs w:val="28"/>
          <w:lang w:eastAsia="ru-RU"/>
        </w:rPr>
        <w:t xml:space="preserve">Новоархангельського районного суду Кіровоградської області </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r w:rsidR="0058116C">
        <w:rPr>
          <w:rFonts w:ascii="Times New Roman" w:hAnsi="Times New Roman"/>
          <w:sz w:val="28"/>
          <w:szCs w:val="28"/>
          <w:lang w:eastAsia="ru-RU"/>
        </w:rPr>
        <w:t xml:space="preserve">, або приписного посвідчення </w:t>
      </w:r>
      <w:r w:rsidR="0058116C" w:rsidRPr="0058116C">
        <w:rPr>
          <w:rFonts w:ascii="Times New Roman" w:hAnsi="Times New Roman"/>
          <w:sz w:val="28"/>
          <w:szCs w:val="28"/>
          <w:u w:val="single"/>
          <w:lang w:eastAsia="ru-RU"/>
        </w:rPr>
        <w:t>з відміткою про постановку на військовий облік</w:t>
      </w:r>
      <w:r>
        <w:rPr>
          <w:rFonts w:ascii="Times New Roman" w:hAnsi="Times New Roman"/>
          <w:sz w:val="28"/>
          <w:szCs w:val="28"/>
          <w:lang w:eastAsia="ru-RU"/>
        </w:rPr>
        <w:t>;</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58116C">
        <w:rPr>
          <w:rFonts w:ascii="Times New Roman" w:hAnsi="Times New Roman"/>
          <w:color w:val="000000" w:themeColor="text1"/>
          <w:sz w:val="28"/>
          <w:szCs w:val="28"/>
          <w:lang w:eastAsia="ru-RU"/>
        </w:rPr>
        <w:t>18</w:t>
      </w:r>
      <w:r w:rsidRPr="006F2B14">
        <w:rPr>
          <w:rFonts w:ascii="Times New Roman" w:hAnsi="Times New Roman"/>
          <w:color w:val="000000" w:themeColor="text1"/>
          <w:sz w:val="28"/>
          <w:szCs w:val="28"/>
          <w:lang w:eastAsia="ru-RU"/>
        </w:rPr>
        <w:t xml:space="preserve"> </w:t>
      </w:r>
      <w:r w:rsidR="007C723E">
        <w:rPr>
          <w:rFonts w:ascii="Times New Roman" w:hAnsi="Times New Roman"/>
          <w:color w:val="000000" w:themeColor="text1"/>
          <w:sz w:val="28"/>
          <w:szCs w:val="28"/>
          <w:lang w:eastAsia="ru-RU"/>
        </w:rPr>
        <w:t>квітня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7C723E">
        <w:rPr>
          <w:rFonts w:ascii="Times New Roman" w:hAnsi="Times New Roman"/>
          <w:color w:val="000000" w:themeColor="text1"/>
          <w:sz w:val="28"/>
          <w:szCs w:val="28"/>
          <w:lang w:eastAsia="ru-RU"/>
        </w:rPr>
        <w:t xml:space="preserve"> </w:t>
      </w:r>
      <w:r w:rsidR="00400C02">
        <w:rPr>
          <w:rFonts w:ascii="Times New Roman" w:hAnsi="Times New Roman"/>
          <w:color w:val="000000" w:themeColor="text1"/>
          <w:sz w:val="28"/>
          <w:szCs w:val="28"/>
          <w:lang w:eastAsia="ru-RU"/>
        </w:rPr>
        <w:t>21</w:t>
      </w:r>
      <w:r w:rsidR="00A16857">
        <w:rPr>
          <w:rFonts w:ascii="Times New Roman" w:hAnsi="Times New Roman"/>
          <w:color w:val="000000" w:themeColor="text1"/>
          <w:sz w:val="28"/>
          <w:szCs w:val="28"/>
          <w:lang w:eastAsia="ru-RU"/>
        </w:rPr>
        <w:t xml:space="preserve"> </w:t>
      </w:r>
      <w:r w:rsidR="0058116C">
        <w:rPr>
          <w:rFonts w:ascii="Times New Roman" w:hAnsi="Times New Roman"/>
          <w:color w:val="000000" w:themeColor="text1"/>
          <w:sz w:val="28"/>
          <w:szCs w:val="28"/>
          <w:lang w:eastAsia="ru-RU"/>
        </w:rPr>
        <w:t>трав</w:t>
      </w:r>
      <w:r w:rsidR="00BB784F">
        <w:rPr>
          <w:rFonts w:ascii="Times New Roman" w:hAnsi="Times New Roman"/>
          <w:color w:val="000000" w:themeColor="text1"/>
          <w:sz w:val="28"/>
          <w:szCs w:val="28"/>
          <w:lang w:eastAsia="ru-RU"/>
        </w:rPr>
        <w:t>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400C02">
              <w:rPr>
                <w:rFonts w:ascii="Times New Roman" w:hAnsi="Times New Roman"/>
                <w:color w:val="000000" w:themeColor="text1"/>
                <w:sz w:val="28"/>
                <w:szCs w:val="28"/>
                <w:lang w:eastAsia="ru-RU"/>
              </w:rPr>
              <w:t>23</w:t>
            </w:r>
            <w:r>
              <w:rPr>
                <w:rFonts w:ascii="Times New Roman" w:hAnsi="Times New Roman"/>
                <w:color w:val="000000" w:themeColor="text1"/>
                <w:sz w:val="28"/>
                <w:szCs w:val="28"/>
                <w:lang w:eastAsia="ru-RU"/>
              </w:rPr>
              <w:t xml:space="preserve"> </w:t>
            </w:r>
            <w:r w:rsidR="0058116C">
              <w:rPr>
                <w:rFonts w:ascii="Times New Roman" w:hAnsi="Times New Roman"/>
                <w:color w:val="000000" w:themeColor="text1"/>
                <w:sz w:val="28"/>
                <w:szCs w:val="28"/>
                <w:lang w:eastAsia="ru-RU"/>
              </w:rPr>
              <w:t>трав</w:t>
            </w:r>
            <w:r w:rsidR="00BB784F">
              <w:rPr>
                <w:rFonts w:ascii="Times New Roman" w:hAnsi="Times New Roman"/>
                <w:color w:val="000000" w:themeColor="text1"/>
                <w:sz w:val="28"/>
                <w:szCs w:val="28"/>
                <w:lang w:eastAsia="ru-RU"/>
              </w:rPr>
              <w:t>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D75E4" w:rsidP="00572C2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r>
        <w:rPr>
          <w:rFonts w:ascii="Times New Roman" w:hAnsi="Times New Roman"/>
          <w:sz w:val="28"/>
          <w:szCs w:val="28"/>
        </w:rPr>
        <w:t>а</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99743B" w:rsidP="00572C22">
      <w:pPr>
        <w:spacing w:after="0" w:line="240" w:lineRule="auto"/>
        <w:rPr>
          <w:rFonts w:ascii="Times New Roman" w:hAnsi="Times New Roman"/>
          <w:sz w:val="28"/>
          <w:szCs w:val="28"/>
        </w:rPr>
      </w:pPr>
      <w:r>
        <w:rPr>
          <w:rFonts w:ascii="Times New Roman" w:hAnsi="Times New Roman"/>
          <w:sz w:val="28"/>
          <w:szCs w:val="28"/>
        </w:rPr>
        <w:t>старший лейтенант</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sidR="005D75E4">
        <w:rPr>
          <w:rFonts w:ascii="Times New Roman" w:hAnsi="Times New Roman"/>
          <w:b/>
          <w:sz w:val="28"/>
          <w:szCs w:val="28"/>
        </w:rPr>
        <w:t>ЯКОВЛЄВА</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C02"/>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16C"/>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48A"/>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C723E"/>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3A3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0512"/>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284558"/>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 w:type="paragraph" w:customStyle="1" w:styleId="aa">
    <w:name w:val="[Немає стилю абзацу]"/>
    <w:uiPriority w:val="99"/>
    <w:rsid w:val="00973A33"/>
    <w:pPr>
      <w:widowControl w:val="0"/>
      <w:autoSpaceDE w:val="0"/>
      <w:autoSpaceDN w:val="0"/>
      <w:adjustRightInd w:val="0"/>
      <w:spacing w:after="0" w:line="288" w:lineRule="auto"/>
    </w:pPr>
    <w:rPr>
      <w:rFonts w:ascii="Times New Roman" w:eastAsia="Times New Roman" w:hAnsi="Times New Roman" w:cs="Times New Roman"/>
      <w:color w:val="000000"/>
      <w:sz w:val="24"/>
      <w:szCs w:val="24"/>
      <w:lang w:val="en-US"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9583915">
      <w:bodyDiv w:val="1"/>
      <w:marLeft w:val="0"/>
      <w:marRight w:val="0"/>
      <w:marTop w:val="0"/>
      <w:marBottom w:val="0"/>
      <w:divBdr>
        <w:top w:val="none" w:sz="0" w:space="0" w:color="auto"/>
        <w:left w:val="none" w:sz="0" w:space="0" w:color="auto"/>
        <w:bottom w:val="none" w:sz="0" w:space="0" w:color="auto"/>
        <w:right w:val="none" w:sz="0" w:space="0" w:color="auto"/>
      </w:divBdr>
    </w:div>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14DC43-6E3C-4B91-9A56-F592FBC14C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8</Pages>
  <Words>2285</Words>
  <Characters>13025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10</cp:revision>
  <cp:lastPrinted>2021-07-26T11:17:00Z</cp:lastPrinted>
  <dcterms:created xsi:type="dcterms:W3CDTF">2023-12-27T07:14:00Z</dcterms:created>
  <dcterms:modified xsi:type="dcterms:W3CDTF">2024-04-18T11:54:00Z</dcterms:modified>
</cp:coreProperties>
</file>