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B95" w:rsidRPr="008F3B95" w:rsidRDefault="008F3B95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ЗАТВЕРДЖЕНО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 xml:space="preserve">управління Служби судової охорони у </w:t>
      </w:r>
      <w:r w:rsidR="002D1259">
        <w:rPr>
          <w:rFonts w:ascii="Times New Roman" w:hAnsi="Times New Roman"/>
          <w:sz w:val="28"/>
          <w:szCs w:val="28"/>
        </w:rPr>
        <w:t>Кіровоградській області</w:t>
      </w:r>
      <w:r w:rsidR="002D1259">
        <w:rPr>
          <w:rFonts w:ascii="Times New Roman" w:hAnsi="Times New Roman"/>
          <w:sz w:val="28"/>
          <w:szCs w:val="28"/>
        </w:rPr>
        <w:br/>
        <w:t xml:space="preserve">від </w:t>
      </w:r>
      <w:r w:rsidR="0064521A">
        <w:rPr>
          <w:rFonts w:ascii="Times New Roman" w:hAnsi="Times New Roman"/>
          <w:sz w:val="28"/>
          <w:szCs w:val="28"/>
        </w:rPr>
        <w:t>03</w:t>
      </w:r>
      <w:r w:rsidR="002D1259">
        <w:rPr>
          <w:rFonts w:ascii="Times New Roman" w:hAnsi="Times New Roman"/>
          <w:sz w:val="28"/>
          <w:szCs w:val="28"/>
        </w:rPr>
        <w:t>.</w:t>
      </w:r>
      <w:r w:rsidR="00E30114">
        <w:rPr>
          <w:rFonts w:ascii="Times New Roman" w:hAnsi="Times New Roman"/>
          <w:sz w:val="28"/>
          <w:szCs w:val="28"/>
        </w:rPr>
        <w:t>0</w:t>
      </w:r>
      <w:r w:rsidR="0032060C">
        <w:rPr>
          <w:rFonts w:ascii="Times New Roman" w:hAnsi="Times New Roman"/>
          <w:sz w:val="28"/>
          <w:szCs w:val="28"/>
        </w:rPr>
        <w:t>6</w:t>
      </w:r>
      <w:r w:rsidR="002D1259">
        <w:rPr>
          <w:rFonts w:ascii="Times New Roman" w:hAnsi="Times New Roman"/>
          <w:sz w:val="28"/>
          <w:szCs w:val="28"/>
        </w:rPr>
        <w:t>.202</w:t>
      </w:r>
      <w:r w:rsidR="00E30114">
        <w:rPr>
          <w:rFonts w:ascii="Times New Roman" w:hAnsi="Times New Roman"/>
          <w:sz w:val="28"/>
          <w:szCs w:val="28"/>
        </w:rPr>
        <w:t>1</w:t>
      </w:r>
      <w:r w:rsidR="002D1259">
        <w:rPr>
          <w:rFonts w:ascii="Times New Roman" w:hAnsi="Times New Roman"/>
          <w:sz w:val="28"/>
          <w:szCs w:val="28"/>
        </w:rPr>
        <w:t xml:space="preserve"> </w:t>
      </w:r>
      <w:r w:rsidRPr="008F3B9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64521A">
        <w:rPr>
          <w:rFonts w:ascii="Times New Roman" w:hAnsi="Times New Roman"/>
          <w:sz w:val="28"/>
          <w:szCs w:val="28"/>
        </w:rPr>
        <w:t>100</w:t>
      </w:r>
      <w:r w:rsidR="006955D9">
        <w:rPr>
          <w:rFonts w:ascii="Times New Roman" w:hAnsi="Times New Roman"/>
          <w:sz w:val="28"/>
          <w:szCs w:val="28"/>
        </w:rPr>
        <w:t xml:space="preserve"> АГ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8F3B95" w:rsidRPr="008F3B95" w:rsidRDefault="008F3B95" w:rsidP="00F666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І категорії </w:t>
      </w:r>
      <w:r w:rsidR="00291AA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2060C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291AA2">
        <w:rPr>
          <w:rFonts w:ascii="Times New Roman" w:hAnsi="Times New Roman"/>
          <w:b/>
          <w:sz w:val="28"/>
          <w:szCs w:val="28"/>
          <w:lang w:eastAsia="ru-RU"/>
        </w:rPr>
        <w:t xml:space="preserve"> відділення </w:t>
      </w:r>
      <w:r w:rsidR="0032060C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</w:t>
      </w:r>
      <w:r w:rsidR="00F6661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2060C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8E18D9" w:rsidRP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підрозділу</w:t>
      </w:r>
      <w:proofErr w:type="spellEnd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 w:rsidR="0034031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D137B7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в м. </w:t>
      </w:r>
      <w:proofErr w:type="spellStart"/>
      <w:r w:rsidR="0032060C">
        <w:rPr>
          <w:rFonts w:ascii="Times New Roman" w:hAnsi="Times New Roman"/>
          <w:b/>
          <w:sz w:val="28"/>
          <w:szCs w:val="28"/>
          <w:lang w:val="ru-RU" w:eastAsia="ru-RU"/>
        </w:rPr>
        <w:t>Кропивницький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8F3B95" w:rsidRPr="008F3B95" w:rsidRDefault="008F3B95" w:rsidP="008E1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1. Основні посадові обов’язки контролера І категорії</w:t>
      </w:r>
      <w:r w:rsidR="00F6661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E14C3"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F6661B">
        <w:rPr>
          <w:rFonts w:ascii="Times New Roman" w:hAnsi="Times New Roman"/>
          <w:b/>
          <w:sz w:val="28"/>
          <w:szCs w:val="28"/>
          <w:lang w:eastAsia="ru-RU"/>
        </w:rPr>
        <w:t xml:space="preserve"> відділення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E14C3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CE14C3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 w:rsidRPr="006955D9">
        <w:rPr>
          <w:rFonts w:ascii="Times New Roman" w:hAnsi="Times New Roman"/>
          <w:b/>
          <w:sz w:val="28"/>
          <w:szCs w:val="28"/>
          <w:lang w:eastAsia="ru-RU"/>
        </w:rPr>
        <w:t xml:space="preserve">(для охорони об’єктів в м. </w:t>
      </w:r>
      <w:r w:rsidR="00CE14C3">
        <w:rPr>
          <w:rFonts w:ascii="Times New Roman" w:hAnsi="Times New Roman"/>
          <w:b/>
          <w:sz w:val="28"/>
          <w:szCs w:val="28"/>
          <w:lang w:eastAsia="ru-RU"/>
        </w:rPr>
        <w:t>Кропивницький</w:t>
      </w:r>
      <w:r w:rsidR="00D137B7" w:rsidRPr="006955D9">
        <w:rPr>
          <w:rFonts w:ascii="Times New Roman" w:hAnsi="Times New Roman"/>
          <w:b/>
          <w:sz w:val="28"/>
          <w:szCs w:val="28"/>
          <w:lang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F6661B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1) </w:t>
      </w:r>
      <w:r w:rsidR="00F6661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забезпечує виконання покладених на відділення завдань </w:t>
      </w:r>
      <w:r w:rsidR="00584C0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 всіма напрямками службової діяльності;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2) </w:t>
      </w:r>
      <w:r w:rsidR="008F3B95"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здійснює завдання по забезпеченню охорони судів, органів та установ системи правосуддя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підтримує громадський порядок у суді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припиняє прояви неповаги до суду</w:t>
      </w:r>
      <w:r w:rsidR="008F3B95"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знає умови та порядок застосування спеціальних засобів, зброї, фізичного впливу;</w:t>
      </w:r>
    </w:p>
    <w:p w:rsidR="008F3B95" w:rsidRPr="008F3B95" w:rsidRDefault="00584C07" w:rsidP="008F3B95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за дорученням командира відділення виконує інші повноваження, які належать до його компетенції.</w:t>
      </w:r>
    </w:p>
    <w:p w:rsidR="008F3B95" w:rsidRPr="008F3B95" w:rsidRDefault="008F3B95" w:rsidP="008F3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3260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8F3B95" w:rsidRPr="00297DB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8F3B95" w:rsidRPr="00297DB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F10EB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4F10EB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4F10EB" w:rsidRPr="00326A9D" w:rsidRDefault="004F10EB" w:rsidP="004F10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</w:t>
      </w:r>
      <w:r w:rsidRPr="0064521A">
        <w:rPr>
          <w:rFonts w:ascii="Times New Roman" w:hAnsi="Times New Roman"/>
          <w:sz w:val="28"/>
          <w:szCs w:val="28"/>
          <w:lang w:eastAsia="ru-RU"/>
        </w:rPr>
        <w:t xml:space="preserve">08.00 год. </w:t>
      </w:r>
      <w:r w:rsidR="0064521A" w:rsidRPr="0064521A">
        <w:rPr>
          <w:rFonts w:ascii="Times New Roman" w:hAnsi="Times New Roman"/>
          <w:sz w:val="28"/>
          <w:szCs w:val="28"/>
          <w:lang w:eastAsia="ru-RU"/>
        </w:rPr>
        <w:t>04</w:t>
      </w:r>
      <w:r w:rsidR="004F10EB" w:rsidRPr="0064521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CE14C3" w:rsidRPr="0064521A">
        <w:rPr>
          <w:rFonts w:ascii="Times New Roman" w:hAnsi="Times New Roman"/>
          <w:sz w:val="28"/>
          <w:szCs w:val="28"/>
          <w:lang w:val="ru-RU" w:eastAsia="ru-RU"/>
        </w:rPr>
        <w:t>червня</w:t>
      </w:r>
      <w:r w:rsidRPr="0064521A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 w:rsidR="00A35696" w:rsidRPr="0064521A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64521A" w:rsidRPr="0064521A">
        <w:rPr>
          <w:rFonts w:ascii="Times New Roman" w:hAnsi="Times New Roman"/>
          <w:sz w:val="28"/>
          <w:szCs w:val="28"/>
          <w:lang w:eastAsia="ru-RU"/>
        </w:rPr>
        <w:t>11</w:t>
      </w:r>
      <w:r w:rsidRPr="006452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14C3" w:rsidRPr="0064521A">
        <w:rPr>
          <w:rFonts w:ascii="Times New Roman" w:hAnsi="Times New Roman"/>
          <w:sz w:val="28"/>
          <w:szCs w:val="28"/>
          <w:lang w:eastAsia="ru-RU"/>
        </w:rPr>
        <w:t>червня</w:t>
      </w:r>
      <w:r w:rsidRPr="006452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202</w:t>
      </w:r>
      <w:r w:rsidR="00297DB5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року, за </w:t>
      </w:r>
      <w:proofErr w:type="spellStart"/>
      <w:r w:rsidRPr="008F3B95">
        <w:rPr>
          <w:rFonts w:ascii="Times New Roman" w:hAnsi="Times New Roman"/>
          <w:sz w:val="28"/>
          <w:szCs w:val="28"/>
          <w:lang w:eastAsia="ru-RU"/>
        </w:rPr>
        <w:t>адресою</w:t>
      </w:r>
      <w:proofErr w:type="spellEnd"/>
      <w:r w:rsidRPr="008F3B95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64521A">
        <w:rPr>
          <w:rFonts w:ascii="Times New Roman" w:hAnsi="Times New Roman"/>
          <w:sz w:val="28"/>
          <w:szCs w:val="28"/>
          <w:lang w:eastAsia="ru-RU"/>
        </w:rPr>
        <w:t>м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. Кропивницький, вул. </w:t>
      </w:r>
      <w:r w:rsidRPr="0064521A">
        <w:rPr>
          <w:rFonts w:ascii="Times New Roman" w:hAnsi="Times New Roman"/>
          <w:sz w:val="28"/>
          <w:szCs w:val="28"/>
          <w:lang w:eastAsia="ru-RU"/>
        </w:rPr>
        <w:t>Велика Перспективна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64521A">
        <w:rPr>
          <w:rFonts w:ascii="Times New Roman" w:hAnsi="Times New Roman"/>
          <w:sz w:val="28"/>
          <w:szCs w:val="28"/>
          <w:lang w:eastAsia="ru-RU"/>
        </w:rPr>
        <w:t>3</w:t>
      </w:r>
      <w:r w:rsidRPr="008F3B95">
        <w:rPr>
          <w:rFonts w:ascii="Times New Roman" w:hAnsi="Times New Roman"/>
          <w:sz w:val="28"/>
          <w:szCs w:val="28"/>
          <w:lang w:eastAsia="ru-RU"/>
        </w:rPr>
        <w:t>3.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 категорії </w:t>
      </w:r>
      <w:r w:rsidR="00CE14C3">
        <w:rPr>
          <w:rFonts w:ascii="Times New Roman" w:hAnsi="Times New Roman"/>
          <w:sz w:val="28"/>
          <w:szCs w:val="28"/>
          <w:lang w:eastAsia="ru-RU"/>
        </w:rPr>
        <w:t>1</w:t>
      </w:r>
      <w:r w:rsidR="00297DB5">
        <w:rPr>
          <w:rFonts w:ascii="Times New Roman" w:hAnsi="Times New Roman"/>
          <w:sz w:val="28"/>
          <w:szCs w:val="28"/>
          <w:lang w:eastAsia="ru-RU"/>
        </w:rPr>
        <w:t xml:space="preserve"> відділення </w:t>
      </w:r>
      <w:r w:rsidR="00CE14C3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взводу охорони </w:t>
      </w:r>
      <w:r w:rsidR="00CE14C3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A356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5696" w:rsidRPr="00297DB5">
        <w:rPr>
          <w:rFonts w:ascii="Times New Roman" w:hAnsi="Times New Roman"/>
          <w:sz w:val="28"/>
          <w:szCs w:val="28"/>
          <w:lang w:eastAsia="ru-RU"/>
        </w:rPr>
        <w:t xml:space="preserve">(для охорони об’єктів в м. </w:t>
      </w:r>
      <w:r w:rsidR="00CE14C3">
        <w:rPr>
          <w:rFonts w:ascii="Times New Roman" w:hAnsi="Times New Roman"/>
          <w:sz w:val="28"/>
          <w:szCs w:val="28"/>
          <w:lang w:eastAsia="ru-RU"/>
        </w:rPr>
        <w:t>Кропивницький</w:t>
      </w:r>
      <w:r w:rsidR="00A35696" w:rsidRPr="00297DB5">
        <w:rPr>
          <w:rFonts w:ascii="Times New Roman" w:hAnsi="Times New Roman"/>
          <w:sz w:val="28"/>
          <w:szCs w:val="28"/>
          <w:lang w:eastAsia="ru-RU"/>
        </w:rPr>
        <w:t>)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8F3B95" w:rsidRPr="008F3B95" w:rsidTr="00B006E1">
        <w:trPr>
          <w:trHeight w:val="408"/>
        </w:trPr>
        <w:tc>
          <w:tcPr>
            <w:tcW w:w="9639" w:type="dxa"/>
          </w:tcPr>
          <w:p w:rsidR="008F3B95" w:rsidRPr="008F3B95" w:rsidRDefault="008F3B95" w:rsidP="008F3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м. Кропивницький, вул.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3,</w:t>
            </w:r>
            <w:r w:rsidR="00A356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4521A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 w:rsidR="002F2AA5" w:rsidRPr="006452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E14C3" w:rsidRPr="0064521A">
              <w:rPr>
                <w:rFonts w:ascii="Times New Roman" w:hAnsi="Times New Roman"/>
                <w:sz w:val="28"/>
                <w:szCs w:val="28"/>
                <w:lang w:eastAsia="ru-RU"/>
              </w:rPr>
              <w:t>червня</w:t>
            </w:r>
            <w:r w:rsidR="004F10EB" w:rsidRPr="006452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297DB5" w:rsidRPr="0064521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4F10EB" w:rsidRPr="006452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F10EB">
              <w:rPr>
                <w:rFonts w:ascii="Times New Roman" w:hAnsi="Times New Roman"/>
                <w:sz w:val="28"/>
                <w:szCs w:val="28"/>
                <w:lang w:eastAsia="ru-RU"/>
              </w:rPr>
              <w:t>року з 08.</w:t>
            </w:r>
            <w:r w:rsidR="00297DB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Борисівна, 0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710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hyperlink r:id="rId6" w:history="1"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8F3B95" w:rsidRPr="008F3B95" w:rsidRDefault="008F3B95" w:rsidP="008F3B95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6C2453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овна загальна середня освіта.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6C2453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проходження служби у правоохоронних органах чи військових формуваннях, органах системи правосуддя - 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не менше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ніж 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 р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ік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6C2453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ільне володіння державною мовою.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стійкість до стресу, емоційних та фізичних навантажень;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3B95" w:rsidRPr="008F3B95" w:rsidRDefault="008F3B95" w:rsidP="008F3B9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3B95" w:rsidRDefault="008F3B95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674E" w:rsidRPr="008F3B95" w:rsidRDefault="0026674E" w:rsidP="0026674E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26674E" w:rsidRPr="008F3B95" w:rsidRDefault="0026674E" w:rsidP="0026674E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26674E" w:rsidRPr="008F3B95" w:rsidRDefault="0026674E" w:rsidP="0026674E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управління Служби судової охорон</w:t>
      </w:r>
      <w:r>
        <w:rPr>
          <w:rFonts w:ascii="Times New Roman" w:hAnsi="Times New Roman"/>
          <w:sz w:val="28"/>
          <w:szCs w:val="28"/>
        </w:rPr>
        <w:t>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</w:t>
      </w:r>
      <w:r w:rsidR="0064521A">
        <w:rPr>
          <w:rFonts w:ascii="Times New Roman" w:hAnsi="Times New Roman"/>
          <w:sz w:val="28"/>
          <w:szCs w:val="28"/>
        </w:rPr>
        <w:t>03.</w:t>
      </w:r>
      <w:r>
        <w:rPr>
          <w:rFonts w:ascii="Times New Roman" w:hAnsi="Times New Roman"/>
          <w:sz w:val="28"/>
          <w:szCs w:val="28"/>
        </w:rPr>
        <w:t>0</w:t>
      </w:r>
      <w:r w:rsidR="00CE14C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.2021 </w:t>
      </w:r>
      <w:r w:rsidRPr="008F3B95">
        <w:rPr>
          <w:rFonts w:ascii="Times New Roman" w:hAnsi="Times New Roman"/>
          <w:sz w:val="28"/>
          <w:szCs w:val="28"/>
        </w:rPr>
        <w:t xml:space="preserve">№ </w:t>
      </w:r>
      <w:r w:rsidR="0064521A">
        <w:rPr>
          <w:rFonts w:ascii="Times New Roman" w:hAnsi="Times New Roman"/>
          <w:sz w:val="28"/>
          <w:szCs w:val="28"/>
        </w:rPr>
        <w:t xml:space="preserve">100 </w:t>
      </w:r>
      <w:r>
        <w:rPr>
          <w:rFonts w:ascii="Times New Roman" w:hAnsi="Times New Roman"/>
          <w:sz w:val="28"/>
          <w:szCs w:val="28"/>
        </w:rPr>
        <w:t>АГ</w:t>
      </w:r>
    </w:p>
    <w:p w:rsidR="0026674E" w:rsidRPr="008F3B95" w:rsidRDefault="0026674E" w:rsidP="00266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6674E" w:rsidRPr="008F3B95" w:rsidRDefault="0026674E" w:rsidP="00266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26674E" w:rsidRPr="008F3B95" w:rsidRDefault="0026674E" w:rsidP="00266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  </w:t>
      </w:r>
      <w:r w:rsidRPr="008F3B95">
        <w:rPr>
          <w:rFonts w:ascii="Times New Roman" w:hAnsi="Times New Roman"/>
          <w:b/>
          <w:sz w:val="28"/>
          <w:szCs w:val="28"/>
          <w:lang w:val="ru-RU" w:eastAsia="ru-RU"/>
        </w:rPr>
        <w:t>І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І категорії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1 відділення </w:t>
      </w:r>
      <w:r w:rsidR="00CE14C3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в м. </w:t>
      </w:r>
      <w:proofErr w:type="spellStart"/>
      <w:r w:rsidR="00CE14C3">
        <w:rPr>
          <w:rFonts w:ascii="Times New Roman" w:hAnsi="Times New Roman"/>
          <w:b/>
          <w:sz w:val="28"/>
          <w:szCs w:val="28"/>
          <w:lang w:val="ru-RU" w:eastAsia="ru-RU"/>
        </w:rPr>
        <w:t>Кропивницький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26674E" w:rsidRPr="008F3B95" w:rsidRDefault="0026674E" w:rsidP="00266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6674E" w:rsidRPr="008F3B95" w:rsidRDefault="0026674E" w:rsidP="00266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ІІ категорії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1 відділення </w:t>
      </w:r>
      <w:r w:rsidR="00CE14C3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B04C4">
        <w:rPr>
          <w:rFonts w:ascii="Times New Roman" w:hAnsi="Times New Roman"/>
          <w:b/>
          <w:sz w:val="28"/>
          <w:szCs w:val="28"/>
          <w:lang w:eastAsia="ru-RU"/>
        </w:rPr>
        <w:t xml:space="preserve">(для охорони об’єктів в м. </w:t>
      </w:r>
      <w:r w:rsidR="00CE14C3">
        <w:rPr>
          <w:rFonts w:ascii="Times New Roman" w:hAnsi="Times New Roman"/>
          <w:b/>
          <w:sz w:val="28"/>
          <w:szCs w:val="28"/>
          <w:lang w:eastAsia="ru-RU"/>
        </w:rPr>
        <w:t>Кропивницький</w:t>
      </w:r>
      <w:r w:rsidRPr="00CB04C4">
        <w:rPr>
          <w:rFonts w:ascii="Times New Roman" w:hAnsi="Times New Roman"/>
          <w:b/>
          <w:sz w:val="28"/>
          <w:szCs w:val="28"/>
          <w:lang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26674E" w:rsidRDefault="0026674E" w:rsidP="0026674E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26674E" w:rsidRPr="008F3B95" w:rsidRDefault="0026674E" w:rsidP="0026674E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забезпечує пропуск осіб до будинків (приміщень) судів, органів й установ системи правосуддя та на їх територію транспортних засобів</w:t>
      </w:r>
    </w:p>
    <w:p w:rsidR="0026674E" w:rsidRPr="008F3B95" w:rsidRDefault="0026674E" w:rsidP="0026674E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) підтримує громадський порядок у суді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припиняє прояви неповаги до суду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забезпечує у суді безпеку учасників судового процесу;</w:t>
      </w:r>
    </w:p>
    <w:p w:rsidR="0026674E" w:rsidRPr="008F3B95" w:rsidRDefault="0026674E" w:rsidP="0026674E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26674E" w:rsidRPr="008F3B95" w:rsidRDefault="0026674E" w:rsidP="0026674E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знає умови та порядок застосування спеціальних засобів, зброї, фізичного впливу;</w:t>
      </w:r>
    </w:p>
    <w:p w:rsidR="0026674E" w:rsidRPr="008F3B95" w:rsidRDefault="0026674E" w:rsidP="0026674E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за дорученням командира відділення виконує інші повноваження, які належать до його компетенції.</w:t>
      </w:r>
    </w:p>
    <w:p w:rsidR="0026674E" w:rsidRPr="008F3B95" w:rsidRDefault="0026674E" w:rsidP="002667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674E" w:rsidRPr="008F3B95" w:rsidRDefault="0026674E" w:rsidP="0026674E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26674E" w:rsidRPr="008F3B95" w:rsidRDefault="0026674E" w:rsidP="0026674E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3170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3. Інформація про строковість чи безстроковість призначення на посаду: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26674E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26674E" w:rsidRPr="008F3B95" w:rsidRDefault="0026674E" w:rsidP="0026674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26674E" w:rsidRPr="0087606F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 зокрема такі, що підтверджують її відповідність кваліфікаційним вимогам.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</w:t>
      </w:r>
      <w:r w:rsidRPr="0064521A">
        <w:rPr>
          <w:rFonts w:ascii="Times New Roman" w:hAnsi="Times New Roman"/>
          <w:sz w:val="28"/>
          <w:szCs w:val="28"/>
          <w:lang w:eastAsia="ru-RU"/>
        </w:rPr>
        <w:t xml:space="preserve">08.00 год. </w:t>
      </w:r>
      <w:r w:rsidR="0064521A" w:rsidRPr="0064521A">
        <w:rPr>
          <w:rFonts w:ascii="Times New Roman" w:hAnsi="Times New Roman"/>
          <w:sz w:val="28"/>
          <w:szCs w:val="28"/>
          <w:lang w:eastAsia="ru-RU"/>
        </w:rPr>
        <w:t>04</w:t>
      </w:r>
      <w:r w:rsidR="00CE14C3" w:rsidRPr="0064521A">
        <w:rPr>
          <w:rFonts w:ascii="Times New Roman" w:hAnsi="Times New Roman"/>
          <w:sz w:val="28"/>
          <w:szCs w:val="28"/>
          <w:lang w:val="ru-RU" w:eastAsia="ru-RU"/>
        </w:rPr>
        <w:t>червня</w:t>
      </w:r>
      <w:r w:rsidRPr="006452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до 16.30 год.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64521A">
        <w:rPr>
          <w:rFonts w:ascii="Times New Roman" w:hAnsi="Times New Roman"/>
          <w:sz w:val="28"/>
          <w:szCs w:val="28"/>
          <w:lang w:eastAsia="ru-RU"/>
        </w:rPr>
        <w:t>1</w:t>
      </w:r>
      <w:r w:rsidR="0064521A" w:rsidRPr="0064521A">
        <w:rPr>
          <w:rFonts w:ascii="Times New Roman" w:hAnsi="Times New Roman"/>
          <w:sz w:val="28"/>
          <w:szCs w:val="28"/>
          <w:lang w:eastAsia="ru-RU"/>
        </w:rPr>
        <w:t>1</w:t>
      </w:r>
      <w:r w:rsidRPr="006452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14C3" w:rsidRPr="0064521A">
        <w:rPr>
          <w:rFonts w:ascii="Times New Roman" w:hAnsi="Times New Roman"/>
          <w:sz w:val="28"/>
          <w:szCs w:val="28"/>
          <w:lang w:eastAsia="ru-RU"/>
        </w:rPr>
        <w:t>червня</w:t>
      </w:r>
      <w:r w:rsidRPr="006452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202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року, за </w:t>
      </w:r>
      <w:proofErr w:type="spellStart"/>
      <w:r w:rsidRPr="008F3B95">
        <w:rPr>
          <w:rFonts w:ascii="Times New Roman" w:hAnsi="Times New Roman"/>
          <w:sz w:val="28"/>
          <w:szCs w:val="28"/>
          <w:lang w:eastAsia="ru-RU"/>
        </w:rPr>
        <w:t>адресою</w:t>
      </w:r>
      <w:proofErr w:type="spellEnd"/>
      <w:r w:rsidRPr="008F3B95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64521A">
        <w:rPr>
          <w:rFonts w:ascii="Times New Roman" w:hAnsi="Times New Roman"/>
          <w:sz w:val="28"/>
          <w:szCs w:val="28"/>
          <w:lang w:eastAsia="ru-RU"/>
        </w:rPr>
        <w:t>м</w:t>
      </w:r>
      <w:r w:rsidRPr="008F3B95">
        <w:rPr>
          <w:rFonts w:ascii="Times New Roman" w:hAnsi="Times New Roman"/>
          <w:sz w:val="28"/>
          <w:szCs w:val="28"/>
          <w:lang w:eastAsia="ru-RU"/>
        </w:rPr>
        <w:t>. Кропивницький, вул. Велика Перспективна, 33.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ІІ категорії </w:t>
      </w:r>
      <w:r>
        <w:rPr>
          <w:rFonts w:ascii="Times New Roman" w:hAnsi="Times New Roman"/>
          <w:sz w:val="28"/>
          <w:szCs w:val="28"/>
          <w:lang w:eastAsia="ru-RU"/>
        </w:rPr>
        <w:t xml:space="preserve">1 відділення </w:t>
      </w:r>
      <w:r w:rsidR="00CD45FC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взводу охорони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 </w:t>
      </w:r>
      <w:r w:rsidRPr="00CB04C4">
        <w:rPr>
          <w:rFonts w:ascii="Times New Roman" w:hAnsi="Times New Roman"/>
          <w:sz w:val="28"/>
          <w:szCs w:val="28"/>
          <w:lang w:eastAsia="ru-RU"/>
        </w:rPr>
        <w:t xml:space="preserve">(для охорони об’єктів в м. </w:t>
      </w:r>
      <w:r w:rsidR="00CD45FC">
        <w:rPr>
          <w:rFonts w:ascii="Times New Roman" w:hAnsi="Times New Roman"/>
          <w:sz w:val="28"/>
          <w:szCs w:val="28"/>
          <w:lang w:eastAsia="ru-RU"/>
        </w:rPr>
        <w:t>Кропивницький</w:t>
      </w:r>
      <w:r w:rsidRPr="00CB04C4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6674E" w:rsidRPr="008F3B95" w:rsidTr="005235FA">
        <w:trPr>
          <w:trHeight w:val="408"/>
        </w:trPr>
        <w:tc>
          <w:tcPr>
            <w:tcW w:w="9639" w:type="dxa"/>
          </w:tcPr>
          <w:p w:rsidR="0026674E" w:rsidRPr="008F3B95" w:rsidRDefault="0026674E" w:rsidP="005235F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5. Місце, дата та час початку проведення конкурсу:</w:t>
            </w:r>
          </w:p>
          <w:p w:rsidR="0026674E" w:rsidRPr="008F3B95" w:rsidRDefault="0026674E" w:rsidP="005235F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Кропивницький, вул.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</w:t>
            </w:r>
            <w:r w:rsidR="006452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64521A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64521A" w:rsidRPr="0064521A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452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35374" w:rsidRPr="0064521A">
              <w:rPr>
                <w:rFonts w:ascii="Times New Roman" w:hAnsi="Times New Roman"/>
                <w:sz w:val="28"/>
                <w:szCs w:val="28"/>
                <w:lang w:eastAsia="ru-RU"/>
              </w:rPr>
              <w:t>червня</w:t>
            </w:r>
            <w:r w:rsidRPr="006452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2021 року з 08.3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26674E" w:rsidRPr="008F3B95" w:rsidRDefault="0026674E" w:rsidP="005235F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6674E" w:rsidRPr="008F3B95" w:rsidRDefault="0026674E" w:rsidP="005235F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26674E" w:rsidRPr="008F3B95" w:rsidRDefault="0026674E" w:rsidP="005235F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Борисівна, 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710-46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7" w:history="1"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26674E" w:rsidRPr="008F3B95" w:rsidRDefault="0026674E" w:rsidP="005235FA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26674E" w:rsidRPr="008F3B95" w:rsidRDefault="0026674E" w:rsidP="005235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26674E" w:rsidRPr="008F3B95" w:rsidRDefault="0026674E" w:rsidP="005235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26674E" w:rsidRPr="008F3B95" w:rsidRDefault="0026674E" w:rsidP="005235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26674E" w:rsidRPr="008F3B95" w:rsidRDefault="0026674E" w:rsidP="005235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26674E" w:rsidRPr="008F3B95" w:rsidRDefault="0026674E" w:rsidP="005235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Спеціального досвіду роботи не потребує.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26674E" w:rsidRPr="008F3B95" w:rsidRDefault="0026674E" w:rsidP="005235FA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самовдосконалення.</w:t>
                  </w:r>
                </w:p>
              </w:tc>
            </w:tr>
            <w:tr w:rsidR="0026674E" w:rsidRPr="008F3B95" w:rsidTr="005235FA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26674E" w:rsidRPr="008F3B95" w:rsidRDefault="0026674E" w:rsidP="005235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26674E" w:rsidRPr="008F3B95" w:rsidRDefault="0026674E" w:rsidP="005235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26674E" w:rsidRPr="008F3B95" w:rsidTr="005235FA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26674E" w:rsidRPr="008F3B95" w:rsidRDefault="0026674E" w:rsidP="005235FA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26674E" w:rsidRPr="008F3B95" w:rsidRDefault="0026674E" w:rsidP="005235FA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6674E" w:rsidRPr="008F3B95" w:rsidRDefault="0026674E" w:rsidP="0026674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674E" w:rsidRDefault="0026674E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6674E" w:rsidSect="00B9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41E62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30101"/>
    <w:rsid w:val="00134474"/>
    <w:rsid w:val="00142269"/>
    <w:rsid w:val="00144B00"/>
    <w:rsid w:val="001530DB"/>
    <w:rsid w:val="001536B8"/>
    <w:rsid w:val="001543E3"/>
    <w:rsid w:val="00156770"/>
    <w:rsid w:val="001575D7"/>
    <w:rsid w:val="00160263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B08AD"/>
    <w:rsid w:val="001C75C4"/>
    <w:rsid w:val="001D01C5"/>
    <w:rsid w:val="001D11CE"/>
    <w:rsid w:val="001D2336"/>
    <w:rsid w:val="001D2D8D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12A2"/>
    <w:rsid w:val="002B1CCC"/>
    <w:rsid w:val="002B38BA"/>
    <w:rsid w:val="002C4571"/>
    <w:rsid w:val="002C7AD1"/>
    <w:rsid w:val="002D1259"/>
    <w:rsid w:val="002D2436"/>
    <w:rsid w:val="002D45E1"/>
    <w:rsid w:val="002E24E8"/>
    <w:rsid w:val="002E6BDD"/>
    <w:rsid w:val="002F2AA5"/>
    <w:rsid w:val="00302E80"/>
    <w:rsid w:val="003110C6"/>
    <w:rsid w:val="00313322"/>
    <w:rsid w:val="0032060C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50EE"/>
    <w:rsid w:val="00366F00"/>
    <w:rsid w:val="00371894"/>
    <w:rsid w:val="00371E90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C00F3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7C96"/>
    <w:rsid w:val="00400E3A"/>
    <w:rsid w:val="00402047"/>
    <w:rsid w:val="0040251B"/>
    <w:rsid w:val="00404BB0"/>
    <w:rsid w:val="00404E9D"/>
    <w:rsid w:val="00406DA8"/>
    <w:rsid w:val="00412583"/>
    <w:rsid w:val="0041603F"/>
    <w:rsid w:val="0041667C"/>
    <w:rsid w:val="00416B46"/>
    <w:rsid w:val="0042476B"/>
    <w:rsid w:val="004319AE"/>
    <w:rsid w:val="00432D30"/>
    <w:rsid w:val="00434856"/>
    <w:rsid w:val="00434CDC"/>
    <w:rsid w:val="00442A2B"/>
    <w:rsid w:val="00443B22"/>
    <w:rsid w:val="00445526"/>
    <w:rsid w:val="004505BB"/>
    <w:rsid w:val="00454828"/>
    <w:rsid w:val="00455DE2"/>
    <w:rsid w:val="004572C9"/>
    <w:rsid w:val="00464A25"/>
    <w:rsid w:val="004651FF"/>
    <w:rsid w:val="00471657"/>
    <w:rsid w:val="00484395"/>
    <w:rsid w:val="00484CD5"/>
    <w:rsid w:val="004926D6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644D"/>
    <w:rsid w:val="00506C07"/>
    <w:rsid w:val="00507E26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5E3C"/>
    <w:rsid w:val="005615C1"/>
    <w:rsid w:val="00562746"/>
    <w:rsid w:val="00563D85"/>
    <w:rsid w:val="005700F9"/>
    <w:rsid w:val="00571F4B"/>
    <w:rsid w:val="00571FEB"/>
    <w:rsid w:val="005723AC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4521A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5B0F"/>
    <w:rsid w:val="006955D9"/>
    <w:rsid w:val="006978FD"/>
    <w:rsid w:val="006A2EE8"/>
    <w:rsid w:val="006A41EE"/>
    <w:rsid w:val="006A7CBA"/>
    <w:rsid w:val="006B4CF7"/>
    <w:rsid w:val="006B6914"/>
    <w:rsid w:val="006C1951"/>
    <w:rsid w:val="006C2453"/>
    <w:rsid w:val="006C27D5"/>
    <w:rsid w:val="006C3CE8"/>
    <w:rsid w:val="006C5AFB"/>
    <w:rsid w:val="006C7BAE"/>
    <w:rsid w:val="006D0123"/>
    <w:rsid w:val="006D0298"/>
    <w:rsid w:val="006D23F3"/>
    <w:rsid w:val="006D5577"/>
    <w:rsid w:val="006D66CF"/>
    <w:rsid w:val="006D72CB"/>
    <w:rsid w:val="006D77CC"/>
    <w:rsid w:val="006D7886"/>
    <w:rsid w:val="006E077B"/>
    <w:rsid w:val="006E1F17"/>
    <w:rsid w:val="006F144F"/>
    <w:rsid w:val="006F2FBB"/>
    <w:rsid w:val="006F355F"/>
    <w:rsid w:val="006F5E49"/>
    <w:rsid w:val="0070062D"/>
    <w:rsid w:val="00700CE0"/>
    <w:rsid w:val="007015AA"/>
    <w:rsid w:val="00703B89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C5BBE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50ACA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606F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08B8"/>
    <w:rsid w:val="008D2824"/>
    <w:rsid w:val="008D496B"/>
    <w:rsid w:val="008D5D5F"/>
    <w:rsid w:val="008D6E7C"/>
    <w:rsid w:val="008E0AC2"/>
    <w:rsid w:val="008E18D9"/>
    <w:rsid w:val="008E2052"/>
    <w:rsid w:val="008F3B95"/>
    <w:rsid w:val="00900A42"/>
    <w:rsid w:val="00902092"/>
    <w:rsid w:val="009049AF"/>
    <w:rsid w:val="00904A97"/>
    <w:rsid w:val="00906790"/>
    <w:rsid w:val="0091570F"/>
    <w:rsid w:val="00915917"/>
    <w:rsid w:val="00916B59"/>
    <w:rsid w:val="00922BAC"/>
    <w:rsid w:val="0092430E"/>
    <w:rsid w:val="00924F2F"/>
    <w:rsid w:val="0093739F"/>
    <w:rsid w:val="009403AF"/>
    <w:rsid w:val="009425B9"/>
    <w:rsid w:val="00942908"/>
    <w:rsid w:val="00943F4D"/>
    <w:rsid w:val="009511F5"/>
    <w:rsid w:val="009532F5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A0C74"/>
    <w:rsid w:val="009A307F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2B77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42FA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4A67"/>
    <w:rsid w:val="00B0223C"/>
    <w:rsid w:val="00B02BEE"/>
    <w:rsid w:val="00B07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6DA"/>
    <w:rsid w:val="00B92C42"/>
    <w:rsid w:val="00B94268"/>
    <w:rsid w:val="00B94501"/>
    <w:rsid w:val="00B94671"/>
    <w:rsid w:val="00BA1940"/>
    <w:rsid w:val="00BA4936"/>
    <w:rsid w:val="00BB07B3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5B23"/>
    <w:rsid w:val="00C8601D"/>
    <w:rsid w:val="00C91B7E"/>
    <w:rsid w:val="00C94A7D"/>
    <w:rsid w:val="00C9595D"/>
    <w:rsid w:val="00C96F90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45FC"/>
    <w:rsid w:val="00CD69A7"/>
    <w:rsid w:val="00CD738E"/>
    <w:rsid w:val="00CE14C3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50650"/>
    <w:rsid w:val="00D54E9F"/>
    <w:rsid w:val="00D55334"/>
    <w:rsid w:val="00D55FE1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5BEF"/>
    <w:rsid w:val="00DC6391"/>
    <w:rsid w:val="00DC7308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10062"/>
    <w:rsid w:val="00E1217E"/>
    <w:rsid w:val="00E137F7"/>
    <w:rsid w:val="00E2078A"/>
    <w:rsid w:val="00E21E4F"/>
    <w:rsid w:val="00E227AC"/>
    <w:rsid w:val="00E2567D"/>
    <w:rsid w:val="00E30114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45EC"/>
    <w:rsid w:val="00E54C1D"/>
    <w:rsid w:val="00E57A6E"/>
    <w:rsid w:val="00E61AEE"/>
    <w:rsid w:val="00E7475B"/>
    <w:rsid w:val="00E80689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35374"/>
    <w:rsid w:val="00F40591"/>
    <w:rsid w:val="00F43CBA"/>
    <w:rsid w:val="00F510F8"/>
    <w:rsid w:val="00F5210D"/>
    <w:rsid w:val="00F54507"/>
    <w:rsid w:val="00F60846"/>
    <w:rsid w:val="00F62CA2"/>
    <w:rsid w:val="00F64809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1E67"/>
    <w:rsid w:val="00FB4358"/>
    <w:rsid w:val="00FC2C2B"/>
    <w:rsid w:val="00FC5E10"/>
    <w:rsid w:val="00FD06EA"/>
    <w:rsid w:val="00FD2736"/>
    <w:rsid w:val="00FD3225"/>
    <w:rsid w:val="00FD4847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18892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990CF-9160-413D-B83B-C2381D7B3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kadry</cp:lastModifiedBy>
  <cp:revision>30</cp:revision>
  <cp:lastPrinted>2020-09-01T13:32:00Z</cp:lastPrinted>
  <dcterms:created xsi:type="dcterms:W3CDTF">2020-11-05T13:53:00Z</dcterms:created>
  <dcterms:modified xsi:type="dcterms:W3CDTF">2021-06-04T08:55:00Z</dcterms:modified>
</cp:coreProperties>
</file>