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 xml:space="preserve">від </w:t>
      </w:r>
      <w:r w:rsidR="00511638">
        <w:rPr>
          <w:rFonts w:ascii="Times New Roman" w:hAnsi="Times New Roman"/>
          <w:sz w:val="28"/>
          <w:szCs w:val="28"/>
          <w:lang w:eastAsia="ru-RU"/>
        </w:rPr>
        <w:t>10.01.2022</w:t>
      </w:r>
      <w:r w:rsidR="00135ACF">
        <w:rPr>
          <w:rFonts w:ascii="Times New Roman" w:hAnsi="Times New Roman"/>
          <w:sz w:val="28"/>
          <w:szCs w:val="28"/>
          <w:lang w:eastAsia="ru-RU"/>
        </w:rPr>
        <w:t xml:space="preserve"> </w:t>
      </w:r>
      <w:r w:rsidR="002D1259">
        <w:rPr>
          <w:rFonts w:ascii="Times New Roman" w:hAnsi="Times New Roman"/>
          <w:sz w:val="28"/>
          <w:szCs w:val="28"/>
          <w:lang w:eastAsia="ru-RU"/>
        </w:rPr>
        <w:t xml:space="preserve"> </w:t>
      </w:r>
      <w:r w:rsidRPr="003F7C96">
        <w:rPr>
          <w:rFonts w:ascii="Times New Roman" w:hAnsi="Times New Roman"/>
          <w:sz w:val="28"/>
          <w:szCs w:val="28"/>
          <w:lang w:eastAsia="ru-RU"/>
        </w:rPr>
        <w:t>№</w:t>
      </w:r>
      <w:r w:rsidR="00511638">
        <w:rPr>
          <w:rFonts w:ascii="Times New Roman" w:hAnsi="Times New Roman"/>
          <w:sz w:val="28"/>
          <w:szCs w:val="28"/>
          <w:lang w:eastAsia="ru-RU"/>
        </w:rPr>
        <w:t xml:space="preserve"> 1</w:t>
      </w:r>
    </w:p>
    <w:p w:rsidR="00326A9D" w:rsidRPr="00326A9D" w:rsidRDefault="00326A9D"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135ACF">
        <w:rPr>
          <w:rFonts w:ascii="Times New Roman" w:hAnsi="Times New Roman"/>
          <w:b/>
          <w:sz w:val="28"/>
          <w:szCs w:val="28"/>
          <w:lang w:eastAsia="ru-RU"/>
        </w:rPr>
        <w:t>Долинська</w:t>
      </w:r>
      <w:r w:rsidR="007C7088">
        <w:rPr>
          <w:rFonts w:ascii="Times New Roman" w:hAnsi="Times New Roman"/>
          <w:b/>
          <w:sz w:val="28"/>
          <w:szCs w:val="28"/>
          <w:lang w:eastAsia="ru-RU"/>
        </w:rPr>
        <w:t xml:space="preserve">, </w:t>
      </w:r>
      <w:r w:rsidR="00135ACF">
        <w:rPr>
          <w:rFonts w:ascii="Times New Roman" w:hAnsi="Times New Roman"/>
          <w:b/>
          <w:sz w:val="28"/>
          <w:szCs w:val="28"/>
          <w:lang w:eastAsia="ru-RU"/>
        </w:rPr>
        <w:t>с</w:t>
      </w:r>
      <w:r w:rsidR="007C7088">
        <w:rPr>
          <w:rFonts w:ascii="Times New Roman" w:hAnsi="Times New Roman"/>
          <w:b/>
          <w:sz w:val="28"/>
          <w:szCs w:val="28"/>
          <w:lang w:eastAsia="ru-RU"/>
        </w:rPr>
        <w:t>м</w:t>
      </w:r>
      <w:r w:rsidR="00135ACF">
        <w:rPr>
          <w:rFonts w:ascii="Times New Roman" w:hAnsi="Times New Roman"/>
          <w:b/>
          <w:sz w:val="28"/>
          <w:szCs w:val="28"/>
          <w:lang w:eastAsia="ru-RU"/>
        </w:rPr>
        <w:t>т</w:t>
      </w:r>
      <w:r w:rsidR="007C7088">
        <w:rPr>
          <w:rFonts w:ascii="Times New Roman" w:hAnsi="Times New Roman"/>
          <w:b/>
          <w:sz w:val="28"/>
          <w:szCs w:val="28"/>
          <w:lang w:eastAsia="ru-RU"/>
        </w:rPr>
        <w:t xml:space="preserve">. </w:t>
      </w:r>
      <w:r w:rsidR="00135ACF">
        <w:rPr>
          <w:rFonts w:ascii="Times New Roman" w:hAnsi="Times New Roman"/>
          <w:b/>
          <w:sz w:val="28"/>
          <w:szCs w:val="28"/>
          <w:lang w:eastAsia="ru-RU"/>
        </w:rPr>
        <w:t>Добровеличківка</w:t>
      </w:r>
      <w:r w:rsidR="003063BC" w:rsidRPr="00755B5A">
        <w:rPr>
          <w:rFonts w:ascii="Times New Roman" w:hAnsi="Times New Roman"/>
          <w:b/>
          <w:sz w:val="28"/>
          <w:szCs w:val="28"/>
          <w:lang w:eastAsia="ru-RU"/>
        </w:rPr>
        <w:t xml:space="preserve"> та </w:t>
      </w:r>
      <w:r w:rsidR="00B91385">
        <w:rPr>
          <w:rFonts w:ascii="Times New Roman" w:hAnsi="Times New Roman"/>
          <w:b/>
          <w:sz w:val="28"/>
          <w:szCs w:val="28"/>
          <w:lang w:eastAsia="ru-RU"/>
        </w:rPr>
        <w:t xml:space="preserve">м. </w:t>
      </w:r>
      <w:r w:rsidR="00135ACF">
        <w:rPr>
          <w:rFonts w:ascii="Times New Roman" w:hAnsi="Times New Roman"/>
          <w:b/>
          <w:sz w:val="28"/>
          <w:szCs w:val="28"/>
          <w:lang w:eastAsia="ru-RU"/>
        </w:rPr>
        <w:t>Мала Виска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135ACF" w:rsidRPr="00755B5A">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 смт. Добровеличківка</w:t>
            </w:r>
            <w:r w:rsidR="00135ACF" w:rsidRPr="00755B5A">
              <w:rPr>
                <w:rFonts w:ascii="Times New Roman" w:hAnsi="Times New Roman"/>
                <w:b/>
                <w:sz w:val="28"/>
                <w:szCs w:val="28"/>
                <w:lang w:eastAsia="ru-RU"/>
              </w:rPr>
              <w:t xml:space="preserve"> та </w:t>
            </w:r>
            <w:r w:rsidR="00135ACF">
              <w:rPr>
                <w:rFonts w:ascii="Times New Roman" w:hAnsi="Times New Roman"/>
                <w:b/>
                <w:sz w:val="28"/>
                <w:szCs w:val="28"/>
                <w:lang w:eastAsia="ru-RU"/>
              </w:rPr>
              <w:t>м. Мала Виска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326A9D">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7D297F"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sidR="00FE1F1B"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 xml:space="preserve">10 </w:t>
                  </w:r>
                  <w:r w:rsidR="00135ACF" w:rsidRPr="00374122">
                    <w:rPr>
                      <w:rFonts w:ascii="Times New Roman" w:hAnsi="Times New Roman"/>
                      <w:color w:val="000000" w:themeColor="text1"/>
                      <w:sz w:val="28"/>
                      <w:szCs w:val="28"/>
                      <w:lang w:eastAsia="ru-RU"/>
                    </w:rPr>
                    <w:t>січ</w:t>
                  </w:r>
                  <w:r w:rsidR="00CE0245" w:rsidRPr="00374122">
                    <w:rPr>
                      <w:rFonts w:ascii="Times New Roman" w:hAnsi="Times New Roman"/>
                      <w:color w:val="000000" w:themeColor="text1"/>
                      <w:sz w:val="28"/>
                      <w:szCs w:val="28"/>
                      <w:lang w:eastAsia="ru-RU"/>
                    </w:rPr>
                    <w:t>ня</w:t>
                  </w:r>
                  <w:r w:rsidR="00326A9D" w:rsidRPr="00374122">
                    <w:rPr>
                      <w:rFonts w:ascii="Times New Roman" w:hAnsi="Times New Roman"/>
                      <w:color w:val="000000" w:themeColor="text1"/>
                      <w:sz w:val="28"/>
                      <w:szCs w:val="28"/>
                      <w:lang w:eastAsia="ru-RU"/>
                    </w:rPr>
                    <w:t xml:space="preserve"> до 16.30 год. </w:t>
                  </w:r>
                  <w:r w:rsidR="00916B59" w:rsidRPr="00374122">
                    <w:rPr>
                      <w:rFonts w:ascii="Times New Roman" w:hAnsi="Times New Roman"/>
                      <w:color w:val="000000" w:themeColor="text1"/>
                      <w:sz w:val="28"/>
                      <w:szCs w:val="28"/>
                      <w:lang w:eastAsia="ru-RU"/>
                    </w:rPr>
                    <w:t xml:space="preserve">                    </w:t>
                  </w:r>
                  <w:r w:rsidR="009A307F"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 xml:space="preserve">28 </w:t>
                  </w:r>
                  <w:r w:rsidR="00CE0245" w:rsidRPr="00374122">
                    <w:rPr>
                      <w:rFonts w:ascii="Times New Roman" w:hAnsi="Times New Roman"/>
                      <w:color w:val="000000" w:themeColor="text1"/>
                      <w:sz w:val="28"/>
                      <w:szCs w:val="28"/>
                      <w:lang w:eastAsia="ru-RU"/>
                    </w:rPr>
                    <w:t>с</w:t>
                  </w:r>
                  <w:r w:rsidR="00135ACF" w:rsidRPr="00374122">
                    <w:rPr>
                      <w:rFonts w:ascii="Times New Roman" w:hAnsi="Times New Roman"/>
                      <w:color w:val="000000" w:themeColor="text1"/>
                      <w:sz w:val="28"/>
                      <w:szCs w:val="28"/>
                      <w:lang w:eastAsia="ru-RU"/>
                    </w:rPr>
                    <w:t>іч</w:t>
                  </w:r>
                  <w:r w:rsidR="00CE0245" w:rsidRPr="00374122">
                    <w:rPr>
                      <w:rFonts w:ascii="Times New Roman" w:hAnsi="Times New Roman"/>
                      <w:color w:val="000000" w:themeColor="text1"/>
                      <w:sz w:val="28"/>
                      <w:szCs w:val="28"/>
                      <w:lang w:eastAsia="ru-RU"/>
                    </w:rPr>
                    <w:t>ня</w:t>
                  </w:r>
                  <w:r w:rsidR="005378D8" w:rsidRPr="00374122">
                    <w:rPr>
                      <w:rFonts w:ascii="Times New Roman" w:hAnsi="Times New Roman"/>
                      <w:color w:val="000000" w:themeColor="text1"/>
                      <w:sz w:val="28"/>
                      <w:szCs w:val="28"/>
                      <w:lang w:eastAsia="ru-RU"/>
                    </w:rPr>
                    <w:t xml:space="preserve"> </w:t>
                  </w:r>
                  <w:r w:rsidR="00326A9D"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326A9D" w:rsidRPr="00374122">
                    <w:rPr>
                      <w:rFonts w:ascii="Times New Roman" w:hAnsi="Times New Roman"/>
                      <w:color w:val="000000" w:themeColor="text1"/>
                      <w:sz w:val="28"/>
                      <w:szCs w:val="28"/>
                      <w:lang w:eastAsia="ru-RU"/>
                    </w:rPr>
                    <w:t xml:space="preserve"> року, за адресою: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 xml:space="preserve">охорони </w:t>
                  </w:r>
                  <w:r w:rsidR="004F10EB">
                    <w:rPr>
                      <w:rFonts w:ascii="Times New Roman" w:hAnsi="Times New Roman"/>
                      <w:sz w:val="28"/>
                      <w:szCs w:val="24"/>
                      <w:lang w:eastAsia="ru-RU"/>
                    </w:rPr>
                    <w:t xml:space="preserve">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області </w:t>
                  </w:r>
                  <w:r w:rsidR="0005381A" w:rsidRPr="00CA3AFB">
                    <w:rPr>
                      <w:rFonts w:ascii="Times New Roman" w:hAnsi="Times New Roman"/>
                      <w:sz w:val="28"/>
                      <w:szCs w:val="28"/>
                      <w:lang w:eastAsia="ru-RU"/>
                    </w:rPr>
                    <w:t xml:space="preserve">(для охорони об’єктів в </w:t>
                  </w:r>
                  <w:r w:rsidR="00135ACF" w:rsidRPr="00135ACF">
                    <w:rPr>
                      <w:rFonts w:ascii="Times New Roman" w:hAnsi="Times New Roman"/>
                      <w:sz w:val="28"/>
                      <w:szCs w:val="28"/>
                      <w:lang w:eastAsia="ru-RU"/>
                    </w:rPr>
                    <w:t xml:space="preserve">м. Долинська, смт. Добровеличківка та </w:t>
                  </w:r>
                  <w:r w:rsidR="00135ACF">
                    <w:rPr>
                      <w:rFonts w:ascii="Times New Roman" w:hAnsi="Times New Roman"/>
                      <w:sz w:val="28"/>
                      <w:szCs w:val="28"/>
                      <w:lang w:eastAsia="ru-RU"/>
                    </w:rPr>
                    <w:t xml:space="preserve">      </w:t>
                  </w:r>
                  <w:r w:rsidR="00135ACF" w:rsidRPr="00135ACF">
                    <w:rPr>
                      <w:rFonts w:ascii="Times New Roman" w:hAnsi="Times New Roman"/>
                      <w:sz w:val="28"/>
                      <w:szCs w:val="28"/>
                      <w:lang w:eastAsia="ru-RU"/>
                    </w:rPr>
                    <w:lastRenderedPageBreak/>
                    <w:t>м. Мала Виска</w:t>
                  </w:r>
                  <w:r w:rsidR="0005381A"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374122" w:rsidRPr="00374122">
                    <w:rPr>
                      <w:rFonts w:ascii="Times New Roman" w:hAnsi="Times New Roman"/>
                      <w:color w:val="000000" w:themeColor="text1"/>
                      <w:sz w:val="28"/>
                      <w:szCs w:val="28"/>
                      <w:lang w:eastAsia="ru-RU"/>
                    </w:rPr>
                    <w:t>01</w:t>
                  </w:r>
                  <w:r w:rsidR="00CA3AFB"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лютого</w:t>
                  </w:r>
                  <w:r w:rsidR="00135ACF" w:rsidRPr="0037412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Pr>
                <w:rFonts w:ascii="Times New Roman" w:hAnsi="Times New Roman"/>
                <w:sz w:val="28"/>
                <w:szCs w:val="28"/>
                <w:lang w:eastAsia="ru-RU"/>
              </w:rPr>
              <w:t>66</w:t>
            </w:r>
            <w:r w:rsidR="00F033ED">
              <w:rPr>
                <w:rFonts w:ascii="Times New Roman" w:hAnsi="Times New Roman"/>
                <w:sz w:val="28"/>
                <w:szCs w:val="28"/>
                <w:lang w:eastAsia="ru-RU"/>
              </w:rPr>
              <w:t> </w:t>
            </w:r>
            <w:r>
              <w:rPr>
                <w:rFonts w:ascii="Times New Roman" w:hAnsi="Times New Roman"/>
                <w:sz w:val="28"/>
                <w:szCs w:val="28"/>
                <w:lang w:eastAsia="ru-RU"/>
              </w:rPr>
              <w:t>886</w:t>
            </w:r>
            <w:r w:rsidR="00F033ED">
              <w:rPr>
                <w:rFonts w:ascii="Times New Roman" w:hAnsi="Times New Roman"/>
                <w:sz w:val="28"/>
                <w:szCs w:val="28"/>
                <w:lang w:eastAsia="ru-RU"/>
              </w:rPr>
              <w:t>-</w:t>
            </w:r>
            <w:r>
              <w:rPr>
                <w:rFonts w:ascii="Times New Roman" w:hAnsi="Times New Roman"/>
                <w:sz w:val="28"/>
                <w:szCs w:val="28"/>
                <w:lang w:eastAsia="ru-RU"/>
              </w:rPr>
              <w:t>99</w:t>
            </w:r>
            <w:r w:rsidR="00F033ED">
              <w:rPr>
                <w:rFonts w:ascii="Times New Roman" w:hAnsi="Times New Roman"/>
                <w:sz w:val="28"/>
                <w:szCs w:val="28"/>
                <w:lang w:eastAsia="ru-RU"/>
              </w:rPr>
              <w:t>-</w:t>
            </w:r>
            <w:r>
              <w:rPr>
                <w:rFonts w:ascii="Times New Roman" w:hAnsi="Times New Roman"/>
                <w:sz w:val="28"/>
                <w:szCs w:val="28"/>
                <w:lang w:eastAsia="ru-RU"/>
              </w:rPr>
              <w:t>65</w:t>
            </w:r>
            <w:r w:rsidR="00326A9D" w:rsidRPr="00326A9D">
              <w:rPr>
                <w:rFonts w:ascii="Times New Roman" w:hAnsi="Times New Roman"/>
                <w:sz w:val="28"/>
                <w:szCs w:val="28"/>
                <w:lang w:eastAsia="ru-RU"/>
              </w:rPr>
              <w:t xml:space="preserve">, </w:t>
            </w:r>
            <w:hyperlink r:id="rId6" w:history="1">
              <w:r w:rsidR="00326A9D" w:rsidRPr="00326A9D">
                <w:rPr>
                  <w:rFonts w:ascii="Times New Roman" w:hAnsi="Times New Roman"/>
                  <w:b/>
                  <w:color w:val="0000FF"/>
                  <w:sz w:val="28"/>
                  <w:szCs w:val="28"/>
                  <w:u w:val="single"/>
                  <w:lang w:val="en-US" w:eastAsia="ru-RU"/>
                </w:rPr>
                <w:t>kr</w:t>
              </w:r>
              <w:r w:rsidR="00326A9D" w:rsidRPr="00326A9D">
                <w:rPr>
                  <w:rFonts w:ascii="Times New Roman" w:hAnsi="Times New Roman"/>
                  <w:b/>
                  <w:color w:val="0000FF"/>
                  <w:sz w:val="28"/>
                  <w:szCs w:val="28"/>
                  <w:u w:val="single"/>
                  <w:lang w:eastAsia="ru-RU"/>
                </w:rPr>
                <w:t>@sso.court.gov.ua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 xml:space="preserve">від </w:t>
      </w:r>
      <w:r w:rsidR="00511638">
        <w:rPr>
          <w:rFonts w:ascii="Times New Roman" w:hAnsi="Times New Roman"/>
          <w:sz w:val="28"/>
          <w:szCs w:val="28"/>
        </w:rPr>
        <w:t>10.01.22</w:t>
      </w:r>
      <w:r w:rsidR="002D1259">
        <w:rPr>
          <w:rFonts w:ascii="Times New Roman" w:hAnsi="Times New Roman"/>
          <w:sz w:val="28"/>
          <w:szCs w:val="28"/>
        </w:rPr>
        <w:t xml:space="preserve"> </w:t>
      </w:r>
      <w:r w:rsidRPr="008F3B95">
        <w:rPr>
          <w:rFonts w:ascii="Times New Roman" w:hAnsi="Times New Roman"/>
          <w:sz w:val="28"/>
          <w:szCs w:val="28"/>
        </w:rPr>
        <w:t>№</w:t>
      </w:r>
      <w:r w:rsidR="00135ACF">
        <w:rPr>
          <w:rFonts w:ascii="Times New Roman" w:hAnsi="Times New Roman"/>
          <w:sz w:val="28"/>
          <w:szCs w:val="28"/>
        </w:rPr>
        <w:t xml:space="preserve"> </w:t>
      </w:r>
      <w:r w:rsidR="00511638">
        <w:rPr>
          <w:rFonts w:ascii="Times New Roman" w:hAnsi="Times New Roman"/>
          <w:sz w:val="28"/>
          <w:szCs w:val="28"/>
        </w:rPr>
        <w:t>1</w:t>
      </w:r>
      <w:bookmarkStart w:id="0" w:name="_GoBack"/>
      <w:bookmarkEnd w:id="0"/>
    </w:p>
    <w:p w:rsidR="008F3B95" w:rsidRPr="008F3B95" w:rsidRDefault="008F3B95"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613C8">
        <w:rPr>
          <w:rFonts w:ascii="Times New Roman" w:hAnsi="Times New Roman"/>
          <w:b/>
          <w:sz w:val="28"/>
          <w:szCs w:val="28"/>
          <w:lang w:eastAsia="ru-RU"/>
        </w:rPr>
        <w:t xml:space="preserve">, </w:t>
      </w:r>
      <w:r w:rsidR="00135ACF">
        <w:rPr>
          <w:rFonts w:ascii="Times New Roman" w:hAnsi="Times New Roman"/>
          <w:b/>
          <w:sz w:val="28"/>
          <w:szCs w:val="28"/>
          <w:lang w:eastAsia="ru-RU"/>
        </w:rPr>
        <w:t>с</w:t>
      </w:r>
      <w:r w:rsidR="002613C8">
        <w:rPr>
          <w:rFonts w:ascii="Times New Roman" w:hAnsi="Times New Roman"/>
          <w:b/>
          <w:sz w:val="28"/>
          <w:szCs w:val="28"/>
          <w:lang w:eastAsia="ru-RU"/>
        </w:rPr>
        <w:t>м</w:t>
      </w:r>
      <w:r w:rsidR="00135ACF">
        <w:rPr>
          <w:rFonts w:ascii="Times New Roman" w:hAnsi="Times New Roman"/>
          <w:b/>
          <w:sz w:val="28"/>
          <w:szCs w:val="28"/>
          <w:lang w:eastAsia="ru-RU"/>
        </w:rPr>
        <w:t>т</w:t>
      </w:r>
      <w:r w:rsidR="002613C8">
        <w:rPr>
          <w:rFonts w:ascii="Times New Roman" w:hAnsi="Times New Roman"/>
          <w:b/>
          <w:sz w:val="28"/>
          <w:szCs w:val="28"/>
          <w:lang w:eastAsia="ru-RU"/>
        </w:rPr>
        <w:t xml:space="preserve">. </w:t>
      </w:r>
      <w:r w:rsidR="00135ACF">
        <w:rPr>
          <w:rFonts w:ascii="Times New Roman" w:hAnsi="Times New Roman"/>
          <w:b/>
          <w:sz w:val="28"/>
          <w:szCs w:val="28"/>
          <w:lang w:eastAsia="ru-RU"/>
        </w:rPr>
        <w:t>Добровеличківка</w:t>
      </w:r>
      <w:r w:rsidR="002613C8" w:rsidRPr="00755B5A">
        <w:rPr>
          <w:rFonts w:ascii="Times New Roman" w:hAnsi="Times New Roman"/>
          <w:b/>
          <w:sz w:val="28"/>
          <w:szCs w:val="28"/>
          <w:lang w:eastAsia="ru-RU"/>
        </w:rPr>
        <w:t xml:space="preserve"> та </w:t>
      </w:r>
      <w:r w:rsidR="002613C8">
        <w:rPr>
          <w:rFonts w:ascii="Times New Roman" w:hAnsi="Times New Roman"/>
          <w:b/>
          <w:sz w:val="28"/>
          <w:szCs w:val="28"/>
          <w:lang w:eastAsia="ru-RU"/>
        </w:rPr>
        <w:t xml:space="preserve">м. </w:t>
      </w:r>
      <w:r w:rsidR="00D55C85">
        <w:rPr>
          <w:rFonts w:ascii="Times New Roman" w:hAnsi="Times New Roman"/>
          <w:b/>
          <w:sz w:val="28"/>
          <w:szCs w:val="28"/>
          <w:lang w:eastAsia="ru-RU"/>
        </w:rPr>
        <w:t>Мала Виска</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D55C85">
        <w:rPr>
          <w:rFonts w:ascii="Times New Roman" w:hAnsi="Times New Roman"/>
          <w:b/>
          <w:sz w:val="28"/>
          <w:szCs w:val="28"/>
          <w:lang w:eastAsia="ru-RU"/>
        </w:rPr>
        <w:t>Долинська,              смт. Добровеличківка</w:t>
      </w:r>
      <w:r w:rsidR="00D55C85" w:rsidRPr="00755B5A">
        <w:rPr>
          <w:rFonts w:ascii="Times New Roman" w:hAnsi="Times New Roman"/>
          <w:b/>
          <w:sz w:val="28"/>
          <w:szCs w:val="28"/>
          <w:lang w:eastAsia="ru-RU"/>
        </w:rPr>
        <w:t xml:space="preserve"> та </w:t>
      </w:r>
      <w:r w:rsidR="00D55C85">
        <w:rPr>
          <w:rFonts w:ascii="Times New Roman" w:hAnsi="Times New Roman"/>
          <w:b/>
          <w:sz w:val="28"/>
          <w:szCs w:val="28"/>
          <w:lang w:eastAsia="ru-RU"/>
        </w:rPr>
        <w:t>м. Мала Виска</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lastRenderedPageBreak/>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374122" w:rsidRPr="00374122">
        <w:rPr>
          <w:rFonts w:ascii="Times New Roman" w:hAnsi="Times New Roman"/>
          <w:color w:val="000000" w:themeColor="text1"/>
          <w:sz w:val="28"/>
          <w:szCs w:val="28"/>
          <w:lang w:eastAsia="ru-RU"/>
        </w:rPr>
        <w:t xml:space="preserve">10 </w:t>
      </w:r>
      <w:r w:rsidR="00D55C85" w:rsidRPr="00374122">
        <w:rPr>
          <w:rFonts w:ascii="Times New Roman" w:hAnsi="Times New Roman"/>
          <w:color w:val="000000" w:themeColor="text1"/>
          <w:sz w:val="28"/>
          <w:szCs w:val="28"/>
          <w:lang w:eastAsia="ru-RU"/>
        </w:rPr>
        <w:t>січ</w:t>
      </w:r>
      <w:proofErr w:type="spellStart"/>
      <w:r w:rsidR="00CE0245" w:rsidRPr="00374122">
        <w:rPr>
          <w:rFonts w:ascii="Times New Roman" w:hAnsi="Times New Roman"/>
          <w:color w:val="000000" w:themeColor="text1"/>
          <w:sz w:val="28"/>
          <w:szCs w:val="28"/>
          <w:lang w:val="ru-RU" w:eastAsia="ru-RU"/>
        </w:rPr>
        <w:t>ня</w:t>
      </w:r>
      <w:proofErr w:type="spellEnd"/>
      <w:r w:rsidRPr="00374122">
        <w:rPr>
          <w:rFonts w:ascii="Times New Roman" w:hAnsi="Times New Roman"/>
          <w:color w:val="000000" w:themeColor="text1"/>
          <w:sz w:val="28"/>
          <w:szCs w:val="28"/>
          <w:lang w:eastAsia="ru-RU"/>
        </w:rPr>
        <w:t xml:space="preserve"> до 16.30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 xml:space="preserve">28 </w:t>
      </w:r>
      <w:r w:rsidR="00B950D1" w:rsidRPr="00374122">
        <w:rPr>
          <w:rFonts w:ascii="Times New Roman" w:hAnsi="Times New Roman"/>
          <w:color w:val="000000" w:themeColor="text1"/>
          <w:sz w:val="28"/>
          <w:szCs w:val="28"/>
          <w:lang w:eastAsia="ru-RU"/>
        </w:rPr>
        <w:t>с</w:t>
      </w:r>
      <w:r w:rsidR="00D55C85" w:rsidRPr="00374122">
        <w:rPr>
          <w:rFonts w:ascii="Times New Roman" w:hAnsi="Times New Roman"/>
          <w:color w:val="000000" w:themeColor="text1"/>
          <w:sz w:val="28"/>
          <w:szCs w:val="28"/>
          <w:lang w:eastAsia="ru-RU"/>
        </w:rPr>
        <w:t>іч</w:t>
      </w:r>
      <w:r w:rsidR="00B950D1" w:rsidRPr="00374122">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м. Долинська,</w:t>
      </w:r>
      <w:r w:rsidR="007F5EB8">
        <w:rPr>
          <w:rFonts w:ascii="Times New Roman" w:hAnsi="Times New Roman"/>
          <w:sz w:val="28"/>
          <w:szCs w:val="28"/>
          <w:lang w:eastAsia="ru-RU"/>
        </w:rPr>
        <w:t xml:space="preserve"> </w:t>
      </w:r>
      <w:r w:rsidR="007F5EB8" w:rsidRPr="007F5EB8">
        <w:rPr>
          <w:rFonts w:ascii="Times New Roman" w:hAnsi="Times New Roman"/>
          <w:sz w:val="28"/>
          <w:szCs w:val="28"/>
          <w:lang w:eastAsia="ru-RU"/>
        </w:rPr>
        <w:t>смт. Добровеличківка та м.</w:t>
      </w:r>
      <w:r w:rsidR="007F5EB8">
        <w:rPr>
          <w:rFonts w:ascii="Times New Roman" w:hAnsi="Times New Roman"/>
          <w:sz w:val="28"/>
          <w:szCs w:val="28"/>
          <w:lang w:eastAsia="ru-RU"/>
        </w:rPr>
        <w:t xml:space="preserve"> </w:t>
      </w:r>
      <w:r w:rsidR="007F5EB8" w:rsidRPr="007F5EB8">
        <w:rPr>
          <w:rFonts w:ascii="Times New Roman" w:hAnsi="Times New Roman"/>
          <w:sz w:val="28"/>
          <w:szCs w:val="28"/>
          <w:lang w:eastAsia="ru-RU"/>
        </w:rPr>
        <w:t>Мала Виска</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374122" w:rsidRDefault="008F3B95" w:rsidP="008F3B95">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01</w:t>
            </w:r>
            <w:r w:rsidR="007F5EB8"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лютого</w:t>
            </w:r>
            <w:r w:rsidR="004F10EB"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7F5EB8" w:rsidRDefault="007F5EB8" w:rsidP="008F3B95">
            <w:pPr>
              <w:spacing w:after="0" w:line="240" w:lineRule="auto"/>
              <w:ind w:firstLine="851"/>
              <w:jc w:val="both"/>
              <w:rPr>
                <w:rFonts w:ascii="Times New Roman" w:hAnsi="Times New Roman"/>
                <w:b/>
                <w:sz w:val="28"/>
                <w:szCs w:val="28"/>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hyperlink r:id="rId7" w:history="1">
              <w:r w:rsidR="008F3B95" w:rsidRPr="008F3B95">
                <w:rPr>
                  <w:rFonts w:ascii="Times New Roman" w:hAnsi="Times New Roman"/>
                  <w:color w:val="0000FF"/>
                  <w:sz w:val="28"/>
                  <w:szCs w:val="28"/>
                  <w:u w:val="single"/>
                  <w:lang w:val="en-US" w:eastAsia="ru-RU"/>
                </w:rPr>
                <w:t>kr</w:t>
              </w:r>
              <w:r w:rsidR="008F3B95" w:rsidRPr="008F3B95">
                <w:rPr>
                  <w:rFonts w:ascii="Times New Roman" w:hAnsi="Times New Roman"/>
                  <w:color w:val="0000FF"/>
                  <w:sz w:val="28"/>
                  <w:szCs w:val="28"/>
                  <w:u w:val="single"/>
                  <w:lang w:eastAsia="ru-RU"/>
                </w:rPr>
                <w:t>@sso.court.gov.ua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2C7B5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A99D48"/>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court.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court.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7FD92F-F375-468C-869F-1503C51AA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8</Pages>
  <Words>2159</Words>
  <Characters>12308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62</cp:revision>
  <cp:lastPrinted>2021-07-26T11:17:00Z</cp:lastPrinted>
  <dcterms:created xsi:type="dcterms:W3CDTF">2020-11-05T13:53:00Z</dcterms:created>
  <dcterms:modified xsi:type="dcterms:W3CDTF">2022-01-11T06:42:00Z</dcterms:modified>
</cp:coreProperties>
</file>