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 xml:space="preserve">від </w:t>
      </w:r>
      <w:r w:rsidR="00724B94">
        <w:rPr>
          <w:rFonts w:ascii="Times New Roman" w:hAnsi="Times New Roman"/>
          <w:sz w:val="28"/>
          <w:szCs w:val="28"/>
        </w:rPr>
        <w:t xml:space="preserve">05.11.2021 року </w:t>
      </w:r>
      <w:r w:rsidRPr="008F3B95">
        <w:rPr>
          <w:rFonts w:ascii="Times New Roman" w:hAnsi="Times New Roman"/>
          <w:sz w:val="28"/>
          <w:szCs w:val="28"/>
        </w:rPr>
        <w:t>№</w:t>
      </w:r>
      <w:r>
        <w:rPr>
          <w:rFonts w:ascii="Times New Roman" w:hAnsi="Times New Roman"/>
          <w:sz w:val="28"/>
          <w:szCs w:val="28"/>
        </w:rPr>
        <w:t xml:space="preserve"> </w:t>
      </w:r>
      <w:r w:rsidR="00724B94">
        <w:rPr>
          <w:rFonts w:ascii="Times New Roman" w:hAnsi="Times New Roman"/>
          <w:sz w:val="28"/>
          <w:szCs w:val="28"/>
        </w:rPr>
        <w:t>216</w:t>
      </w:r>
      <w:r w:rsidR="006955D9">
        <w:rPr>
          <w:rFonts w:ascii="Times New Roman" w:hAnsi="Times New Roman"/>
          <w:sz w:val="28"/>
          <w:szCs w:val="28"/>
        </w:rPr>
        <w:t xml:space="preserve"> АГ</w:t>
      </w:r>
    </w:p>
    <w:p w:rsidR="008F3B95" w:rsidRPr="008F3B95" w:rsidRDefault="008F3B95"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C32224">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C32224">
        <w:rPr>
          <w:rFonts w:ascii="Times New Roman" w:hAnsi="Times New Roman"/>
          <w:b/>
          <w:sz w:val="28"/>
          <w:szCs w:val="28"/>
          <w:lang w:eastAsia="ru-RU"/>
        </w:rPr>
        <w:t>Світловодськ</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 xml:space="preserve">(для охорони об’єктів в </w:t>
      </w:r>
      <w:r w:rsidR="002613C8" w:rsidRPr="00755B5A">
        <w:rPr>
          <w:rFonts w:ascii="Times New Roman" w:hAnsi="Times New Roman"/>
          <w:b/>
          <w:sz w:val="28"/>
          <w:szCs w:val="28"/>
          <w:lang w:eastAsia="ru-RU"/>
        </w:rPr>
        <w:t xml:space="preserve">м. </w:t>
      </w:r>
      <w:r w:rsidR="00C32224">
        <w:rPr>
          <w:rFonts w:ascii="Times New Roman" w:hAnsi="Times New Roman"/>
          <w:b/>
          <w:sz w:val="28"/>
          <w:szCs w:val="28"/>
          <w:lang w:eastAsia="ru-RU"/>
        </w:rPr>
        <w:t>Світловодськ</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lastRenderedPageBreak/>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Документи приймаються з 08.00 год. </w:t>
      </w:r>
      <w:r w:rsidR="008559D7">
        <w:rPr>
          <w:rFonts w:ascii="Times New Roman" w:hAnsi="Times New Roman"/>
          <w:color w:val="000000" w:themeColor="text1"/>
          <w:sz w:val="28"/>
          <w:szCs w:val="28"/>
          <w:lang w:eastAsia="ru-RU"/>
        </w:rPr>
        <w:t>05</w:t>
      </w:r>
      <w:r w:rsidR="004F10EB" w:rsidRPr="00735384">
        <w:rPr>
          <w:rFonts w:ascii="Times New Roman" w:hAnsi="Times New Roman"/>
          <w:color w:val="000000" w:themeColor="text1"/>
          <w:sz w:val="28"/>
          <w:szCs w:val="28"/>
          <w:lang w:val="ru-RU" w:eastAsia="ru-RU"/>
        </w:rPr>
        <w:t xml:space="preserve"> </w:t>
      </w:r>
      <w:r w:rsidR="008559D7">
        <w:rPr>
          <w:rFonts w:ascii="Times New Roman" w:hAnsi="Times New Roman"/>
          <w:color w:val="000000" w:themeColor="text1"/>
          <w:sz w:val="28"/>
          <w:szCs w:val="28"/>
          <w:lang w:val="ru-RU" w:eastAsia="ru-RU"/>
        </w:rPr>
        <w:t xml:space="preserve">листопада </w:t>
      </w:r>
      <w:r w:rsidRPr="00735384">
        <w:rPr>
          <w:rFonts w:ascii="Times New Roman" w:hAnsi="Times New Roman"/>
          <w:color w:val="000000" w:themeColor="text1"/>
          <w:sz w:val="28"/>
          <w:szCs w:val="28"/>
          <w:lang w:eastAsia="ru-RU"/>
        </w:rPr>
        <w:t xml:space="preserve">до 16.30 год. </w:t>
      </w:r>
      <w:r w:rsidR="00A35696" w:rsidRPr="00735384">
        <w:rPr>
          <w:rFonts w:ascii="Times New Roman" w:hAnsi="Times New Roman"/>
          <w:color w:val="000000" w:themeColor="text1"/>
          <w:sz w:val="28"/>
          <w:szCs w:val="28"/>
          <w:lang w:eastAsia="ru-RU"/>
        </w:rPr>
        <w:t xml:space="preserve">               </w:t>
      </w:r>
      <w:r w:rsidR="008559D7">
        <w:rPr>
          <w:rFonts w:ascii="Times New Roman" w:hAnsi="Times New Roman"/>
          <w:color w:val="000000" w:themeColor="text1"/>
          <w:sz w:val="28"/>
          <w:szCs w:val="28"/>
          <w:lang w:eastAsia="ru-RU"/>
        </w:rPr>
        <w:t>15 листопада</w:t>
      </w:r>
      <w:r w:rsidRPr="00735384">
        <w:rPr>
          <w:rFonts w:ascii="Times New Roman" w:hAnsi="Times New Roman"/>
          <w:color w:val="000000" w:themeColor="text1"/>
          <w:sz w:val="28"/>
          <w:szCs w:val="28"/>
          <w:lang w:eastAsia="ru-RU"/>
        </w:rPr>
        <w:t xml:space="preserve"> 202</w:t>
      </w:r>
      <w:r w:rsidR="00297DB5" w:rsidRPr="00735384">
        <w:rPr>
          <w:rFonts w:ascii="Times New Roman" w:hAnsi="Times New Roman"/>
          <w:color w:val="000000" w:themeColor="text1"/>
          <w:sz w:val="28"/>
          <w:szCs w:val="28"/>
          <w:lang w:eastAsia="ru-RU"/>
        </w:rPr>
        <w:t>1</w:t>
      </w:r>
      <w:r w:rsidRPr="00735384">
        <w:rPr>
          <w:rFonts w:ascii="Times New Roman" w:hAnsi="Times New Roman"/>
          <w:color w:val="000000" w:themeColor="text1"/>
          <w:sz w:val="28"/>
          <w:szCs w:val="28"/>
          <w:lang w:eastAsia="ru-RU"/>
        </w:rPr>
        <w:t xml:space="preserve"> року</w:t>
      </w:r>
      <w:r w:rsidRPr="008F3B95">
        <w:rPr>
          <w:rFonts w:ascii="Times New Roman" w:hAnsi="Times New Roman"/>
          <w:sz w:val="28"/>
          <w:szCs w:val="28"/>
          <w:lang w:eastAsia="ru-RU"/>
        </w:rPr>
        <w:t xml:space="preserve">,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xml:space="preserve">. Кропивницький, вул. </w:t>
      </w:r>
      <w:r w:rsidRPr="00697DFD">
        <w:rPr>
          <w:rFonts w:ascii="Times New Roman" w:hAnsi="Times New Roman"/>
          <w:sz w:val="28"/>
          <w:szCs w:val="28"/>
          <w:lang w:eastAsia="ru-RU"/>
        </w:rPr>
        <w:t>Велика Перспективна</w:t>
      </w:r>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3</w:t>
      </w:r>
      <w:r w:rsidRPr="008F3B95">
        <w:rPr>
          <w:rFonts w:ascii="Times New Roman" w:hAnsi="Times New Roman"/>
          <w:sz w:val="28"/>
          <w:szCs w:val="28"/>
          <w:lang w:eastAsia="ru-RU"/>
        </w:rPr>
        <w:t>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 категорії </w:t>
      </w:r>
      <w:r w:rsidR="004A0F15">
        <w:rPr>
          <w:rFonts w:ascii="Times New Roman" w:hAnsi="Times New Roman"/>
          <w:sz w:val="28"/>
          <w:szCs w:val="28"/>
          <w:lang w:eastAsia="ru-RU"/>
        </w:rPr>
        <w:t>п</w:t>
      </w:r>
      <w:r w:rsidRPr="008F3B95">
        <w:rPr>
          <w:rFonts w:ascii="Times New Roman" w:hAnsi="Times New Roman"/>
          <w:sz w:val="28"/>
          <w:szCs w:val="28"/>
          <w:lang w:eastAsia="ru-RU"/>
        </w:rPr>
        <w:t>ідрозділу охорони Територіального 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2613C8" w:rsidRPr="002613C8">
        <w:rPr>
          <w:rFonts w:ascii="Times New Roman" w:hAnsi="Times New Roman"/>
          <w:sz w:val="28"/>
          <w:szCs w:val="28"/>
          <w:lang w:eastAsia="ru-RU"/>
        </w:rPr>
        <w:t xml:space="preserve">м. </w:t>
      </w:r>
      <w:r w:rsidR="003F76BF">
        <w:rPr>
          <w:rFonts w:ascii="Times New Roman" w:hAnsi="Times New Roman"/>
          <w:sz w:val="28"/>
          <w:szCs w:val="28"/>
          <w:lang w:eastAsia="ru-RU"/>
        </w:rPr>
        <w:t>Світловодськ</w:t>
      </w:r>
      <w:r w:rsidR="002613C8" w:rsidRPr="00755B5A">
        <w:rPr>
          <w:rFonts w:ascii="Times New Roman" w:hAnsi="Times New Roman"/>
          <w:b/>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8F3B95" w:rsidRDefault="008F3B95" w:rsidP="008F3B95">
            <w:pPr>
              <w:spacing w:after="0" w:line="240" w:lineRule="auto"/>
              <w:ind w:firstLine="34"/>
              <w:jc w:val="both"/>
              <w:rPr>
                <w:rFonts w:ascii="Times New Roman" w:hAnsi="Times New Roman"/>
                <w:sz w:val="28"/>
                <w:szCs w:val="28"/>
                <w:lang w:eastAsia="ru-RU"/>
              </w:rPr>
            </w:pPr>
            <w:r w:rsidRPr="008F3B95">
              <w:rPr>
                <w:rFonts w:ascii="Times New Roman" w:hAnsi="Times New Roman"/>
                <w:sz w:val="28"/>
                <w:szCs w:val="28"/>
                <w:lang w:eastAsia="ru-RU"/>
              </w:rPr>
              <w:t xml:space="preserve">м.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sidRPr="008F3B95">
              <w:rPr>
                <w:rFonts w:ascii="Times New Roman" w:hAnsi="Times New Roman"/>
                <w:sz w:val="28"/>
                <w:szCs w:val="28"/>
                <w:lang w:eastAsia="ru-RU"/>
              </w:rPr>
              <w:t>3,</w:t>
            </w:r>
            <w:r w:rsidR="00A35696">
              <w:rPr>
                <w:rFonts w:ascii="Times New Roman" w:hAnsi="Times New Roman"/>
                <w:sz w:val="28"/>
                <w:szCs w:val="28"/>
                <w:lang w:eastAsia="ru-RU"/>
              </w:rPr>
              <w:t xml:space="preserve"> </w:t>
            </w:r>
            <w:r w:rsidR="00E07CD5">
              <w:rPr>
                <w:rFonts w:ascii="Times New Roman" w:hAnsi="Times New Roman"/>
                <w:sz w:val="28"/>
                <w:szCs w:val="28"/>
                <w:lang w:eastAsia="ru-RU"/>
              </w:rPr>
              <w:t>1</w:t>
            </w:r>
            <w:r w:rsidR="008559D7">
              <w:rPr>
                <w:rFonts w:ascii="Times New Roman" w:hAnsi="Times New Roman"/>
                <w:sz w:val="28"/>
                <w:szCs w:val="28"/>
                <w:lang w:eastAsia="ru-RU"/>
              </w:rPr>
              <w:t>8</w:t>
            </w:r>
            <w:r w:rsidR="002F2AA5">
              <w:rPr>
                <w:rFonts w:ascii="Times New Roman" w:hAnsi="Times New Roman"/>
                <w:sz w:val="28"/>
                <w:szCs w:val="28"/>
                <w:lang w:eastAsia="ru-RU"/>
              </w:rPr>
              <w:t xml:space="preserve"> </w:t>
            </w:r>
            <w:r w:rsidR="008559D7">
              <w:rPr>
                <w:rFonts w:ascii="Times New Roman" w:hAnsi="Times New Roman"/>
                <w:sz w:val="28"/>
                <w:szCs w:val="28"/>
                <w:lang w:eastAsia="ru-RU"/>
              </w:rPr>
              <w:t xml:space="preserve">листопада </w:t>
            </w:r>
            <w:r w:rsidR="004F10EB">
              <w:rPr>
                <w:rFonts w:ascii="Times New Roman" w:hAnsi="Times New Roman"/>
                <w:sz w:val="28"/>
                <w:szCs w:val="28"/>
                <w:lang w:eastAsia="ru-RU"/>
              </w:rPr>
              <w:t>202</w:t>
            </w:r>
            <w:r w:rsidR="00297DB5">
              <w:rPr>
                <w:rFonts w:ascii="Times New Roman" w:hAnsi="Times New Roman"/>
                <w:sz w:val="28"/>
                <w:szCs w:val="28"/>
                <w:lang w:eastAsia="ru-RU"/>
              </w:rPr>
              <w:t>1</w:t>
            </w:r>
            <w:r w:rsidR="004F10EB">
              <w:rPr>
                <w:rFonts w:ascii="Times New Roman" w:hAnsi="Times New Roman"/>
                <w:sz w:val="28"/>
                <w:szCs w:val="28"/>
                <w:lang w:eastAsia="ru-RU"/>
              </w:rPr>
              <w:t xml:space="preserve"> року з 08.</w:t>
            </w:r>
            <w:r w:rsidR="00E07CD5">
              <w:rPr>
                <w:rFonts w:ascii="Times New Roman" w:hAnsi="Times New Roman"/>
                <w:sz w:val="28"/>
                <w:szCs w:val="28"/>
                <w:lang w:eastAsia="ru-RU"/>
              </w:rPr>
              <w:t>0</w:t>
            </w:r>
            <w:r w:rsidRPr="008F3B95">
              <w:rPr>
                <w:rFonts w:ascii="Times New Roman" w:hAnsi="Times New Roman"/>
                <w:sz w:val="28"/>
                <w:szCs w:val="28"/>
                <w:lang w:eastAsia="ru-RU"/>
              </w:rPr>
              <w:t>0. </w:t>
            </w:r>
          </w:p>
          <w:p w:rsidR="00735384" w:rsidRDefault="00735384" w:rsidP="008F3B95">
            <w:pPr>
              <w:spacing w:after="0" w:line="240" w:lineRule="auto"/>
              <w:ind w:firstLine="851"/>
              <w:jc w:val="both"/>
              <w:rPr>
                <w:rFonts w:ascii="Times New Roman" w:hAnsi="Times New Roman"/>
                <w:b/>
                <w:sz w:val="28"/>
                <w:szCs w:val="28"/>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hyperlink r:id="rId6" w:history="1">
              <w:r w:rsidR="008F3B95" w:rsidRPr="008F3B95">
                <w:rPr>
                  <w:rFonts w:ascii="Times New Roman" w:hAnsi="Times New Roman"/>
                  <w:color w:val="0000FF"/>
                  <w:sz w:val="28"/>
                  <w:szCs w:val="28"/>
                  <w:u w:val="single"/>
                  <w:lang w:val="en-US" w:eastAsia="ru-RU"/>
                </w:rPr>
                <w:t>kr</w:t>
              </w:r>
              <w:r w:rsidR="008F3B95" w:rsidRPr="008F3B95">
                <w:rPr>
                  <w:rFonts w:ascii="Times New Roman" w:hAnsi="Times New Roman"/>
                  <w:color w:val="0000FF"/>
                  <w:sz w:val="28"/>
                  <w:szCs w:val="28"/>
                  <w:u w:val="single"/>
                  <w:lang w:eastAsia="ru-RU"/>
                </w:rPr>
                <w:t>@sso.court.gov.ua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w:t>
                  </w:r>
                  <w:r w:rsidRPr="008F3B95">
                    <w:rPr>
                      <w:rFonts w:ascii="Times New Roman" w:hAnsi="Times New Roman"/>
                      <w:sz w:val="28"/>
                      <w:szCs w:val="28"/>
                      <w:lang w:eastAsia="ru-RU"/>
                    </w:rPr>
                    <w:lastRenderedPageBreak/>
                    <w:t xml:space="preserve">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6674E" w:rsidRPr="008F3B95" w:rsidRDefault="0026674E" w:rsidP="0026674E">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26674E" w:rsidRPr="008F3B95" w:rsidRDefault="0026674E" w:rsidP="0026674E">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26674E" w:rsidRPr="008F3B95" w:rsidRDefault="0026674E" w:rsidP="0026674E">
      <w:pPr>
        <w:spacing w:after="0" w:line="240" w:lineRule="auto"/>
        <w:ind w:left="4962"/>
        <w:contextualSpacing/>
        <w:rPr>
          <w:rFonts w:ascii="Times New Roman" w:hAnsi="Times New Roman"/>
          <w:sz w:val="28"/>
          <w:szCs w:val="28"/>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t xml:space="preserve">від </w:t>
      </w:r>
      <w:r w:rsidR="00724B94">
        <w:rPr>
          <w:rFonts w:ascii="Times New Roman" w:hAnsi="Times New Roman"/>
          <w:sz w:val="28"/>
          <w:szCs w:val="28"/>
        </w:rPr>
        <w:t>05.11.2021 року</w:t>
      </w:r>
      <w:r>
        <w:rPr>
          <w:rFonts w:ascii="Times New Roman" w:hAnsi="Times New Roman"/>
          <w:sz w:val="28"/>
          <w:szCs w:val="28"/>
        </w:rPr>
        <w:t xml:space="preserve"> </w:t>
      </w:r>
      <w:r w:rsidRPr="008F3B95">
        <w:rPr>
          <w:rFonts w:ascii="Times New Roman" w:hAnsi="Times New Roman"/>
          <w:sz w:val="28"/>
          <w:szCs w:val="28"/>
        </w:rPr>
        <w:t xml:space="preserve">№ </w:t>
      </w:r>
      <w:r w:rsidR="00724B94">
        <w:rPr>
          <w:rFonts w:ascii="Times New Roman" w:hAnsi="Times New Roman"/>
          <w:sz w:val="28"/>
          <w:szCs w:val="28"/>
        </w:rPr>
        <w:t>216</w:t>
      </w:r>
      <w:bookmarkStart w:id="0" w:name="_GoBack"/>
      <w:bookmarkEnd w:id="0"/>
      <w:r>
        <w:rPr>
          <w:rFonts w:ascii="Times New Roman" w:hAnsi="Times New Roman"/>
          <w:sz w:val="28"/>
          <w:szCs w:val="28"/>
        </w:rPr>
        <w:t xml:space="preserve"> АГ</w:t>
      </w:r>
    </w:p>
    <w:p w:rsidR="0026674E" w:rsidRPr="008F3B95" w:rsidRDefault="0026674E" w:rsidP="0026674E">
      <w:pPr>
        <w:spacing w:after="0" w:line="240" w:lineRule="auto"/>
        <w:jc w:val="center"/>
        <w:rPr>
          <w:rFonts w:ascii="Times New Roman" w:hAnsi="Times New Roman"/>
          <w:b/>
          <w:sz w:val="28"/>
          <w:szCs w:val="28"/>
          <w:lang w:eastAsia="ru-RU"/>
        </w:rPr>
      </w:pP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00B91385">
        <w:rPr>
          <w:rFonts w:ascii="Times New Roman" w:hAnsi="Times New Roman"/>
          <w:b/>
          <w:sz w:val="28"/>
          <w:szCs w:val="28"/>
          <w:lang w:val="ru-RU" w:eastAsia="ru-RU"/>
        </w:rPr>
        <w:t xml:space="preserve">          </w:t>
      </w:r>
      <w:r w:rsidR="00C21236" w:rsidRPr="00755B5A">
        <w:rPr>
          <w:rFonts w:ascii="Times New Roman" w:hAnsi="Times New Roman"/>
          <w:b/>
          <w:sz w:val="28"/>
          <w:szCs w:val="28"/>
          <w:lang w:eastAsia="ru-RU"/>
        </w:rPr>
        <w:t xml:space="preserve">м. </w:t>
      </w:r>
      <w:r w:rsidR="00735384">
        <w:rPr>
          <w:rFonts w:ascii="Times New Roman" w:hAnsi="Times New Roman"/>
          <w:b/>
          <w:sz w:val="28"/>
          <w:szCs w:val="28"/>
          <w:lang w:eastAsia="ru-RU"/>
        </w:rPr>
        <w:t>Світловодськ</w:t>
      </w:r>
      <w:r w:rsidR="00C21236" w:rsidRPr="00755B5A">
        <w:rPr>
          <w:rFonts w:ascii="Times New Roman" w:hAnsi="Times New Roman"/>
          <w:b/>
          <w:sz w:val="28"/>
          <w:szCs w:val="28"/>
          <w:lang w:eastAsia="ru-RU"/>
        </w:rPr>
        <w:t xml:space="preserve"> та </w:t>
      </w:r>
      <w:r w:rsidR="00C21236">
        <w:rPr>
          <w:rFonts w:ascii="Times New Roman" w:hAnsi="Times New Roman"/>
          <w:b/>
          <w:sz w:val="28"/>
          <w:szCs w:val="28"/>
          <w:lang w:eastAsia="ru-RU"/>
        </w:rPr>
        <w:t xml:space="preserve">смт. </w:t>
      </w:r>
      <w:r w:rsidR="00735384">
        <w:rPr>
          <w:rFonts w:ascii="Times New Roman" w:hAnsi="Times New Roman"/>
          <w:b/>
          <w:sz w:val="28"/>
          <w:szCs w:val="28"/>
          <w:lang w:eastAsia="ru-RU"/>
        </w:rPr>
        <w:t>Компаніївка</w:t>
      </w:r>
      <w:r w:rsidR="00C21236" w:rsidRPr="00755B5A">
        <w:rPr>
          <w:rFonts w:ascii="Times New Roman" w:hAnsi="Times New Roman"/>
          <w:b/>
          <w:sz w:val="28"/>
          <w:szCs w:val="28"/>
          <w:lang w:eastAsia="ru-RU"/>
        </w:rPr>
        <w:t>)</w:t>
      </w:r>
    </w:p>
    <w:p w:rsidR="0026674E" w:rsidRPr="008F3B95" w:rsidRDefault="0026674E" w:rsidP="0026674E">
      <w:pPr>
        <w:spacing w:after="0" w:line="240" w:lineRule="auto"/>
        <w:jc w:val="center"/>
        <w:rPr>
          <w:rFonts w:ascii="Times New Roman" w:hAnsi="Times New Roman"/>
          <w:b/>
          <w:sz w:val="28"/>
          <w:szCs w:val="28"/>
          <w:lang w:eastAsia="ru-RU"/>
        </w:rPr>
      </w:pP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26674E" w:rsidRPr="008F3B95" w:rsidRDefault="0026674E" w:rsidP="0026674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00C21236" w:rsidRPr="00755B5A">
        <w:rPr>
          <w:rFonts w:ascii="Times New Roman" w:hAnsi="Times New Roman"/>
          <w:b/>
          <w:sz w:val="28"/>
          <w:szCs w:val="28"/>
          <w:lang w:eastAsia="ru-RU"/>
        </w:rPr>
        <w:t xml:space="preserve">м. </w:t>
      </w:r>
      <w:r w:rsidR="00735384">
        <w:rPr>
          <w:rFonts w:ascii="Times New Roman" w:hAnsi="Times New Roman"/>
          <w:b/>
          <w:sz w:val="28"/>
          <w:szCs w:val="28"/>
          <w:lang w:eastAsia="ru-RU"/>
        </w:rPr>
        <w:t>Світловодськ</w:t>
      </w:r>
      <w:r w:rsidR="00C21236">
        <w:rPr>
          <w:rFonts w:ascii="Times New Roman" w:hAnsi="Times New Roman"/>
          <w:b/>
          <w:sz w:val="28"/>
          <w:szCs w:val="28"/>
          <w:lang w:eastAsia="ru-RU"/>
        </w:rPr>
        <w:t xml:space="preserve">, </w:t>
      </w:r>
      <w:r w:rsidR="00D9066F">
        <w:rPr>
          <w:rFonts w:ascii="Times New Roman" w:hAnsi="Times New Roman"/>
          <w:b/>
          <w:sz w:val="28"/>
          <w:szCs w:val="28"/>
          <w:lang w:eastAsia="ru-RU"/>
        </w:rPr>
        <w:t xml:space="preserve">           </w:t>
      </w:r>
      <w:r w:rsidR="00C21236">
        <w:rPr>
          <w:rFonts w:ascii="Times New Roman" w:hAnsi="Times New Roman"/>
          <w:b/>
          <w:sz w:val="28"/>
          <w:szCs w:val="28"/>
          <w:lang w:eastAsia="ru-RU"/>
        </w:rPr>
        <w:t>м. Благовіщенське</w:t>
      </w:r>
      <w:r w:rsidR="00C21236" w:rsidRPr="00755B5A">
        <w:rPr>
          <w:rFonts w:ascii="Times New Roman" w:hAnsi="Times New Roman"/>
          <w:b/>
          <w:sz w:val="28"/>
          <w:szCs w:val="28"/>
          <w:lang w:eastAsia="ru-RU"/>
        </w:rPr>
        <w:t xml:space="preserve"> та </w:t>
      </w:r>
      <w:r w:rsidR="00C21236">
        <w:rPr>
          <w:rFonts w:ascii="Times New Roman" w:hAnsi="Times New Roman"/>
          <w:b/>
          <w:sz w:val="28"/>
          <w:szCs w:val="28"/>
          <w:lang w:eastAsia="ru-RU"/>
        </w:rPr>
        <w:t xml:space="preserve">смт. </w:t>
      </w:r>
      <w:r w:rsidR="00735384">
        <w:rPr>
          <w:rFonts w:ascii="Times New Roman" w:hAnsi="Times New Roman"/>
          <w:b/>
          <w:sz w:val="28"/>
          <w:szCs w:val="28"/>
          <w:lang w:eastAsia="ru-RU"/>
        </w:rPr>
        <w:t>Компаніїв</w:t>
      </w:r>
      <w:r w:rsidR="00C21236">
        <w:rPr>
          <w:rFonts w:ascii="Times New Roman" w:hAnsi="Times New Roman"/>
          <w:b/>
          <w:sz w:val="28"/>
          <w:szCs w:val="28"/>
          <w:lang w:eastAsia="ru-RU"/>
        </w:rPr>
        <w:t>к</w:t>
      </w:r>
      <w:r w:rsidR="00735384">
        <w:rPr>
          <w:rFonts w:ascii="Times New Roman" w:hAnsi="Times New Roman"/>
          <w:b/>
          <w:sz w:val="28"/>
          <w:szCs w:val="28"/>
          <w:lang w:eastAsia="ru-RU"/>
        </w:rPr>
        <w:t>а</w:t>
      </w:r>
      <w:r w:rsidR="00C21236"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26674E" w:rsidRDefault="0026674E" w:rsidP="0026674E">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26674E" w:rsidRPr="008F3B95" w:rsidRDefault="0026674E" w:rsidP="0026674E">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26674E" w:rsidRPr="008F3B95" w:rsidRDefault="0026674E" w:rsidP="0026674E">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26674E" w:rsidRPr="008F3B95" w:rsidRDefault="0026674E" w:rsidP="0026674E">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26674E" w:rsidRPr="008F3B95" w:rsidRDefault="0026674E" w:rsidP="0026674E">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26674E"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26674E" w:rsidRPr="008F3B95" w:rsidRDefault="0026674E" w:rsidP="0026674E">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26674E" w:rsidRPr="0087606F"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26674E" w:rsidRPr="008F3B95" w:rsidRDefault="0026674E" w:rsidP="0026674E">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8559D7">
        <w:rPr>
          <w:rFonts w:ascii="Times New Roman" w:hAnsi="Times New Roman"/>
          <w:sz w:val="28"/>
          <w:szCs w:val="28"/>
          <w:lang w:eastAsia="ru-RU"/>
        </w:rPr>
        <w:t>05</w:t>
      </w:r>
      <w:r w:rsidR="004A0F15">
        <w:rPr>
          <w:rFonts w:ascii="Times New Roman" w:hAnsi="Times New Roman"/>
          <w:sz w:val="28"/>
          <w:szCs w:val="28"/>
          <w:lang w:eastAsia="ru-RU"/>
        </w:rPr>
        <w:t xml:space="preserve"> </w:t>
      </w:r>
      <w:r w:rsidR="008559D7">
        <w:rPr>
          <w:rFonts w:ascii="Times New Roman" w:hAnsi="Times New Roman"/>
          <w:sz w:val="28"/>
          <w:szCs w:val="28"/>
          <w:lang w:eastAsia="ru-RU"/>
        </w:rPr>
        <w:t xml:space="preserve">листопада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8559D7">
        <w:rPr>
          <w:rFonts w:ascii="Times New Roman" w:hAnsi="Times New Roman"/>
          <w:sz w:val="28"/>
          <w:szCs w:val="28"/>
          <w:lang w:eastAsia="ru-RU"/>
        </w:rPr>
        <w:t>15</w:t>
      </w:r>
      <w:r>
        <w:rPr>
          <w:rFonts w:ascii="Times New Roman" w:hAnsi="Times New Roman"/>
          <w:sz w:val="28"/>
          <w:szCs w:val="28"/>
          <w:lang w:eastAsia="ru-RU"/>
        </w:rPr>
        <w:t xml:space="preserve"> </w:t>
      </w:r>
      <w:r w:rsidR="008559D7">
        <w:rPr>
          <w:rFonts w:ascii="Times New Roman" w:hAnsi="Times New Roman"/>
          <w:sz w:val="28"/>
          <w:szCs w:val="28"/>
          <w:lang w:eastAsia="ru-RU"/>
        </w:rPr>
        <w:t xml:space="preserve">листопада </w:t>
      </w:r>
      <w:r w:rsidRPr="008F3B95">
        <w:rPr>
          <w:rFonts w:ascii="Times New Roman" w:hAnsi="Times New Roman"/>
          <w:sz w:val="28"/>
          <w:szCs w:val="28"/>
          <w:lang w:eastAsia="ru-RU"/>
        </w:rPr>
        <w:t>202</w:t>
      </w:r>
      <w:r>
        <w:rPr>
          <w:rFonts w:ascii="Times New Roman" w:hAnsi="Times New Roman"/>
          <w:sz w:val="28"/>
          <w:szCs w:val="28"/>
          <w:lang w:eastAsia="ru-RU"/>
        </w:rPr>
        <w:t>1</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00C21236" w:rsidRPr="00C21236">
        <w:rPr>
          <w:rFonts w:ascii="Times New Roman" w:hAnsi="Times New Roman"/>
          <w:sz w:val="28"/>
          <w:szCs w:val="28"/>
          <w:lang w:eastAsia="ru-RU"/>
        </w:rPr>
        <w:t xml:space="preserve">м. </w:t>
      </w:r>
      <w:r w:rsidR="00735384">
        <w:rPr>
          <w:rFonts w:ascii="Times New Roman" w:hAnsi="Times New Roman"/>
          <w:sz w:val="28"/>
          <w:szCs w:val="28"/>
          <w:lang w:eastAsia="ru-RU"/>
        </w:rPr>
        <w:t>Світловодськ</w:t>
      </w:r>
      <w:r w:rsidR="00C21236" w:rsidRPr="00C21236">
        <w:rPr>
          <w:rFonts w:ascii="Times New Roman" w:hAnsi="Times New Roman"/>
          <w:sz w:val="28"/>
          <w:szCs w:val="28"/>
          <w:lang w:eastAsia="ru-RU"/>
        </w:rPr>
        <w:t xml:space="preserve">, м. Благовіщенське та смт. </w:t>
      </w:r>
      <w:r w:rsidR="003D66D2">
        <w:rPr>
          <w:rFonts w:ascii="Times New Roman" w:hAnsi="Times New Roman"/>
          <w:sz w:val="28"/>
          <w:szCs w:val="28"/>
          <w:lang w:eastAsia="ru-RU"/>
        </w:rPr>
        <w:t>Компаніївка</w:t>
      </w:r>
      <w:r w:rsidR="00C21236"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26674E" w:rsidRPr="008F3B95" w:rsidTr="008559D7">
        <w:trPr>
          <w:trHeight w:val="1727"/>
        </w:trPr>
        <w:tc>
          <w:tcPr>
            <w:tcW w:w="9639" w:type="dxa"/>
          </w:tcPr>
          <w:p w:rsidR="0026674E" w:rsidRPr="008F3B95" w:rsidRDefault="0026674E" w:rsidP="005235FA">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26674E" w:rsidRPr="008F3B95" w:rsidRDefault="0026674E" w:rsidP="00B91385">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3</w:t>
            </w:r>
            <w:r w:rsidR="00370F5B">
              <w:rPr>
                <w:rFonts w:ascii="Times New Roman" w:hAnsi="Times New Roman"/>
                <w:sz w:val="28"/>
                <w:szCs w:val="28"/>
                <w:lang w:eastAsia="ru-RU"/>
              </w:rPr>
              <w:t>,</w:t>
            </w:r>
            <w:r>
              <w:rPr>
                <w:rFonts w:ascii="Times New Roman" w:hAnsi="Times New Roman"/>
                <w:sz w:val="28"/>
                <w:szCs w:val="28"/>
                <w:lang w:eastAsia="ru-RU"/>
              </w:rPr>
              <w:t xml:space="preserve"> </w:t>
            </w:r>
            <w:r w:rsidR="008559D7">
              <w:rPr>
                <w:rFonts w:ascii="Times New Roman" w:hAnsi="Times New Roman"/>
                <w:sz w:val="28"/>
                <w:szCs w:val="28"/>
                <w:lang w:eastAsia="ru-RU"/>
              </w:rPr>
              <w:t>18</w:t>
            </w:r>
            <w:r w:rsidR="00FD1A49">
              <w:rPr>
                <w:rFonts w:ascii="Times New Roman" w:hAnsi="Times New Roman"/>
                <w:sz w:val="28"/>
                <w:szCs w:val="28"/>
                <w:lang w:eastAsia="ru-RU"/>
              </w:rPr>
              <w:t xml:space="preserve"> </w:t>
            </w:r>
            <w:r w:rsidR="008559D7">
              <w:rPr>
                <w:rFonts w:ascii="Times New Roman" w:hAnsi="Times New Roman"/>
                <w:sz w:val="28"/>
                <w:szCs w:val="28"/>
                <w:lang w:eastAsia="ru-RU"/>
              </w:rPr>
              <w:t xml:space="preserve">листопада </w:t>
            </w:r>
            <w:r>
              <w:rPr>
                <w:rFonts w:ascii="Times New Roman" w:hAnsi="Times New Roman"/>
                <w:sz w:val="28"/>
                <w:szCs w:val="28"/>
                <w:lang w:eastAsia="ru-RU"/>
              </w:rPr>
              <w:t>2021 року з 08.</w:t>
            </w:r>
            <w:r w:rsidR="00E07CD5">
              <w:rPr>
                <w:rFonts w:ascii="Times New Roman" w:hAnsi="Times New Roman"/>
                <w:sz w:val="28"/>
                <w:szCs w:val="28"/>
                <w:lang w:eastAsia="ru-RU"/>
              </w:rPr>
              <w:t>0</w:t>
            </w:r>
            <w:r w:rsidRPr="008F3B95">
              <w:rPr>
                <w:rFonts w:ascii="Times New Roman" w:hAnsi="Times New Roman"/>
                <w:sz w:val="28"/>
                <w:szCs w:val="28"/>
                <w:lang w:eastAsia="ru-RU"/>
              </w:rPr>
              <w:t>0. </w:t>
            </w:r>
          </w:p>
          <w:p w:rsidR="0026674E" w:rsidRPr="008F3B95" w:rsidRDefault="0026674E" w:rsidP="005235FA">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26674E" w:rsidRPr="008F3B95" w:rsidRDefault="00E07CD5" w:rsidP="005235FA">
            <w:pPr>
              <w:spacing w:after="0" w:line="240" w:lineRule="auto"/>
              <w:ind w:firstLine="851"/>
              <w:jc w:val="both"/>
              <w:rPr>
                <w:rFonts w:ascii="Times New Roman" w:hAnsi="Times New Roman"/>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26674E" w:rsidRPr="008F3B95">
              <w:rPr>
                <w:rFonts w:ascii="Times New Roman" w:hAnsi="Times New Roman"/>
                <w:sz w:val="28"/>
                <w:szCs w:val="28"/>
                <w:lang w:eastAsia="ru-RU"/>
              </w:rPr>
              <w:t xml:space="preserve">,  </w:t>
            </w:r>
            <w:hyperlink r:id="rId7" w:history="1">
              <w:r w:rsidR="0026674E" w:rsidRPr="008F3B95">
                <w:rPr>
                  <w:rFonts w:ascii="Times New Roman" w:hAnsi="Times New Roman"/>
                  <w:sz w:val="28"/>
                  <w:szCs w:val="28"/>
                  <w:u w:val="single"/>
                  <w:lang w:val="en-US" w:eastAsia="ru-RU"/>
                </w:rPr>
                <w:t>kr</w:t>
              </w:r>
              <w:r w:rsidR="0026674E" w:rsidRPr="008F3B95">
                <w:rPr>
                  <w:rFonts w:ascii="Times New Roman" w:hAnsi="Times New Roman"/>
                  <w:sz w:val="28"/>
                  <w:szCs w:val="28"/>
                  <w:u w:val="single"/>
                  <w:lang w:eastAsia="ru-RU"/>
                </w:rPr>
                <w:t>@sso.court.gov.ua</w:t>
              </w:r>
            </w:hyperlink>
          </w:p>
          <w:p w:rsidR="0026674E" w:rsidRPr="008F3B95" w:rsidRDefault="0026674E" w:rsidP="005235FA">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26674E" w:rsidRPr="008F3B95" w:rsidTr="005235FA">
              <w:trPr>
                <w:gridBefore w:val="1"/>
                <w:wBefore w:w="108" w:type="dxa"/>
                <w:trHeight w:val="408"/>
              </w:trPr>
              <w:tc>
                <w:tcPr>
                  <w:tcW w:w="9390" w:type="dxa"/>
                  <w:gridSpan w:val="5"/>
                </w:tcPr>
                <w:p w:rsidR="0026674E" w:rsidRPr="008F3B95" w:rsidRDefault="0026674E" w:rsidP="005235F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26674E" w:rsidRPr="008F3B95" w:rsidTr="005235FA">
              <w:trPr>
                <w:gridBefore w:val="1"/>
                <w:wBefore w:w="108" w:type="dxa"/>
                <w:trHeight w:val="408"/>
              </w:trPr>
              <w:tc>
                <w:tcPr>
                  <w:tcW w:w="9390" w:type="dxa"/>
                  <w:gridSpan w:val="5"/>
                </w:tcPr>
                <w:p w:rsidR="0026674E" w:rsidRPr="008F3B95" w:rsidRDefault="0026674E" w:rsidP="005235FA">
                  <w:pPr>
                    <w:spacing w:after="0" w:line="240" w:lineRule="auto"/>
                    <w:jc w:val="center"/>
                    <w:rPr>
                      <w:rFonts w:ascii="Times New Roman" w:hAnsi="Times New Roman"/>
                      <w:b/>
                      <w:sz w:val="28"/>
                      <w:szCs w:val="28"/>
                      <w:lang w:eastAsia="ru-RU"/>
                    </w:rPr>
                  </w:pPr>
                </w:p>
              </w:tc>
            </w:tr>
            <w:tr w:rsidR="0026674E" w:rsidRPr="008F3B95" w:rsidTr="005235FA">
              <w:trPr>
                <w:gridBefore w:val="1"/>
                <w:wBefore w:w="108" w:type="dxa"/>
                <w:trHeight w:val="408"/>
              </w:trPr>
              <w:tc>
                <w:tcPr>
                  <w:tcW w:w="4032" w:type="dxa"/>
                  <w:gridSpan w:val="3"/>
                </w:tcPr>
                <w:p w:rsidR="0026674E" w:rsidRPr="008F3B95" w:rsidRDefault="0026674E" w:rsidP="005235F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26674E" w:rsidRPr="008F3B95" w:rsidRDefault="0026674E" w:rsidP="005235FA">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26674E" w:rsidRPr="008F3B95" w:rsidTr="005235FA">
              <w:trPr>
                <w:gridBefore w:val="1"/>
                <w:wBefore w:w="108" w:type="dxa"/>
                <w:trHeight w:val="408"/>
              </w:trPr>
              <w:tc>
                <w:tcPr>
                  <w:tcW w:w="4032" w:type="dxa"/>
                  <w:gridSpan w:val="3"/>
                </w:tcPr>
                <w:p w:rsidR="0026674E" w:rsidRPr="008F3B95" w:rsidRDefault="0026674E" w:rsidP="005235FA">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26674E" w:rsidRPr="008F3B95" w:rsidRDefault="0026674E" w:rsidP="005235F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26674E" w:rsidRPr="008F3B95" w:rsidRDefault="0026674E" w:rsidP="005235FA">
                  <w:pPr>
                    <w:spacing w:after="0" w:line="240" w:lineRule="auto"/>
                    <w:jc w:val="both"/>
                    <w:rPr>
                      <w:rFonts w:ascii="Times New Roman" w:hAnsi="Times New Roman"/>
                      <w:sz w:val="28"/>
                      <w:szCs w:val="28"/>
                      <w:lang w:eastAsia="ru-RU"/>
                    </w:rPr>
                  </w:pPr>
                </w:p>
              </w:tc>
            </w:tr>
            <w:tr w:rsidR="001D391C" w:rsidRPr="008F3B95" w:rsidTr="005235FA">
              <w:trPr>
                <w:gridBefore w:val="1"/>
                <w:wBefore w:w="108" w:type="dxa"/>
                <w:trHeight w:val="408"/>
              </w:trPr>
              <w:tc>
                <w:tcPr>
                  <w:tcW w:w="4032" w:type="dxa"/>
                  <w:gridSpan w:val="3"/>
                </w:tcPr>
                <w:p w:rsidR="001D391C" w:rsidRPr="008F3B95" w:rsidRDefault="001D391C" w:rsidP="001D391C">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1D391C" w:rsidRPr="00326A9D" w:rsidRDefault="001D391C" w:rsidP="001D391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1D391C" w:rsidRPr="008F3B95" w:rsidTr="005235FA">
              <w:trPr>
                <w:gridBefore w:val="1"/>
                <w:wBefore w:w="108" w:type="dxa"/>
                <w:trHeight w:val="408"/>
              </w:trPr>
              <w:tc>
                <w:tcPr>
                  <w:tcW w:w="9390" w:type="dxa"/>
                  <w:gridSpan w:val="5"/>
                </w:tcPr>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p>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1D391C" w:rsidRPr="008F3B95" w:rsidRDefault="001D391C" w:rsidP="001D391C">
                  <w:pPr>
                    <w:spacing w:after="0" w:line="240" w:lineRule="auto"/>
                    <w:rPr>
                      <w:rFonts w:ascii="Times New Roman" w:hAnsi="Times New Roman"/>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1D391C" w:rsidRPr="008F3B95" w:rsidRDefault="001D391C" w:rsidP="001D391C">
                  <w:pPr>
                    <w:spacing w:after="0" w:line="240" w:lineRule="auto"/>
                    <w:rPr>
                      <w:rFonts w:ascii="Times New Roman" w:hAnsi="Times New Roman"/>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1D391C" w:rsidRPr="008F3B95" w:rsidTr="005235FA">
              <w:trPr>
                <w:gridAfter w:val="1"/>
                <w:wAfter w:w="108" w:type="dxa"/>
                <w:trHeight w:val="408"/>
              </w:trPr>
              <w:tc>
                <w:tcPr>
                  <w:tcW w:w="9390" w:type="dxa"/>
                  <w:gridSpan w:val="5"/>
                </w:tcPr>
                <w:p w:rsidR="001D391C" w:rsidRPr="008F3B95" w:rsidRDefault="001D391C" w:rsidP="001D391C">
                  <w:pPr>
                    <w:spacing w:after="0" w:line="240" w:lineRule="auto"/>
                    <w:jc w:val="center"/>
                    <w:rPr>
                      <w:rFonts w:ascii="Times New Roman" w:hAnsi="Times New Roman"/>
                      <w:b/>
                      <w:sz w:val="28"/>
                      <w:szCs w:val="28"/>
                      <w:lang w:eastAsia="ru-RU"/>
                    </w:rPr>
                  </w:pPr>
                </w:p>
                <w:p w:rsidR="001D391C" w:rsidRPr="008F3B95" w:rsidRDefault="001D391C" w:rsidP="001D391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1D391C" w:rsidRPr="008F3B95" w:rsidTr="005235FA">
              <w:trPr>
                <w:gridAfter w:val="1"/>
                <w:wAfter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1D391C" w:rsidRPr="008F3B95" w:rsidRDefault="001D391C" w:rsidP="001D391C">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1D391C" w:rsidRPr="008F3B95" w:rsidRDefault="001D391C" w:rsidP="001D391C">
                  <w:pPr>
                    <w:spacing w:after="0" w:line="240" w:lineRule="auto"/>
                    <w:jc w:val="both"/>
                    <w:rPr>
                      <w:rFonts w:ascii="Times New Roman" w:hAnsi="Times New Roman"/>
                      <w:sz w:val="28"/>
                      <w:szCs w:val="28"/>
                      <w:lang w:eastAsia="ru-RU"/>
                    </w:rPr>
                  </w:pPr>
                </w:p>
              </w:tc>
            </w:tr>
          </w:tbl>
          <w:p w:rsidR="0026674E" w:rsidRPr="008F3B95" w:rsidRDefault="0026674E" w:rsidP="005235FA">
            <w:pPr>
              <w:spacing w:after="0" w:line="240" w:lineRule="auto"/>
              <w:ind w:firstLine="462"/>
              <w:jc w:val="both"/>
              <w:rPr>
                <w:rFonts w:ascii="Times New Roman" w:hAnsi="Times New Roman"/>
                <w:sz w:val="28"/>
                <w:szCs w:val="28"/>
                <w:lang w:eastAsia="ru-RU"/>
              </w:rPr>
            </w:pPr>
          </w:p>
        </w:tc>
      </w:tr>
    </w:tbl>
    <w:p w:rsidR="0026674E" w:rsidRPr="008F3B95" w:rsidRDefault="0026674E" w:rsidP="0026674E">
      <w:pPr>
        <w:spacing w:after="0" w:line="240" w:lineRule="auto"/>
        <w:jc w:val="both"/>
        <w:rPr>
          <w:rFonts w:ascii="Times New Roman" w:eastAsia="Times New Roman" w:hAnsi="Times New Roman"/>
          <w:sz w:val="28"/>
          <w:szCs w:val="28"/>
          <w:lang w:eastAsia="ru-RU"/>
        </w:rPr>
      </w:pPr>
    </w:p>
    <w:p w:rsidR="0026674E" w:rsidRDefault="0026674E"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FD1A49" w:rsidRDefault="00FD1A49" w:rsidP="00AF3504">
      <w:pPr>
        <w:ind w:left="6" w:firstLine="702"/>
        <w:contextualSpacing/>
        <w:jc w:val="center"/>
        <w:rPr>
          <w:b/>
        </w:rPr>
      </w:pPr>
    </w:p>
    <w:p w:rsidR="00AF3504" w:rsidRDefault="00AF3504" w:rsidP="008F3B95">
      <w:pPr>
        <w:rPr>
          <w:rFonts w:ascii="Times New Roman" w:eastAsia="Times New Roman" w:hAnsi="Times New Roman"/>
          <w:sz w:val="28"/>
          <w:szCs w:val="28"/>
          <w:lang w:eastAsia="ru-RU"/>
        </w:rPr>
      </w:pPr>
    </w:p>
    <w:sectPr w:rsidR="00AF3504" w:rsidSect="002C7B5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3D48"/>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4049B"/>
    <w:rsid w:val="00142269"/>
    <w:rsid w:val="00144B00"/>
    <w:rsid w:val="001530DB"/>
    <w:rsid w:val="001536B8"/>
    <w:rsid w:val="001543E3"/>
    <w:rsid w:val="00156770"/>
    <w:rsid w:val="001575D7"/>
    <w:rsid w:val="00160263"/>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0F5B"/>
    <w:rsid w:val="00371894"/>
    <w:rsid w:val="00371E90"/>
    <w:rsid w:val="00374B70"/>
    <w:rsid w:val="00376412"/>
    <w:rsid w:val="003808D7"/>
    <w:rsid w:val="00386D02"/>
    <w:rsid w:val="00387004"/>
    <w:rsid w:val="00394C1E"/>
    <w:rsid w:val="00396218"/>
    <w:rsid w:val="003969B2"/>
    <w:rsid w:val="003970DD"/>
    <w:rsid w:val="00397901"/>
    <w:rsid w:val="003A1B63"/>
    <w:rsid w:val="003A2976"/>
    <w:rsid w:val="003A37E8"/>
    <w:rsid w:val="003A67A1"/>
    <w:rsid w:val="003A6B43"/>
    <w:rsid w:val="003B025B"/>
    <w:rsid w:val="003B112D"/>
    <w:rsid w:val="003B1E4F"/>
    <w:rsid w:val="003C00F3"/>
    <w:rsid w:val="003C4BFD"/>
    <w:rsid w:val="003C55D2"/>
    <w:rsid w:val="003C6EA4"/>
    <w:rsid w:val="003D2787"/>
    <w:rsid w:val="003D350D"/>
    <w:rsid w:val="003D66D2"/>
    <w:rsid w:val="003E1E66"/>
    <w:rsid w:val="003E3D47"/>
    <w:rsid w:val="003E4B47"/>
    <w:rsid w:val="003F02EF"/>
    <w:rsid w:val="003F3A9E"/>
    <w:rsid w:val="003F6A4F"/>
    <w:rsid w:val="003F76B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E7645"/>
    <w:rsid w:val="004F0F44"/>
    <w:rsid w:val="004F10EB"/>
    <w:rsid w:val="004F1A69"/>
    <w:rsid w:val="004F2311"/>
    <w:rsid w:val="004F28AD"/>
    <w:rsid w:val="004F51FA"/>
    <w:rsid w:val="0050644D"/>
    <w:rsid w:val="00506C07"/>
    <w:rsid w:val="00507E26"/>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45576"/>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FBB"/>
    <w:rsid w:val="006F355F"/>
    <w:rsid w:val="006F5E49"/>
    <w:rsid w:val="0070062D"/>
    <w:rsid w:val="00700CE0"/>
    <w:rsid w:val="007015AA"/>
    <w:rsid w:val="00703B89"/>
    <w:rsid w:val="00713225"/>
    <w:rsid w:val="0071393A"/>
    <w:rsid w:val="00714A5A"/>
    <w:rsid w:val="007211CF"/>
    <w:rsid w:val="00724B94"/>
    <w:rsid w:val="007252C2"/>
    <w:rsid w:val="007259AC"/>
    <w:rsid w:val="007264F0"/>
    <w:rsid w:val="007317F9"/>
    <w:rsid w:val="00735384"/>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801DE3"/>
    <w:rsid w:val="00806019"/>
    <w:rsid w:val="00810002"/>
    <w:rsid w:val="008110EE"/>
    <w:rsid w:val="0081781B"/>
    <w:rsid w:val="00821F36"/>
    <w:rsid w:val="00824243"/>
    <w:rsid w:val="008249B0"/>
    <w:rsid w:val="008343E5"/>
    <w:rsid w:val="00835F2C"/>
    <w:rsid w:val="00836194"/>
    <w:rsid w:val="00844E73"/>
    <w:rsid w:val="00850ACA"/>
    <w:rsid w:val="008559D7"/>
    <w:rsid w:val="00860286"/>
    <w:rsid w:val="00861226"/>
    <w:rsid w:val="008617CE"/>
    <w:rsid w:val="00870D20"/>
    <w:rsid w:val="00872829"/>
    <w:rsid w:val="00873943"/>
    <w:rsid w:val="00873C2E"/>
    <w:rsid w:val="00874BAB"/>
    <w:rsid w:val="00875222"/>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2FAD"/>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E54"/>
    <w:rsid w:val="00B167CB"/>
    <w:rsid w:val="00B16A8D"/>
    <w:rsid w:val="00B16BE2"/>
    <w:rsid w:val="00B21D12"/>
    <w:rsid w:val="00B241C4"/>
    <w:rsid w:val="00B27930"/>
    <w:rsid w:val="00B36722"/>
    <w:rsid w:val="00B504E6"/>
    <w:rsid w:val="00B506A4"/>
    <w:rsid w:val="00B54326"/>
    <w:rsid w:val="00B55A85"/>
    <w:rsid w:val="00B55BA3"/>
    <w:rsid w:val="00B5756F"/>
    <w:rsid w:val="00B60F50"/>
    <w:rsid w:val="00B63C92"/>
    <w:rsid w:val="00B64B6E"/>
    <w:rsid w:val="00B64EEF"/>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2224"/>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FE1"/>
    <w:rsid w:val="00D617C0"/>
    <w:rsid w:val="00D61A37"/>
    <w:rsid w:val="00D62377"/>
    <w:rsid w:val="00D62EFB"/>
    <w:rsid w:val="00D64201"/>
    <w:rsid w:val="00D67342"/>
    <w:rsid w:val="00D67C92"/>
    <w:rsid w:val="00D75770"/>
    <w:rsid w:val="00D75E65"/>
    <w:rsid w:val="00D835A2"/>
    <w:rsid w:val="00D87058"/>
    <w:rsid w:val="00D87085"/>
    <w:rsid w:val="00D873E9"/>
    <w:rsid w:val="00D87415"/>
    <w:rsid w:val="00D9066F"/>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16228"/>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75A8E"/>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8C3BD"/>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court.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court.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C9F3A8-3BB5-492E-BFEF-BE73692F55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8</Pages>
  <Words>1982</Words>
  <Characters>11300</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69</cp:revision>
  <cp:lastPrinted>2021-11-08T08:12:00Z</cp:lastPrinted>
  <dcterms:created xsi:type="dcterms:W3CDTF">2020-11-05T13:53:00Z</dcterms:created>
  <dcterms:modified xsi:type="dcterms:W3CDTF">2021-11-09T07:00:00Z</dcterms:modified>
</cp:coreProperties>
</file>