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  <w:t>від 0</w:t>
      </w:r>
      <w:r w:rsidR="005949C7">
        <w:rPr>
          <w:rFonts w:ascii="Times New Roman" w:hAnsi="Times New Roman"/>
          <w:sz w:val="28"/>
          <w:szCs w:val="28"/>
          <w:lang w:eastAsia="ru-RU"/>
        </w:rPr>
        <w:t>5</w:t>
      </w:r>
      <w:r w:rsidR="002D1259">
        <w:rPr>
          <w:rFonts w:ascii="Times New Roman" w:hAnsi="Times New Roman"/>
          <w:sz w:val="28"/>
          <w:szCs w:val="28"/>
          <w:lang w:eastAsia="ru-RU"/>
        </w:rPr>
        <w:t>.1</w:t>
      </w:r>
      <w:r w:rsidR="005949C7">
        <w:rPr>
          <w:rFonts w:ascii="Times New Roman" w:hAnsi="Times New Roman"/>
          <w:sz w:val="28"/>
          <w:szCs w:val="28"/>
          <w:lang w:eastAsia="ru-RU"/>
        </w:rPr>
        <w:t>1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.2020 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CB1886">
        <w:rPr>
          <w:rFonts w:ascii="Times New Roman" w:hAnsi="Times New Roman"/>
          <w:sz w:val="28"/>
          <w:szCs w:val="28"/>
          <w:lang w:eastAsia="ru-RU"/>
        </w:rPr>
        <w:t>229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>кома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>ндира відділення 2</w:t>
      </w:r>
      <w:r w:rsidR="00BE560B">
        <w:rPr>
          <w:rFonts w:ascii="Times New Roman" w:hAnsi="Times New Roman"/>
          <w:b/>
          <w:sz w:val="28"/>
          <w:szCs w:val="24"/>
          <w:lang w:eastAsia="ru-RU"/>
        </w:rPr>
        <w:t xml:space="preserve"> взводу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 охорони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1 підрозділу охорони </w:t>
      </w:r>
      <w:r w:rsidR="004F10EB" w:rsidRPr="004F10EB">
        <w:rPr>
          <w:rFonts w:ascii="Times New Roman" w:hAnsi="Times New Roman"/>
          <w:b/>
          <w:sz w:val="28"/>
          <w:szCs w:val="24"/>
          <w:lang w:val="ru-RU"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34031A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5949C7">
        <w:rPr>
          <w:rFonts w:ascii="Times New Roman" w:hAnsi="Times New Roman"/>
          <w:b/>
          <w:sz w:val="28"/>
          <w:szCs w:val="28"/>
          <w:lang w:val="ru-RU" w:eastAsia="ru-RU"/>
        </w:rPr>
        <w:t>Компаніївка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proofErr w:type="gramEnd"/>
    </w:p>
    <w:p w:rsidR="00F9615A" w:rsidRPr="00F9615A" w:rsidRDefault="00F9615A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5378D8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командира відділення 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2</w:t>
            </w:r>
            <w:r w:rsidR="00BE560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взводу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охорони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1 підрозділу охорони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 області</w:t>
            </w:r>
            <w:r w:rsidR="0034031A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(для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охорони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об</w:t>
            </w:r>
            <w:r w:rsidR="0034031A" w:rsidRP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єктів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смт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proofErr w:type="gramStart"/>
            <w:r w:rsidR="005378D8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Компаніївка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)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  <w:proofErr w:type="gramEnd"/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2) підтримує громадський поряд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 суді;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безпечує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стан зберігання зброї, спеціальних засобів, майна відділення та  утримання їх у належному стані.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8) здійснює підготовку особового складу відділення до виконання завдань служби;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11) здійснює контроль та у разі необхідності особисто очолювати службу;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12) знає особисті якості підлеглих і вникає в їх потреби;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13) має досвід роботи з ПК (офісні програми, Інтернет) на рівні впевненого користувача;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14) за дорученням командира взводу виконує інші повноваження, які належать до його компетенції.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2. Умови оплати праці: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714A5A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FE1F1B" w:rsidRPr="00326A9D" w:rsidRDefault="00FE1F1B" w:rsidP="00FE1F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У відповідності до частини 3 статті 54 Закону України «Про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26A9D" w:rsidRDefault="007D297F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08.00 год. 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5 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листопада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13 листопада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2020 року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за адресою: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Кропивницький, вул. Велика Перспективна, 3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відділення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2</w:t>
                  </w:r>
                  <w:r w:rsidR="00BE560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взводу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охорони 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1 підрозділу охорони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(для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охорони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об’єктів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в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смт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. </w:t>
                  </w:r>
                  <w:proofErr w:type="spellStart"/>
                  <w:r w:rsidR="005378D8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Компаніївка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</w:t>
                  </w:r>
                  <w:proofErr w:type="gramStart"/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пов’язан</w:t>
                  </w:r>
                  <w:proofErr w:type="gramEnd"/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6A7CBA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A7CB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16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A7CB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листопада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2020 року з 08.0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326A9D">
            <w:pPr>
              <w:spacing w:after="0" w:line="240" w:lineRule="auto"/>
              <w:ind w:right="459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FE1F1B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066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886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65, </w:t>
            </w:r>
            <w:hyperlink r:id="rId7" w:history="1"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14A5A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027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повна 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досвід служби у збройних силах, військових формуваннях чи правоохоронних органах не менше 3 років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8F3B95" w:rsidRPr="008F3B95" w:rsidRDefault="00326A9D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F3B95"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 xml:space="preserve">управління Служби судової охорони у </w:t>
      </w:r>
      <w:r w:rsidR="002D1259">
        <w:rPr>
          <w:rFonts w:ascii="Times New Roman" w:hAnsi="Times New Roman"/>
          <w:sz w:val="28"/>
          <w:szCs w:val="28"/>
        </w:rPr>
        <w:t>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>від 0</w:t>
      </w:r>
      <w:r w:rsidR="00002152">
        <w:rPr>
          <w:rFonts w:ascii="Times New Roman" w:hAnsi="Times New Roman"/>
          <w:sz w:val="28"/>
          <w:szCs w:val="28"/>
        </w:rPr>
        <w:t>5</w:t>
      </w:r>
      <w:r w:rsidR="002D1259">
        <w:rPr>
          <w:rFonts w:ascii="Times New Roman" w:hAnsi="Times New Roman"/>
          <w:sz w:val="28"/>
          <w:szCs w:val="28"/>
        </w:rPr>
        <w:t>.1</w:t>
      </w:r>
      <w:r w:rsidR="00002152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.2020 </w:t>
      </w:r>
      <w:r w:rsidRPr="008F3B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CB1886">
        <w:rPr>
          <w:rFonts w:ascii="Times New Roman" w:hAnsi="Times New Roman"/>
          <w:sz w:val="28"/>
          <w:szCs w:val="28"/>
        </w:rPr>
        <w:t>229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І категорії 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8E18D9" w:rsidRP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1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підрозділу</w:t>
      </w:r>
      <w:proofErr w:type="spellEnd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002152">
        <w:rPr>
          <w:rFonts w:ascii="Times New Roman" w:hAnsi="Times New Roman"/>
          <w:b/>
          <w:sz w:val="28"/>
          <w:szCs w:val="28"/>
          <w:lang w:val="ru-RU" w:eastAsia="ru-RU"/>
        </w:rPr>
        <w:t>Компаніївка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proofErr w:type="gramEnd"/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002152">
        <w:rPr>
          <w:rFonts w:ascii="Times New Roman" w:hAnsi="Times New Roman"/>
          <w:b/>
          <w:sz w:val="28"/>
          <w:szCs w:val="28"/>
          <w:lang w:val="ru-RU" w:eastAsia="ru-RU"/>
        </w:rPr>
        <w:t>Компаніївка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proofErr w:type="gramEnd"/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8F3B95" w:rsidRPr="008F3B95" w:rsidRDefault="008F3B95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F10EB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4F10EB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F10EB" w:rsidRPr="00326A9D" w:rsidRDefault="004F10EB" w:rsidP="004F10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 08.00 год. 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r w:rsidR="00E21E4F">
        <w:rPr>
          <w:rFonts w:ascii="Times New Roman" w:hAnsi="Times New Roman"/>
          <w:sz w:val="28"/>
          <w:szCs w:val="28"/>
          <w:lang w:val="ru-RU" w:eastAsia="ru-RU"/>
        </w:rPr>
        <w:t>листопада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E21E4F">
        <w:rPr>
          <w:rFonts w:ascii="Times New Roman" w:hAnsi="Times New Roman"/>
          <w:sz w:val="28"/>
          <w:szCs w:val="28"/>
          <w:lang w:eastAsia="ru-RU"/>
        </w:rPr>
        <w:t>13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21E4F">
        <w:rPr>
          <w:rFonts w:ascii="Times New Roman" w:hAnsi="Times New Roman"/>
          <w:sz w:val="28"/>
          <w:szCs w:val="28"/>
          <w:lang w:eastAsia="ru-RU"/>
        </w:rPr>
        <w:t>листопада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2020 року, за адресою: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. Кропивницький, вул.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Велика Перспективна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8F3B95">
        <w:rPr>
          <w:rFonts w:ascii="Times New Roman" w:hAnsi="Times New Roman"/>
          <w:sz w:val="28"/>
          <w:szCs w:val="28"/>
          <w:lang w:eastAsia="ru-RU"/>
        </w:rPr>
        <w:t>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</w:t>
      </w:r>
      <w:r w:rsidR="004F10EB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області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(для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охорони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об’єктів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="00E21E4F">
        <w:rPr>
          <w:rFonts w:ascii="Times New Roman" w:hAnsi="Times New Roman"/>
          <w:sz w:val="28"/>
          <w:szCs w:val="28"/>
          <w:lang w:val="ru-RU" w:eastAsia="ru-RU"/>
        </w:rPr>
        <w:t>Компаніївка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</w:t>
      </w:r>
      <w:proofErr w:type="gramStart"/>
      <w:r w:rsidRPr="008F3B95">
        <w:rPr>
          <w:rFonts w:ascii="Times New Roman" w:hAnsi="Times New Roman"/>
          <w:sz w:val="28"/>
          <w:szCs w:val="28"/>
          <w:lang w:eastAsia="ru-RU"/>
        </w:rPr>
        <w:t>пов’язан</w:t>
      </w:r>
      <w:proofErr w:type="gramEnd"/>
      <w:r w:rsidRPr="008F3B95">
        <w:rPr>
          <w:rFonts w:ascii="Times New Roman" w:hAnsi="Times New Roman"/>
          <w:sz w:val="28"/>
          <w:szCs w:val="28"/>
          <w:lang w:eastAsia="ru-RU"/>
        </w:rPr>
        <w:t>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м. Кропивницький, вул. </w:t>
            </w:r>
            <w:proofErr w:type="gramStart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</w:t>
            </w:r>
            <w:proofErr w:type="gramEnd"/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3,</w:t>
            </w:r>
            <w:r w:rsidR="00A35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16 листопада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066-886-99-65,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чи спеціального звання, стаж військової служби або служби в правоохоронних органах не менше 1 року.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F3B95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8F3B95" w:rsidRPr="008F3B95" w:rsidRDefault="008F3B95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управління Служби судової охорон</w:t>
      </w:r>
      <w:r w:rsidR="002D1259">
        <w:rPr>
          <w:rFonts w:ascii="Times New Roman" w:hAnsi="Times New Roman"/>
          <w:sz w:val="28"/>
          <w:szCs w:val="28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>від 0</w:t>
      </w:r>
      <w:r w:rsidR="002F2AA5">
        <w:rPr>
          <w:rFonts w:ascii="Times New Roman" w:hAnsi="Times New Roman"/>
          <w:sz w:val="28"/>
          <w:szCs w:val="28"/>
        </w:rPr>
        <w:t>5</w:t>
      </w:r>
      <w:r w:rsidR="002D1259">
        <w:rPr>
          <w:rFonts w:ascii="Times New Roman" w:hAnsi="Times New Roman"/>
          <w:sz w:val="28"/>
          <w:szCs w:val="28"/>
        </w:rPr>
        <w:t>.1</w:t>
      </w:r>
      <w:r w:rsidR="002F2AA5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.2020 </w:t>
      </w:r>
      <w:r w:rsidRPr="008F3B95">
        <w:rPr>
          <w:rFonts w:ascii="Times New Roman" w:hAnsi="Times New Roman"/>
          <w:sz w:val="28"/>
          <w:szCs w:val="28"/>
        </w:rPr>
        <w:t xml:space="preserve">№ </w:t>
      </w:r>
      <w:r w:rsidR="00CB1886">
        <w:rPr>
          <w:rFonts w:ascii="Times New Roman" w:hAnsi="Times New Roman"/>
          <w:sz w:val="28"/>
          <w:szCs w:val="28"/>
        </w:rPr>
        <w:t>229</w:t>
      </w:r>
      <w:bookmarkStart w:id="0" w:name="_GoBack"/>
      <w:bookmarkEnd w:id="0"/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  </w:t>
      </w:r>
      <w:r w:rsidRPr="008F3B95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2F2AA5">
        <w:rPr>
          <w:rFonts w:ascii="Times New Roman" w:hAnsi="Times New Roman"/>
          <w:b/>
          <w:sz w:val="28"/>
          <w:szCs w:val="28"/>
          <w:lang w:val="ru-RU" w:eastAsia="ru-RU"/>
        </w:rPr>
        <w:t>Компаніївка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proofErr w:type="gramEnd"/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proofErr w:type="gramStart"/>
      <w:r w:rsidR="002F2AA5">
        <w:rPr>
          <w:rFonts w:ascii="Times New Roman" w:hAnsi="Times New Roman"/>
          <w:b/>
          <w:sz w:val="28"/>
          <w:szCs w:val="28"/>
          <w:lang w:val="ru-RU" w:eastAsia="ru-RU"/>
        </w:rPr>
        <w:t>Компаніївка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proofErr w:type="gramEnd"/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8F3B95" w:rsidRPr="008F3B95" w:rsidRDefault="008F3B95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027A83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027A83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8F3B95" w:rsidRPr="008F3B95" w:rsidRDefault="00027A83" w:rsidP="00027A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7606F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8F3B95" w:rsidRPr="008F3B95" w:rsidRDefault="00027A83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r w:rsidR="002F2AA5">
        <w:rPr>
          <w:rFonts w:ascii="Times New Roman" w:hAnsi="Times New Roman"/>
          <w:sz w:val="28"/>
          <w:szCs w:val="28"/>
          <w:lang w:val="ru-RU" w:eastAsia="ru-RU"/>
        </w:rPr>
        <w:t>листопада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2F2AA5">
        <w:rPr>
          <w:rFonts w:ascii="Times New Roman" w:hAnsi="Times New Roman"/>
          <w:sz w:val="28"/>
          <w:szCs w:val="28"/>
          <w:lang w:eastAsia="ru-RU"/>
        </w:rPr>
        <w:t xml:space="preserve">13 </w:t>
      </w:r>
      <w:proofErr w:type="spellStart"/>
      <w:r w:rsidR="002F2AA5">
        <w:rPr>
          <w:rFonts w:ascii="Times New Roman" w:hAnsi="Times New Roman"/>
          <w:sz w:val="28"/>
          <w:szCs w:val="28"/>
          <w:lang w:eastAsia="ru-RU"/>
        </w:rPr>
        <w:t>листоопада</w:t>
      </w:r>
      <w:proofErr w:type="spellEnd"/>
      <w:r w:rsidR="008F3B95" w:rsidRPr="008F3B9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2020 року, за адресою: 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>. Кропивницький, вул. Велика Перспективна, 33.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</w:t>
      </w:r>
      <w:r w:rsidR="00027A83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027A83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області </w:t>
      </w:r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(для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охорони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об’єктів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="002F2AA5">
        <w:rPr>
          <w:rFonts w:ascii="Times New Roman" w:hAnsi="Times New Roman"/>
          <w:sz w:val="28"/>
          <w:szCs w:val="28"/>
          <w:lang w:val="ru-RU" w:eastAsia="ru-RU"/>
        </w:rPr>
        <w:t>Компаніївка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)</w:t>
      </w:r>
      <w:r w:rsidR="009840B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</w:t>
      </w:r>
      <w:proofErr w:type="gramStart"/>
      <w:r w:rsidRPr="008F3B95">
        <w:rPr>
          <w:rFonts w:ascii="Times New Roman" w:hAnsi="Times New Roman"/>
          <w:sz w:val="28"/>
          <w:szCs w:val="28"/>
          <w:lang w:eastAsia="ru-RU"/>
        </w:rPr>
        <w:t>пов’язан</w:t>
      </w:r>
      <w:proofErr w:type="gramEnd"/>
      <w:r w:rsidRPr="008F3B95">
        <w:rPr>
          <w:rFonts w:ascii="Times New Roman" w:hAnsi="Times New Roman"/>
          <w:sz w:val="28"/>
          <w:szCs w:val="28"/>
          <w:lang w:eastAsia="ru-RU"/>
        </w:rPr>
        <w:t>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840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>листопада</w:t>
            </w:r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Михайлова Наталія Борисівна, 066-886-99-65, </w:t>
            </w:r>
            <w:hyperlink r:id="rId9" w:history="1"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чи спеціального звання,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без досвіду роботи (перевага надається кандидатам, які мають досвід роботи у військових та правоохоронних органах).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самостійність, організованість, </w:t>
                  </w: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Theme="minorHAnsi" w:eastAsiaTheme="minorEastAsia" w:hAnsiTheme="minorHAnsi" w:cstheme="minorBidi"/>
          <w:lang w:eastAsia="ru-RU"/>
        </w:rPr>
      </w:pPr>
    </w:p>
    <w:p w:rsidR="00EE13D2" w:rsidRPr="008F3B95" w:rsidRDefault="00EE13D2" w:rsidP="00F9615A">
      <w:pPr>
        <w:rPr>
          <w:rFonts w:ascii="Times New Roman" w:hAnsi="Times New Roman"/>
          <w:sz w:val="28"/>
          <w:szCs w:val="28"/>
        </w:rPr>
      </w:pPr>
    </w:p>
    <w:sectPr w:rsidR="00EE13D2" w:rsidRPr="008F3B95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6BB5"/>
    <w:rsid w:val="00116E32"/>
    <w:rsid w:val="00126805"/>
    <w:rsid w:val="00126B79"/>
    <w:rsid w:val="00134474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25A8"/>
    <w:rsid w:val="001A2639"/>
    <w:rsid w:val="001B08AD"/>
    <w:rsid w:val="001C75C4"/>
    <w:rsid w:val="001D01C5"/>
    <w:rsid w:val="001D11CE"/>
    <w:rsid w:val="001D2336"/>
    <w:rsid w:val="001D2D8D"/>
    <w:rsid w:val="001D527E"/>
    <w:rsid w:val="001D622B"/>
    <w:rsid w:val="001D7A54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2123"/>
    <w:rsid w:val="00297BCB"/>
    <w:rsid w:val="002B12A2"/>
    <w:rsid w:val="002B1CCC"/>
    <w:rsid w:val="002B38BA"/>
    <w:rsid w:val="002C4571"/>
    <w:rsid w:val="002C7AD1"/>
    <w:rsid w:val="002D1259"/>
    <w:rsid w:val="002D2436"/>
    <w:rsid w:val="002D45E1"/>
    <w:rsid w:val="002E24E8"/>
    <w:rsid w:val="002E6BDD"/>
    <w:rsid w:val="002F2AA5"/>
    <w:rsid w:val="00302E80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603F"/>
    <w:rsid w:val="0041667C"/>
    <w:rsid w:val="00416B46"/>
    <w:rsid w:val="0042476B"/>
    <w:rsid w:val="00432D30"/>
    <w:rsid w:val="00434856"/>
    <w:rsid w:val="00434CDC"/>
    <w:rsid w:val="00442A2B"/>
    <w:rsid w:val="00443B22"/>
    <w:rsid w:val="00445526"/>
    <w:rsid w:val="004505BB"/>
    <w:rsid w:val="00455DE2"/>
    <w:rsid w:val="004572C9"/>
    <w:rsid w:val="00464A25"/>
    <w:rsid w:val="004651FF"/>
    <w:rsid w:val="00471657"/>
    <w:rsid w:val="00484395"/>
    <w:rsid w:val="00484CD5"/>
    <w:rsid w:val="004926D6"/>
    <w:rsid w:val="004A159A"/>
    <w:rsid w:val="004A5D1C"/>
    <w:rsid w:val="004B1B21"/>
    <w:rsid w:val="004B2807"/>
    <w:rsid w:val="004B3C6F"/>
    <w:rsid w:val="004B4FFE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78FD"/>
    <w:rsid w:val="006A2EE8"/>
    <w:rsid w:val="006A41EE"/>
    <w:rsid w:val="006A7CBA"/>
    <w:rsid w:val="006B4CF7"/>
    <w:rsid w:val="006B6914"/>
    <w:rsid w:val="006C1951"/>
    <w:rsid w:val="006C27D5"/>
    <w:rsid w:val="006C3CE8"/>
    <w:rsid w:val="006C5AFB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2824"/>
    <w:rsid w:val="008D496B"/>
    <w:rsid w:val="008D5D5F"/>
    <w:rsid w:val="008D6E7C"/>
    <w:rsid w:val="008E0AC2"/>
    <w:rsid w:val="008E18D9"/>
    <w:rsid w:val="008E2052"/>
    <w:rsid w:val="008F3B95"/>
    <w:rsid w:val="00900A42"/>
    <w:rsid w:val="00902092"/>
    <w:rsid w:val="009049AF"/>
    <w:rsid w:val="00904A97"/>
    <w:rsid w:val="00906790"/>
    <w:rsid w:val="0091570F"/>
    <w:rsid w:val="00915917"/>
    <w:rsid w:val="00922BAC"/>
    <w:rsid w:val="0092430E"/>
    <w:rsid w:val="00924F2F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2C42"/>
    <w:rsid w:val="00B94268"/>
    <w:rsid w:val="00B94501"/>
    <w:rsid w:val="00B94671"/>
    <w:rsid w:val="00BA1940"/>
    <w:rsid w:val="00BA4936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462A"/>
    <w:rsid w:val="00CA4E22"/>
    <w:rsid w:val="00CA5647"/>
    <w:rsid w:val="00CA7529"/>
    <w:rsid w:val="00CB1886"/>
    <w:rsid w:val="00CB5BAF"/>
    <w:rsid w:val="00CC19B4"/>
    <w:rsid w:val="00CC6E59"/>
    <w:rsid w:val="00CD0512"/>
    <w:rsid w:val="00CD0C59"/>
    <w:rsid w:val="00CD3D23"/>
    <w:rsid w:val="00CD69A7"/>
    <w:rsid w:val="00CD738E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1E4F"/>
    <w:rsid w:val="00E227AC"/>
    <w:rsid w:val="00E2567D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kr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3EC2CF-4B7C-4A59-BE02-CA0EAE36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12</Pages>
  <Words>13053</Words>
  <Characters>7441</Characters>
  <Application>Microsoft Office Word</Application>
  <DocSecurity>0</DocSecurity>
  <Lines>62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7</cp:revision>
  <cp:lastPrinted>2020-09-01T13:32:00Z</cp:lastPrinted>
  <dcterms:created xsi:type="dcterms:W3CDTF">2020-11-05T13:53:00Z</dcterms:created>
  <dcterms:modified xsi:type="dcterms:W3CDTF">2020-11-06T06:50:00Z</dcterms:modified>
</cp:coreProperties>
</file>