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1D2" w:rsidRPr="007E51D2" w:rsidRDefault="007E51D2" w:rsidP="007E51D2">
      <w:pPr>
        <w:pStyle w:val="Standard"/>
        <w:tabs>
          <w:tab w:val="left" w:pos="6096"/>
        </w:tabs>
        <w:spacing w:after="0" w:line="240" w:lineRule="auto"/>
        <w:ind w:left="4820"/>
        <w:rPr>
          <w:rFonts w:ascii="Times New Roman" w:eastAsia="Times New Roman" w:hAnsi="Times New Roman"/>
          <w:sz w:val="28"/>
          <w:szCs w:val="28"/>
          <w:lang w:val="uk-UA" w:eastAsia="ru-RU"/>
        </w:rPr>
      </w:pPr>
      <w:r w:rsidRPr="007E51D2">
        <w:rPr>
          <w:rFonts w:ascii="Times New Roman" w:eastAsia="Times New Roman" w:hAnsi="Times New Roman"/>
          <w:sz w:val="28"/>
          <w:szCs w:val="28"/>
          <w:lang w:val="uk-UA" w:eastAsia="ru-RU"/>
        </w:rPr>
        <w:t>Додаток</w:t>
      </w:r>
    </w:p>
    <w:p w:rsidR="007E51D2" w:rsidRPr="007E51D2" w:rsidRDefault="007E51D2" w:rsidP="007E51D2">
      <w:pPr>
        <w:pStyle w:val="Standard"/>
        <w:tabs>
          <w:tab w:val="left" w:pos="6096"/>
        </w:tabs>
        <w:spacing w:after="0" w:line="240" w:lineRule="auto"/>
        <w:ind w:left="4820" w:right="-143"/>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д</w:t>
      </w:r>
      <w:r w:rsidRPr="007E51D2">
        <w:rPr>
          <w:rFonts w:ascii="Times New Roman" w:eastAsia="Times New Roman" w:hAnsi="Times New Roman"/>
          <w:sz w:val="28"/>
          <w:szCs w:val="28"/>
          <w:lang w:val="uk-UA" w:eastAsia="ru-RU"/>
        </w:rPr>
        <w:t>о</w:t>
      </w:r>
      <w:r>
        <w:rPr>
          <w:rFonts w:ascii="Times New Roman" w:eastAsia="Times New Roman" w:hAnsi="Times New Roman"/>
          <w:sz w:val="28"/>
          <w:szCs w:val="28"/>
          <w:lang w:val="uk-UA" w:eastAsia="ru-RU"/>
        </w:rPr>
        <w:t xml:space="preserve"> </w:t>
      </w:r>
      <w:r w:rsidRPr="007E51D2">
        <w:rPr>
          <w:rFonts w:ascii="Times New Roman" w:eastAsia="Times New Roman" w:hAnsi="Times New Roman"/>
          <w:sz w:val="28"/>
          <w:szCs w:val="28"/>
          <w:lang w:val="uk-UA" w:eastAsia="ru-RU"/>
        </w:rPr>
        <w:t>наказу Територіального</w:t>
      </w:r>
      <w:r>
        <w:rPr>
          <w:rFonts w:ascii="Times New Roman" w:eastAsia="Times New Roman" w:hAnsi="Times New Roman"/>
          <w:sz w:val="28"/>
          <w:szCs w:val="28"/>
          <w:lang w:val="uk-UA" w:eastAsia="ru-RU"/>
        </w:rPr>
        <w:t xml:space="preserve"> </w:t>
      </w:r>
      <w:r w:rsidRPr="007E51D2">
        <w:rPr>
          <w:rFonts w:ascii="Times New Roman" w:eastAsia="Times New Roman" w:hAnsi="Times New Roman"/>
          <w:sz w:val="28"/>
          <w:szCs w:val="28"/>
          <w:lang w:val="uk-UA" w:eastAsia="ru-RU"/>
        </w:rPr>
        <w:t xml:space="preserve">управління Служби судової охорони у Кіровоградській області  </w:t>
      </w:r>
    </w:p>
    <w:p w:rsidR="007E51D2" w:rsidRPr="007E51D2" w:rsidRDefault="007E51D2" w:rsidP="007E51D2">
      <w:pPr>
        <w:pStyle w:val="Standard"/>
        <w:tabs>
          <w:tab w:val="left" w:pos="6096"/>
        </w:tabs>
        <w:spacing w:after="0" w:line="240" w:lineRule="auto"/>
        <w:ind w:left="4820"/>
        <w:rPr>
          <w:rFonts w:ascii="Times New Roman" w:eastAsia="Times New Roman" w:hAnsi="Times New Roman"/>
          <w:sz w:val="28"/>
          <w:szCs w:val="28"/>
          <w:lang w:val="uk-UA" w:eastAsia="ru-RU"/>
        </w:rPr>
      </w:pPr>
      <w:r w:rsidRPr="007E51D2">
        <w:rPr>
          <w:rFonts w:ascii="Times New Roman" w:eastAsia="Times New Roman" w:hAnsi="Times New Roman"/>
          <w:sz w:val="28"/>
          <w:szCs w:val="28"/>
          <w:lang w:val="uk-UA" w:eastAsia="ru-RU"/>
        </w:rPr>
        <w:t xml:space="preserve">від </w:t>
      </w:r>
      <w:r w:rsidR="00BF15BC">
        <w:rPr>
          <w:rFonts w:ascii="Times New Roman" w:eastAsia="Times New Roman" w:hAnsi="Times New Roman"/>
          <w:sz w:val="28"/>
          <w:szCs w:val="28"/>
          <w:lang w:val="uk-UA" w:eastAsia="ru-RU"/>
        </w:rPr>
        <w:t xml:space="preserve">   </w:t>
      </w:r>
      <w:r w:rsidRPr="007E51D2">
        <w:rPr>
          <w:rFonts w:ascii="Times New Roman" w:eastAsia="Times New Roman" w:hAnsi="Times New Roman"/>
          <w:sz w:val="28"/>
          <w:szCs w:val="28"/>
          <w:lang w:val="uk-UA" w:eastAsia="ru-RU"/>
        </w:rPr>
        <w:t xml:space="preserve"> № </w:t>
      </w:r>
    </w:p>
    <w:p w:rsidR="007E51D2" w:rsidRPr="007E51D2" w:rsidRDefault="007E51D2" w:rsidP="007E51D2">
      <w:pPr>
        <w:pStyle w:val="Standard"/>
        <w:tabs>
          <w:tab w:val="left" w:pos="6096"/>
        </w:tabs>
        <w:spacing w:after="0" w:line="240" w:lineRule="auto"/>
        <w:ind w:left="4820"/>
        <w:rPr>
          <w:rFonts w:ascii="Times New Roman" w:hAnsi="Times New Roman"/>
          <w:sz w:val="28"/>
          <w:szCs w:val="28"/>
        </w:rPr>
      </w:pPr>
    </w:p>
    <w:p w:rsidR="007E51D2" w:rsidRPr="007E51D2" w:rsidRDefault="007E51D2" w:rsidP="007E51D2">
      <w:pPr>
        <w:spacing w:after="0"/>
        <w:ind w:left="4820" w:hanging="141"/>
        <w:rPr>
          <w:rFonts w:ascii="Times New Roman" w:hAnsi="Times New Roman"/>
          <w:b/>
          <w:sz w:val="28"/>
          <w:szCs w:val="28"/>
        </w:rPr>
      </w:pPr>
      <w:r>
        <w:rPr>
          <w:rFonts w:ascii="Times New Roman" w:hAnsi="Times New Roman"/>
          <w:b/>
          <w:sz w:val="28"/>
          <w:szCs w:val="28"/>
        </w:rPr>
        <w:t xml:space="preserve">  </w:t>
      </w:r>
      <w:r w:rsidRPr="007E51D2">
        <w:rPr>
          <w:rFonts w:ascii="Times New Roman" w:hAnsi="Times New Roman"/>
          <w:b/>
          <w:sz w:val="28"/>
          <w:szCs w:val="28"/>
        </w:rPr>
        <w:t>ЗАТВЕРДЖЕНО</w:t>
      </w:r>
    </w:p>
    <w:p w:rsidR="007E51D2" w:rsidRPr="007E51D2" w:rsidRDefault="007E51D2" w:rsidP="007E51D2">
      <w:pPr>
        <w:pStyle w:val="a4"/>
        <w:ind w:left="4820"/>
        <w:contextualSpacing/>
        <w:rPr>
          <w:rFonts w:ascii="Times New Roman" w:hAnsi="Times New Roman"/>
          <w:sz w:val="28"/>
          <w:szCs w:val="28"/>
        </w:rPr>
      </w:pPr>
      <w:r w:rsidRPr="007E51D2">
        <w:rPr>
          <w:rFonts w:ascii="Times New Roman" w:hAnsi="Times New Roman"/>
          <w:sz w:val="28"/>
          <w:szCs w:val="28"/>
        </w:rPr>
        <w:t xml:space="preserve">Наказ начальника </w:t>
      </w:r>
      <w:proofErr w:type="spellStart"/>
      <w:r w:rsidRPr="007E51D2">
        <w:rPr>
          <w:rFonts w:ascii="Times New Roman" w:hAnsi="Times New Roman"/>
          <w:sz w:val="28"/>
          <w:szCs w:val="28"/>
        </w:rPr>
        <w:t>Територіального</w:t>
      </w:r>
      <w:proofErr w:type="spellEnd"/>
    </w:p>
    <w:p w:rsidR="007E51D2" w:rsidRPr="007E51D2" w:rsidRDefault="007E51D2" w:rsidP="007E51D2">
      <w:pPr>
        <w:pStyle w:val="a4"/>
        <w:ind w:left="4820"/>
        <w:contextualSpacing/>
        <w:rPr>
          <w:rFonts w:ascii="Times New Roman" w:hAnsi="Times New Roman"/>
          <w:color w:val="000000" w:themeColor="text1"/>
          <w:sz w:val="28"/>
          <w:szCs w:val="28"/>
        </w:rPr>
      </w:pPr>
      <w:proofErr w:type="spellStart"/>
      <w:r w:rsidRPr="007E51D2">
        <w:rPr>
          <w:rFonts w:ascii="Times New Roman" w:hAnsi="Times New Roman"/>
          <w:sz w:val="28"/>
          <w:szCs w:val="28"/>
        </w:rPr>
        <w:t>управління</w:t>
      </w:r>
      <w:proofErr w:type="spellEnd"/>
      <w:r w:rsidRPr="007E51D2">
        <w:rPr>
          <w:rFonts w:ascii="Times New Roman" w:hAnsi="Times New Roman"/>
          <w:sz w:val="28"/>
          <w:szCs w:val="28"/>
        </w:rPr>
        <w:t xml:space="preserve"> </w:t>
      </w:r>
      <w:proofErr w:type="spellStart"/>
      <w:r w:rsidRPr="007E51D2">
        <w:rPr>
          <w:rFonts w:ascii="Times New Roman" w:hAnsi="Times New Roman"/>
          <w:sz w:val="28"/>
          <w:szCs w:val="28"/>
        </w:rPr>
        <w:t>Служби</w:t>
      </w:r>
      <w:proofErr w:type="spellEnd"/>
      <w:r w:rsidRPr="007E51D2">
        <w:rPr>
          <w:rFonts w:ascii="Times New Roman" w:hAnsi="Times New Roman"/>
          <w:sz w:val="28"/>
          <w:szCs w:val="28"/>
        </w:rPr>
        <w:t xml:space="preserve"> </w:t>
      </w:r>
      <w:proofErr w:type="spellStart"/>
      <w:r w:rsidRPr="007E51D2">
        <w:rPr>
          <w:rFonts w:ascii="Times New Roman" w:hAnsi="Times New Roman"/>
          <w:sz w:val="28"/>
          <w:szCs w:val="28"/>
        </w:rPr>
        <w:t>судової</w:t>
      </w:r>
      <w:proofErr w:type="spellEnd"/>
      <w:r w:rsidRPr="007E51D2">
        <w:rPr>
          <w:rFonts w:ascii="Times New Roman" w:hAnsi="Times New Roman"/>
          <w:sz w:val="28"/>
          <w:szCs w:val="28"/>
        </w:rPr>
        <w:t xml:space="preserve"> </w:t>
      </w:r>
      <w:proofErr w:type="spellStart"/>
      <w:r w:rsidRPr="007E51D2">
        <w:rPr>
          <w:rFonts w:ascii="Times New Roman" w:hAnsi="Times New Roman"/>
          <w:sz w:val="28"/>
          <w:szCs w:val="28"/>
        </w:rPr>
        <w:t>охорони</w:t>
      </w:r>
      <w:proofErr w:type="spellEnd"/>
      <w:r w:rsidRPr="007E51D2">
        <w:rPr>
          <w:rFonts w:ascii="Times New Roman" w:hAnsi="Times New Roman"/>
          <w:sz w:val="28"/>
          <w:szCs w:val="28"/>
        </w:rPr>
        <w:t xml:space="preserve"> у </w:t>
      </w:r>
      <w:proofErr w:type="spellStart"/>
      <w:r w:rsidRPr="007E51D2">
        <w:rPr>
          <w:rFonts w:ascii="Times New Roman" w:hAnsi="Times New Roman"/>
          <w:sz w:val="28"/>
          <w:szCs w:val="28"/>
        </w:rPr>
        <w:t>Кіровоградській</w:t>
      </w:r>
      <w:proofErr w:type="spellEnd"/>
      <w:r w:rsidRPr="007E51D2">
        <w:rPr>
          <w:rFonts w:ascii="Times New Roman" w:hAnsi="Times New Roman"/>
          <w:sz w:val="28"/>
          <w:szCs w:val="28"/>
        </w:rPr>
        <w:t xml:space="preserve"> </w:t>
      </w:r>
      <w:proofErr w:type="spellStart"/>
      <w:r w:rsidRPr="007E51D2">
        <w:rPr>
          <w:rFonts w:ascii="Times New Roman" w:hAnsi="Times New Roman"/>
          <w:sz w:val="28"/>
          <w:szCs w:val="28"/>
        </w:rPr>
        <w:t>області</w:t>
      </w:r>
      <w:proofErr w:type="spellEnd"/>
      <w:r w:rsidRPr="007E51D2">
        <w:rPr>
          <w:rFonts w:ascii="Times New Roman" w:hAnsi="Times New Roman"/>
          <w:sz w:val="28"/>
          <w:szCs w:val="28"/>
        </w:rPr>
        <w:br/>
      </w:r>
      <w:proofErr w:type="spellStart"/>
      <w:r w:rsidRPr="007E51D2">
        <w:rPr>
          <w:rFonts w:ascii="Times New Roman" w:hAnsi="Times New Roman"/>
          <w:sz w:val="28"/>
          <w:szCs w:val="28"/>
        </w:rPr>
        <w:t>від</w:t>
      </w:r>
      <w:proofErr w:type="spellEnd"/>
      <w:r w:rsidRPr="007E51D2">
        <w:rPr>
          <w:rFonts w:ascii="Times New Roman" w:hAnsi="Times New Roman"/>
          <w:sz w:val="28"/>
          <w:szCs w:val="28"/>
        </w:rPr>
        <w:t xml:space="preserve">  </w:t>
      </w:r>
      <w:r w:rsidR="00BF15BC">
        <w:rPr>
          <w:rFonts w:ascii="Times New Roman" w:hAnsi="Times New Roman"/>
          <w:color w:val="000000" w:themeColor="text1"/>
          <w:sz w:val="28"/>
          <w:szCs w:val="28"/>
          <w:lang w:val="uk-UA"/>
        </w:rPr>
        <w:t xml:space="preserve"> </w:t>
      </w:r>
      <w:r w:rsidRPr="007E51D2">
        <w:rPr>
          <w:rFonts w:ascii="Times New Roman" w:hAnsi="Times New Roman"/>
          <w:color w:val="000000" w:themeColor="text1"/>
          <w:sz w:val="28"/>
          <w:szCs w:val="28"/>
        </w:rPr>
        <w:t xml:space="preserve">  </w:t>
      </w:r>
      <w:r w:rsidR="00BF15BC">
        <w:rPr>
          <w:rFonts w:ascii="Times New Roman" w:hAnsi="Times New Roman"/>
          <w:color w:val="000000" w:themeColor="text1"/>
          <w:sz w:val="28"/>
          <w:szCs w:val="28"/>
          <w:lang w:val="uk-UA"/>
        </w:rPr>
        <w:t xml:space="preserve"> </w:t>
      </w:r>
      <w:r w:rsidRPr="007E51D2">
        <w:rPr>
          <w:rFonts w:ascii="Times New Roman" w:hAnsi="Times New Roman"/>
          <w:color w:val="000000" w:themeColor="text1"/>
          <w:sz w:val="28"/>
          <w:szCs w:val="28"/>
        </w:rPr>
        <w:t xml:space="preserve">№ </w:t>
      </w:r>
    </w:p>
    <w:p w:rsidR="007E51D2" w:rsidRDefault="007E51D2" w:rsidP="007E51D2">
      <w:pPr>
        <w:pStyle w:val="a4"/>
        <w:ind w:left="4820"/>
        <w:contextualSpacing/>
        <w:rPr>
          <w:rFonts w:ascii="Times New Roman" w:hAnsi="Times New Roman"/>
          <w:color w:val="000000" w:themeColor="text1"/>
          <w:sz w:val="28"/>
          <w:szCs w:val="28"/>
        </w:rPr>
      </w:pPr>
    </w:p>
    <w:p w:rsidR="007E51D2" w:rsidRPr="00817D35" w:rsidRDefault="007E51D2" w:rsidP="007E51D2">
      <w:pPr>
        <w:pStyle w:val="a4"/>
        <w:ind w:left="4962"/>
        <w:contextualSpacing/>
        <w:rPr>
          <w:rFonts w:ascii="Times New Roman" w:hAnsi="Times New Roman"/>
          <w:color w:val="000000" w:themeColor="text1"/>
          <w:sz w:val="28"/>
          <w:szCs w:val="28"/>
        </w:rPr>
      </w:pPr>
    </w:p>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26A9D" w:rsidRP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sidR="00F9615A">
        <w:rPr>
          <w:rFonts w:ascii="Times New Roman" w:hAnsi="Times New Roman"/>
          <w:b/>
          <w:sz w:val="28"/>
          <w:szCs w:val="24"/>
          <w:lang w:eastAsia="ru-RU"/>
        </w:rPr>
        <w:t xml:space="preserve">ндира </w:t>
      </w:r>
      <w:r w:rsidR="00916B59" w:rsidRPr="00755B5A">
        <w:rPr>
          <w:rFonts w:ascii="Times New Roman" w:hAnsi="Times New Roman"/>
          <w:b/>
          <w:sz w:val="28"/>
          <w:szCs w:val="24"/>
          <w:lang w:eastAsia="ru-RU"/>
        </w:rPr>
        <w:t xml:space="preserve"> </w:t>
      </w:r>
      <w:r w:rsidR="00F9615A">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підрозділу охорони </w:t>
      </w:r>
      <w:r w:rsidR="004F10EB"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sidR="0087606F">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sidR="0087606F">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sidR="0034031A">
        <w:rPr>
          <w:rFonts w:ascii="Times New Roman" w:hAnsi="Times New Roman"/>
          <w:b/>
          <w:sz w:val="28"/>
          <w:szCs w:val="24"/>
          <w:lang w:eastAsia="ru-RU"/>
        </w:rPr>
        <w:t xml:space="preserve"> </w:t>
      </w:r>
      <w:r w:rsidR="0034031A" w:rsidRPr="00755B5A">
        <w:rPr>
          <w:rFonts w:ascii="Times New Roman" w:hAnsi="Times New Roman"/>
          <w:b/>
          <w:sz w:val="28"/>
          <w:szCs w:val="28"/>
          <w:lang w:eastAsia="ru-RU"/>
        </w:rPr>
        <w:t xml:space="preserve">(для охорони об’єктів в м. </w:t>
      </w:r>
      <w:r w:rsidR="00135ACF">
        <w:rPr>
          <w:rFonts w:ascii="Times New Roman" w:hAnsi="Times New Roman"/>
          <w:b/>
          <w:sz w:val="28"/>
          <w:szCs w:val="28"/>
          <w:lang w:eastAsia="ru-RU"/>
        </w:rPr>
        <w:t>Долинська</w:t>
      </w:r>
      <w:r w:rsidR="007C7088">
        <w:rPr>
          <w:rFonts w:ascii="Times New Roman" w:hAnsi="Times New Roman"/>
          <w:b/>
          <w:sz w:val="28"/>
          <w:szCs w:val="28"/>
          <w:lang w:eastAsia="ru-RU"/>
        </w:rPr>
        <w:t xml:space="preserve">, </w:t>
      </w:r>
      <w:r w:rsidR="00135ACF">
        <w:rPr>
          <w:rFonts w:ascii="Times New Roman" w:hAnsi="Times New Roman"/>
          <w:b/>
          <w:sz w:val="28"/>
          <w:szCs w:val="28"/>
          <w:lang w:eastAsia="ru-RU"/>
        </w:rPr>
        <w:t>с</w:t>
      </w:r>
      <w:r w:rsidR="007C7088">
        <w:rPr>
          <w:rFonts w:ascii="Times New Roman" w:hAnsi="Times New Roman"/>
          <w:b/>
          <w:sz w:val="28"/>
          <w:szCs w:val="28"/>
          <w:lang w:eastAsia="ru-RU"/>
        </w:rPr>
        <w:t>м</w:t>
      </w:r>
      <w:r w:rsidR="00135ACF">
        <w:rPr>
          <w:rFonts w:ascii="Times New Roman" w:hAnsi="Times New Roman"/>
          <w:b/>
          <w:sz w:val="28"/>
          <w:szCs w:val="28"/>
          <w:lang w:eastAsia="ru-RU"/>
        </w:rPr>
        <w:t>т</w:t>
      </w:r>
      <w:r w:rsidR="007C7088">
        <w:rPr>
          <w:rFonts w:ascii="Times New Roman" w:hAnsi="Times New Roman"/>
          <w:b/>
          <w:sz w:val="28"/>
          <w:szCs w:val="28"/>
          <w:lang w:eastAsia="ru-RU"/>
        </w:rPr>
        <w:t xml:space="preserve">. </w:t>
      </w:r>
      <w:r w:rsidR="00135ACF">
        <w:rPr>
          <w:rFonts w:ascii="Times New Roman" w:hAnsi="Times New Roman"/>
          <w:b/>
          <w:sz w:val="28"/>
          <w:szCs w:val="28"/>
          <w:lang w:eastAsia="ru-RU"/>
        </w:rPr>
        <w:t>Добровеличківка</w:t>
      </w:r>
      <w:r w:rsidR="003063BC" w:rsidRPr="00755B5A">
        <w:rPr>
          <w:rFonts w:ascii="Times New Roman" w:hAnsi="Times New Roman"/>
          <w:b/>
          <w:sz w:val="28"/>
          <w:szCs w:val="28"/>
          <w:lang w:eastAsia="ru-RU"/>
        </w:rPr>
        <w:t xml:space="preserve"> та </w:t>
      </w:r>
      <w:r w:rsidR="00B91385">
        <w:rPr>
          <w:rFonts w:ascii="Times New Roman" w:hAnsi="Times New Roman"/>
          <w:b/>
          <w:sz w:val="28"/>
          <w:szCs w:val="28"/>
          <w:lang w:eastAsia="ru-RU"/>
        </w:rPr>
        <w:t xml:space="preserve">м. </w:t>
      </w:r>
      <w:r w:rsidR="00135ACF">
        <w:rPr>
          <w:rFonts w:ascii="Times New Roman" w:hAnsi="Times New Roman"/>
          <w:b/>
          <w:sz w:val="28"/>
          <w:szCs w:val="28"/>
          <w:lang w:eastAsia="ru-RU"/>
        </w:rPr>
        <w:t>Мала Виска</w:t>
      </w:r>
      <w:r w:rsidR="0034031A" w:rsidRPr="00755B5A">
        <w:rPr>
          <w:rFonts w:ascii="Times New Roman" w:hAnsi="Times New Roman"/>
          <w:b/>
          <w:sz w:val="28"/>
          <w:szCs w:val="28"/>
          <w:lang w:eastAsia="ru-RU"/>
        </w:rPr>
        <w:t>)</w:t>
      </w:r>
    </w:p>
    <w:p w:rsidR="00F9615A" w:rsidRPr="00F9615A" w:rsidRDefault="00F9615A" w:rsidP="004F10EB">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26A9D" w:rsidRPr="00326A9D" w:rsidTr="00714A5A">
        <w:trPr>
          <w:trHeight w:val="408"/>
        </w:trPr>
        <w:tc>
          <w:tcPr>
            <w:tcW w:w="9639" w:type="dxa"/>
            <w:gridSpan w:val="3"/>
          </w:tcPr>
          <w:p w:rsidR="00326A9D" w:rsidRPr="00FE1F1B" w:rsidRDefault="00326A9D" w:rsidP="00FE1F1B">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26A9D" w:rsidRPr="00326A9D" w:rsidTr="00714A5A">
        <w:trPr>
          <w:trHeight w:val="449"/>
        </w:trPr>
        <w:tc>
          <w:tcPr>
            <w:tcW w:w="9639" w:type="dxa"/>
            <w:gridSpan w:val="3"/>
          </w:tcPr>
          <w:p w:rsidR="00326A9D" w:rsidRPr="00326A9D" w:rsidRDefault="00326A9D" w:rsidP="009F47FB">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00916B59"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sidR="006241A5">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sidR="0034031A">
              <w:rPr>
                <w:rFonts w:ascii="Times New Roman" w:hAnsi="Times New Roman"/>
                <w:b/>
                <w:sz w:val="28"/>
                <w:szCs w:val="24"/>
                <w:lang w:eastAsia="ru-RU"/>
              </w:rPr>
              <w:t xml:space="preserve"> </w:t>
            </w:r>
            <w:r w:rsidR="0034031A" w:rsidRPr="00C83017">
              <w:rPr>
                <w:rFonts w:ascii="Times New Roman" w:hAnsi="Times New Roman"/>
                <w:b/>
                <w:sz w:val="28"/>
                <w:szCs w:val="28"/>
                <w:lang w:eastAsia="ru-RU"/>
              </w:rPr>
              <w:t xml:space="preserve">(для охорони об’єктів в </w:t>
            </w:r>
            <w:r w:rsidR="00135ACF" w:rsidRPr="00755B5A">
              <w:rPr>
                <w:rFonts w:ascii="Times New Roman" w:hAnsi="Times New Roman"/>
                <w:b/>
                <w:sz w:val="28"/>
                <w:szCs w:val="28"/>
                <w:lang w:eastAsia="ru-RU"/>
              </w:rPr>
              <w:t xml:space="preserve">м. </w:t>
            </w:r>
            <w:r w:rsidR="00135ACF">
              <w:rPr>
                <w:rFonts w:ascii="Times New Roman" w:hAnsi="Times New Roman"/>
                <w:b/>
                <w:sz w:val="28"/>
                <w:szCs w:val="28"/>
                <w:lang w:eastAsia="ru-RU"/>
              </w:rPr>
              <w:t>Долинська, смт. Добровеличківка</w:t>
            </w:r>
            <w:r w:rsidR="00135ACF" w:rsidRPr="00755B5A">
              <w:rPr>
                <w:rFonts w:ascii="Times New Roman" w:hAnsi="Times New Roman"/>
                <w:b/>
                <w:sz w:val="28"/>
                <w:szCs w:val="28"/>
                <w:lang w:eastAsia="ru-RU"/>
              </w:rPr>
              <w:t xml:space="preserve"> та </w:t>
            </w:r>
            <w:r w:rsidR="00135ACF">
              <w:rPr>
                <w:rFonts w:ascii="Times New Roman" w:hAnsi="Times New Roman"/>
                <w:b/>
                <w:sz w:val="28"/>
                <w:szCs w:val="28"/>
                <w:lang w:eastAsia="ru-RU"/>
              </w:rPr>
              <w:t>м. Мала Виска</w:t>
            </w:r>
            <w:r w:rsidR="006D351C"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26A9D" w:rsidRPr="00326A9D" w:rsidTr="00714A5A">
        <w:trPr>
          <w:trHeight w:val="346"/>
        </w:trPr>
        <w:tc>
          <w:tcPr>
            <w:tcW w:w="9639" w:type="dxa"/>
            <w:gridSpan w:val="3"/>
          </w:tcPr>
          <w:p w:rsidR="00C21236" w:rsidRDefault="00C21236"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CA3AFB"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sidR="00CA3AFB">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26A9D" w:rsidRPr="00326A9D" w:rsidRDefault="00CA3AFB"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00326A9D"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6C7BAE" w:rsidRPr="00326A9D" w:rsidRDefault="00326A9D" w:rsidP="006C7BA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підтримує громадський поряд</w:t>
            </w:r>
            <w:r w:rsidR="006C7BAE">
              <w:rPr>
                <w:rFonts w:ascii="Times New Roman" w:hAnsi="Times New Roman"/>
                <w:sz w:val="28"/>
                <w:szCs w:val="28"/>
                <w:shd w:val="clear" w:color="auto" w:fill="FFFFFF"/>
                <w:lang w:eastAsia="ru-RU"/>
              </w:rPr>
              <w:t>о</w:t>
            </w:r>
            <w:r w:rsidR="006C7BAE" w:rsidRPr="00326A9D">
              <w:rPr>
                <w:rFonts w:ascii="Times New Roman" w:hAnsi="Times New Roman"/>
                <w:sz w:val="28"/>
                <w:szCs w:val="28"/>
                <w:shd w:val="clear" w:color="auto" w:fill="FFFFFF"/>
                <w:lang w:eastAsia="ru-RU"/>
              </w:rPr>
              <w:t>к</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в суді;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sidR="0087606F">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26A9D" w:rsidRPr="00326A9D" w:rsidRDefault="006C7BAE" w:rsidP="00326A9D">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00326A9D"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1</w:t>
            </w:r>
            <w:r w:rsidR="006C7BAE">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26A9D" w:rsidRPr="00326A9D" w:rsidTr="00714A5A">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26A9D" w:rsidRPr="00326A9D" w:rsidTr="00714A5A">
              <w:trPr>
                <w:trHeight w:val="408"/>
              </w:trPr>
              <w:tc>
                <w:tcPr>
                  <w:tcW w:w="9781" w:type="dxa"/>
                  <w:hideMark/>
                </w:tcPr>
                <w:p w:rsidR="00326A9D" w:rsidRPr="00326A9D" w:rsidRDefault="00326A9D" w:rsidP="00326A9D">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lastRenderedPageBreak/>
                    <w:t>2. Умови оплати праці:</w:t>
                  </w:r>
                </w:p>
              </w:tc>
            </w:tr>
            <w:tr w:rsidR="00326A9D" w:rsidRPr="00326A9D" w:rsidTr="00714A5A">
              <w:trPr>
                <w:trHeight w:val="408"/>
              </w:trPr>
              <w:tc>
                <w:tcPr>
                  <w:tcW w:w="9781" w:type="dxa"/>
                  <w:hideMark/>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26A9D" w:rsidRPr="00326A9D" w:rsidTr="00714A5A">
              <w:trPr>
                <w:trHeight w:val="408"/>
              </w:trPr>
              <w:tc>
                <w:tcPr>
                  <w:tcW w:w="9781" w:type="dxa"/>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26A9D" w:rsidRPr="00326A9D" w:rsidTr="00714A5A">
              <w:trPr>
                <w:trHeight w:val="408"/>
              </w:trPr>
              <w:tc>
                <w:tcPr>
                  <w:tcW w:w="9781" w:type="dxa"/>
                  <w:hideMark/>
                </w:tcPr>
                <w:p w:rsidR="00326A9D" w:rsidRPr="00E842D6" w:rsidRDefault="00326A9D" w:rsidP="00326A9D">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sidR="00E842D6">
                    <w:rPr>
                      <w:rFonts w:ascii="Times New Roman" w:eastAsia="Times New Roman" w:hAnsi="Times New Roman"/>
                      <w:sz w:val="28"/>
                      <w:szCs w:val="28"/>
                      <w:lang w:val="ru-RU" w:eastAsia="uk-UA"/>
                    </w:rPr>
                    <w:t>безстроково</w:t>
                  </w:r>
                  <w:proofErr w:type="spellEnd"/>
                  <w:r w:rsidR="00E842D6">
                    <w:rPr>
                      <w:rFonts w:ascii="Times New Roman" w:eastAsia="Times New Roman" w:hAnsi="Times New Roman"/>
                      <w:sz w:val="28"/>
                      <w:szCs w:val="28"/>
                      <w:lang w:val="ru-RU" w:eastAsia="uk-UA"/>
                    </w:rPr>
                    <w:t>.</w:t>
                  </w:r>
                </w:p>
              </w:tc>
            </w:tr>
            <w:tr w:rsidR="00326A9D" w:rsidRPr="00326A9D" w:rsidTr="00714A5A">
              <w:trPr>
                <w:trHeight w:val="319"/>
              </w:trPr>
              <w:tc>
                <w:tcPr>
                  <w:tcW w:w="9781" w:type="dxa"/>
                </w:tcPr>
                <w:p w:rsidR="00326A9D" w:rsidRPr="00326A9D" w:rsidRDefault="00326A9D" w:rsidP="00BF15BC">
                  <w:pPr>
                    <w:spacing w:after="0" w:line="240" w:lineRule="auto"/>
                    <w:ind w:right="459"/>
                    <w:jc w:val="both"/>
                    <w:rPr>
                      <w:rFonts w:ascii="Times New Roman" w:eastAsia="Times New Roman" w:hAnsi="Times New Roman"/>
                      <w:sz w:val="28"/>
                      <w:szCs w:val="28"/>
                      <w:lang w:eastAsia="uk-UA"/>
                    </w:rPr>
                  </w:pPr>
                </w:p>
              </w:tc>
            </w:tr>
            <w:tr w:rsidR="00326A9D" w:rsidRPr="00326A9D" w:rsidTr="00714A5A">
              <w:trPr>
                <w:trHeight w:val="408"/>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26A9D" w:rsidRPr="00326A9D" w:rsidRDefault="00326A9D" w:rsidP="00326A9D">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FE1F1B">
                    <w:rPr>
                      <w:rFonts w:ascii="Times New Roman" w:hAnsi="Times New Roman"/>
                      <w:sz w:val="28"/>
                      <w:szCs w:val="28"/>
                      <w:lang w:eastAsia="ru-RU"/>
                    </w:rPr>
                    <w:t>язаних або військовослужбовців);</w:t>
                  </w:r>
                </w:p>
                <w:p w:rsidR="00FE1F1B" w:rsidRPr="00326A9D" w:rsidRDefault="00FE1F1B" w:rsidP="00FE1F1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87606F">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У відповідності до частини 3 статті 54 Закону України «Про Національну поліцію»,  особа, яка бажає взяти участь у конкурсі, має право </w:t>
                  </w:r>
                  <w:r w:rsidRPr="00326A9D">
                    <w:rPr>
                      <w:rFonts w:ascii="Times New Roman" w:hAnsi="Times New Roman"/>
                      <w:sz w:val="28"/>
                      <w:szCs w:val="28"/>
                      <w:lang w:eastAsia="ru-RU"/>
                    </w:rPr>
                    <w:lastRenderedPageBreak/>
                    <w:t>додати до заяви про участь у конкурсі інші документи, зокрема такі, що підтверджують її відповідність кваліфікаційним вимогам.</w:t>
                  </w:r>
                </w:p>
                <w:p w:rsidR="00326A9D" w:rsidRPr="00374122" w:rsidRDefault="007D297F" w:rsidP="00326A9D">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Документи приймаються </w:t>
                  </w:r>
                  <w:r w:rsidRPr="00374122">
                    <w:rPr>
                      <w:rFonts w:ascii="Times New Roman" w:hAnsi="Times New Roman"/>
                      <w:color w:val="000000" w:themeColor="text1"/>
                      <w:sz w:val="28"/>
                      <w:szCs w:val="28"/>
                      <w:lang w:eastAsia="ru-RU"/>
                    </w:rPr>
                    <w:t xml:space="preserve">з </w:t>
                  </w:r>
                  <w:r w:rsidR="00326A9D" w:rsidRPr="00374122">
                    <w:rPr>
                      <w:rFonts w:ascii="Times New Roman" w:hAnsi="Times New Roman"/>
                      <w:color w:val="000000" w:themeColor="text1"/>
                      <w:sz w:val="28"/>
                      <w:szCs w:val="28"/>
                      <w:lang w:eastAsia="ru-RU"/>
                    </w:rPr>
                    <w:t>08.00 год.</w:t>
                  </w:r>
                  <w:r w:rsidR="00FE1F1B" w:rsidRPr="00374122">
                    <w:rPr>
                      <w:rFonts w:ascii="Times New Roman" w:hAnsi="Times New Roman"/>
                      <w:color w:val="000000" w:themeColor="text1"/>
                      <w:sz w:val="28"/>
                      <w:szCs w:val="28"/>
                      <w:lang w:eastAsia="ru-RU"/>
                    </w:rPr>
                    <w:t xml:space="preserve"> </w:t>
                  </w:r>
                  <w:r w:rsidR="00374122" w:rsidRPr="00374122">
                    <w:rPr>
                      <w:rFonts w:ascii="Times New Roman" w:hAnsi="Times New Roman"/>
                      <w:color w:val="000000" w:themeColor="text1"/>
                      <w:sz w:val="28"/>
                      <w:szCs w:val="28"/>
                      <w:lang w:eastAsia="ru-RU"/>
                    </w:rPr>
                    <w:t xml:space="preserve">10 </w:t>
                  </w:r>
                  <w:r w:rsidR="00135ACF" w:rsidRPr="00374122">
                    <w:rPr>
                      <w:rFonts w:ascii="Times New Roman" w:hAnsi="Times New Roman"/>
                      <w:color w:val="000000" w:themeColor="text1"/>
                      <w:sz w:val="28"/>
                      <w:szCs w:val="28"/>
                      <w:lang w:eastAsia="ru-RU"/>
                    </w:rPr>
                    <w:t>січ</w:t>
                  </w:r>
                  <w:r w:rsidR="00CE0245" w:rsidRPr="00374122">
                    <w:rPr>
                      <w:rFonts w:ascii="Times New Roman" w:hAnsi="Times New Roman"/>
                      <w:color w:val="000000" w:themeColor="text1"/>
                      <w:sz w:val="28"/>
                      <w:szCs w:val="28"/>
                      <w:lang w:eastAsia="ru-RU"/>
                    </w:rPr>
                    <w:t>ня</w:t>
                  </w:r>
                  <w:r w:rsidR="00326A9D" w:rsidRPr="00374122">
                    <w:rPr>
                      <w:rFonts w:ascii="Times New Roman" w:hAnsi="Times New Roman"/>
                      <w:color w:val="000000" w:themeColor="text1"/>
                      <w:sz w:val="28"/>
                      <w:szCs w:val="28"/>
                      <w:lang w:eastAsia="ru-RU"/>
                    </w:rPr>
                    <w:t xml:space="preserve"> до 16.30 год. </w:t>
                  </w:r>
                  <w:r w:rsidR="00916B59" w:rsidRPr="00374122">
                    <w:rPr>
                      <w:rFonts w:ascii="Times New Roman" w:hAnsi="Times New Roman"/>
                      <w:color w:val="000000" w:themeColor="text1"/>
                      <w:sz w:val="28"/>
                      <w:szCs w:val="28"/>
                      <w:lang w:eastAsia="ru-RU"/>
                    </w:rPr>
                    <w:t xml:space="preserve">                    </w:t>
                  </w:r>
                  <w:r w:rsidR="009A307F" w:rsidRPr="00374122">
                    <w:rPr>
                      <w:rFonts w:ascii="Times New Roman" w:hAnsi="Times New Roman"/>
                      <w:color w:val="000000" w:themeColor="text1"/>
                      <w:sz w:val="28"/>
                      <w:szCs w:val="28"/>
                      <w:lang w:eastAsia="ru-RU"/>
                    </w:rPr>
                    <w:t xml:space="preserve"> </w:t>
                  </w:r>
                  <w:r w:rsidR="00C84562">
                    <w:rPr>
                      <w:rFonts w:ascii="Times New Roman" w:hAnsi="Times New Roman"/>
                      <w:color w:val="000000" w:themeColor="text1"/>
                      <w:sz w:val="28"/>
                      <w:szCs w:val="28"/>
                      <w:lang w:eastAsia="ru-RU"/>
                    </w:rPr>
                    <w:t>0</w:t>
                  </w:r>
                  <w:r w:rsidR="0071653D">
                    <w:rPr>
                      <w:rFonts w:ascii="Times New Roman" w:hAnsi="Times New Roman"/>
                      <w:color w:val="000000" w:themeColor="text1"/>
                      <w:sz w:val="28"/>
                      <w:szCs w:val="28"/>
                      <w:lang w:eastAsia="ru-RU"/>
                    </w:rPr>
                    <w:t>8</w:t>
                  </w:r>
                  <w:r w:rsidR="00374122" w:rsidRPr="00374122">
                    <w:rPr>
                      <w:rFonts w:ascii="Times New Roman" w:hAnsi="Times New Roman"/>
                      <w:color w:val="000000" w:themeColor="text1"/>
                      <w:sz w:val="28"/>
                      <w:szCs w:val="28"/>
                      <w:lang w:eastAsia="ru-RU"/>
                    </w:rPr>
                    <w:t xml:space="preserve"> </w:t>
                  </w:r>
                  <w:r w:rsidR="00C84562">
                    <w:rPr>
                      <w:rFonts w:ascii="Times New Roman" w:hAnsi="Times New Roman"/>
                      <w:color w:val="000000" w:themeColor="text1"/>
                      <w:sz w:val="28"/>
                      <w:szCs w:val="28"/>
                      <w:lang w:eastAsia="ru-RU"/>
                    </w:rPr>
                    <w:t>лютого</w:t>
                  </w:r>
                  <w:r w:rsidR="005378D8" w:rsidRPr="00374122">
                    <w:rPr>
                      <w:rFonts w:ascii="Times New Roman" w:hAnsi="Times New Roman"/>
                      <w:color w:val="000000" w:themeColor="text1"/>
                      <w:sz w:val="28"/>
                      <w:szCs w:val="28"/>
                      <w:lang w:eastAsia="ru-RU"/>
                    </w:rPr>
                    <w:t xml:space="preserve"> </w:t>
                  </w:r>
                  <w:r w:rsidR="00326A9D" w:rsidRPr="00374122">
                    <w:rPr>
                      <w:rFonts w:ascii="Times New Roman" w:hAnsi="Times New Roman"/>
                      <w:color w:val="000000" w:themeColor="text1"/>
                      <w:sz w:val="28"/>
                      <w:szCs w:val="28"/>
                      <w:lang w:eastAsia="ru-RU"/>
                    </w:rPr>
                    <w:t>202</w:t>
                  </w:r>
                  <w:r w:rsidR="00135ACF" w:rsidRPr="00374122">
                    <w:rPr>
                      <w:rFonts w:ascii="Times New Roman" w:hAnsi="Times New Roman"/>
                      <w:color w:val="000000" w:themeColor="text1"/>
                      <w:sz w:val="28"/>
                      <w:szCs w:val="28"/>
                      <w:lang w:eastAsia="ru-RU"/>
                    </w:rPr>
                    <w:t>2</w:t>
                  </w:r>
                  <w:r w:rsidR="00326A9D" w:rsidRPr="00374122">
                    <w:rPr>
                      <w:rFonts w:ascii="Times New Roman" w:hAnsi="Times New Roman"/>
                      <w:color w:val="000000" w:themeColor="text1"/>
                      <w:sz w:val="28"/>
                      <w:szCs w:val="28"/>
                      <w:lang w:eastAsia="ru-RU"/>
                    </w:rPr>
                    <w:t xml:space="preserve"> року, за адресою: м. </w:t>
                  </w:r>
                  <w:r w:rsidR="00BE560B" w:rsidRPr="00374122">
                    <w:rPr>
                      <w:rFonts w:ascii="Times New Roman" w:hAnsi="Times New Roman"/>
                      <w:color w:val="000000" w:themeColor="text1"/>
                      <w:sz w:val="28"/>
                      <w:szCs w:val="28"/>
                      <w:lang w:eastAsia="ru-RU"/>
                    </w:rPr>
                    <w:t>Кропивницький, вул. Велика Перспективна, 3</w:t>
                  </w:r>
                  <w:r w:rsidR="00326A9D" w:rsidRPr="00374122">
                    <w:rPr>
                      <w:rFonts w:ascii="Times New Roman" w:hAnsi="Times New Roman"/>
                      <w:color w:val="000000" w:themeColor="text1"/>
                      <w:sz w:val="28"/>
                      <w:szCs w:val="28"/>
                      <w:lang w:eastAsia="ru-RU"/>
                    </w:rPr>
                    <w:t>3.</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На </w:t>
                  </w:r>
                  <w:r w:rsidRPr="00326A9D">
                    <w:rPr>
                      <w:rFonts w:ascii="Times New Roman" w:hAnsi="Times New Roman"/>
                      <w:sz w:val="28"/>
                      <w:szCs w:val="24"/>
                      <w:lang w:eastAsia="ru-RU"/>
                    </w:rPr>
                    <w:t xml:space="preserve">командира </w:t>
                  </w:r>
                  <w:r w:rsidR="00CA3AF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відділення </w:t>
                  </w:r>
                  <w:r w:rsidR="00BE560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взводу </w:t>
                  </w:r>
                  <w:r w:rsidR="00FE1F1B">
                    <w:rPr>
                      <w:rFonts w:ascii="Times New Roman" w:hAnsi="Times New Roman"/>
                      <w:sz w:val="28"/>
                      <w:szCs w:val="24"/>
                      <w:lang w:eastAsia="ru-RU"/>
                    </w:rPr>
                    <w:t xml:space="preserve">охорони </w:t>
                  </w:r>
                  <w:r w:rsidR="004F10EB">
                    <w:rPr>
                      <w:rFonts w:ascii="Times New Roman" w:hAnsi="Times New Roman"/>
                      <w:sz w:val="28"/>
                      <w:szCs w:val="24"/>
                      <w:lang w:eastAsia="ru-RU"/>
                    </w:rPr>
                    <w:t xml:space="preserve"> підрозділу охорони </w:t>
                  </w:r>
                  <w:r w:rsidRPr="00326A9D">
                    <w:rPr>
                      <w:rFonts w:ascii="Times New Roman" w:hAnsi="Times New Roman"/>
                      <w:sz w:val="28"/>
                      <w:szCs w:val="24"/>
                      <w:lang w:eastAsia="ru-RU"/>
                    </w:rPr>
                    <w:t xml:space="preserve">Територіального управління </w:t>
                  </w:r>
                  <w:r w:rsidRPr="00326A9D">
                    <w:rPr>
                      <w:rFonts w:ascii="Times New Roman" w:hAnsi="Times New Roman"/>
                      <w:sz w:val="28"/>
                      <w:szCs w:val="28"/>
                      <w:lang w:eastAsia="ru-RU"/>
                    </w:rPr>
                    <w:t>Служби судової охорони</w:t>
                  </w:r>
                  <w:r w:rsidR="0005381A">
                    <w:rPr>
                      <w:rFonts w:ascii="Times New Roman" w:hAnsi="Times New Roman"/>
                      <w:sz w:val="28"/>
                      <w:szCs w:val="28"/>
                      <w:lang w:eastAsia="ru-RU"/>
                    </w:rPr>
                    <w:t xml:space="preserve"> у Кіровоградській області </w:t>
                  </w:r>
                  <w:r w:rsidR="0005381A" w:rsidRPr="00CA3AFB">
                    <w:rPr>
                      <w:rFonts w:ascii="Times New Roman" w:hAnsi="Times New Roman"/>
                      <w:sz w:val="28"/>
                      <w:szCs w:val="28"/>
                      <w:lang w:eastAsia="ru-RU"/>
                    </w:rPr>
                    <w:t xml:space="preserve">(для охорони об’єктів в </w:t>
                  </w:r>
                  <w:r w:rsidR="00135ACF" w:rsidRPr="00135ACF">
                    <w:rPr>
                      <w:rFonts w:ascii="Times New Roman" w:hAnsi="Times New Roman"/>
                      <w:sz w:val="28"/>
                      <w:szCs w:val="28"/>
                      <w:lang w:eastAsia="ru-RU"/>
                    </w:rPr>
                    <w:t xml:space="preserve">м. Долинська, смт. Добровеличківка та </w:t>
                  </w:r>
                  <w:r w:rsidR="00135ACF">
                    <w:rPr>
                      <w:rFonts w:ascii="Times New Roman" w:hAnsi="Times New Roman"/>
                      <w:sz w:val="28"/>
                      <w:szCs w:val="28"/>
                      <w:lang w:eastAsia="ru-RU"/>
                    </w:rPr>
                    <w:t xml:space="preserve">      </w:t>
                  </w:r>
                  <w:r w:rsidR="00135ACF" w:rsidRPr="00135ACF">
                    <w:rPr>
                      <w:rFonts w:ascii="Times New Roman" w:hAnsi="Times New Roman"/>
                      <w:sz w:val="28"/>
                      <w:szCs w:val="28"/>
                      <w:lang w:eastAsia="ru-RU"/>
                    </w:rPr>
                    <w:t>м. Мала Виска</w:t>
                  </w:r>
                  <w:r w:rsidR="0005381A" w:rsidRPr="00135ACF">
                    <w:rPr>
                      <w:rFonts w:ascii="Times New Roman" w:hAnsi="Times New Roman"/>
                      <w:sz w:val="28"/>
                      <w:szCs w:val="28"/>
                      <w:lang w:eastAsia="ru-RU"/>
                    </w:rPr>
                    <w:t>)</w:t>
                  </w:r>
                  <w:r w:rsidRPr="00326A9D">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26A9D" w:rsidRPr="00326A9D" w:rsidRDefault="00326A9D" w:rsidP="006A7CBA">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sidR="00BE560B">
                    <w:rPr>
                      <w:rFonts w:ascii="Times New Roman" w:hAnsi="Times New Roman"/>
                      <w:sz w:val="28"/>
                      <w:szCs w:val="28"/>
                      <w:lang w:eastAsia="ru-RU"/>
                    </w:rPr>
                    <w:t xml:space="preserve">ницький, вул. </w:t>
                  </w:r>
                  <w:r w:rsidR="009B2940">
                    <w:rPr>
                      <w:rFonts w:ascii="Times New Roman" w:hAnsi="Times New Roman"/>
                      <w:sz w:val="28"/>
                      <w:szCs w:val="28"/>
                      <w:lang w:eastAsia="ru-RU"/>
                    </w:rPr>
                    <w:t>Велика Перспективна</w:t>
                  </w:r>
                  <w:r w:rsidR="00BE560B">
                    <w:rPr>
                      <w:rFonts w:ascii="Times New Roman" w:hAnsi="Times New Roman"/>
                      <w:sz w:val="28"/>
                      <w:szCs w:val="28"/>
                      <w:lang w:eastAsia="ru-RU"/>
                    </w:rPr>
                    <w:t xml:space="preserve"> 33,</w:t>
                  </w:r>
                  <w:r w:rsidR="002D1259">
                    <w:rPr>
                      <w:rFonts w:ascii="Times New Roman" w:hAnsi="Times New Roman"/>
                      <w:sz w:val="28"/>
                      <w:szCs w:val="28"/>
                      <w:lang w:eastAsia="ru-RU"/>
                    </w:rPr>
                    <w:t xml:space="preserve"> </w:t>
                  </w:r>
                  <w:r w:rsidR="0071653D">
                    <w:rPr>
                      <w:rFonts w:ascii="Times New Roman" w:hAnsi="Times New Roman"/>
                      <w:color w:val="000000" w:themeColor="text1"/>
                      <w:sz w:val="28"/>
                      <w:szCs w:val="28"/>
                      <w:lang w:eastAsia="ru-RU"/>
                    </w:rPr>
                    <w:t>10</w:t>
                  </w:r>
                  <w:r w:rsidR="00CA3AFB" w:rsidRPr="00374122">
                    <w:rPr>
                      <w:rFonts w:ascii="Times New Roman" w:hAnsi="Times New Roman"/>
                      <w:color w:val="000000" w:themeColor="text1"/>
                      <w:sz w:val="28"/>
                      <w:szCs w:val="28"/>
                      <w:lang w:eastAsia="ru-RU"/>
                    </w:rPr>
                    <w:t xml:space="preserve"> </w:t>
                  </w:r>
                  <w:r w:rsidR="00374122" w:rsidRPr="00374122">
                    <w:rPr>
                      <w:rFonts w:ascii="Times New Roman" w:hAnsi="Times New Roman"/>
                      <w:color w:val="000000" w:themeColor="text1"/>
                      <w:sz w:val="28"/>
                      <w:szCs w:val="28"/>
                      <w:lang w:eastAsia="ru-RU"/>
                    </w:rPr>
                    <w:t>лютого</w:t>
                  </w:r>
                  <w:r w:rsidR="00135ACF" w:rsidRPr="00374122">
                    <w:rPr>
                      <w:rFonts w:ascii="Times New Roman" w:hAnsi="Times New Roman"/>
                      <w:color w:val="000000" w:themeColor="text1"/>
                      <w:sz w:val="28"/>
                      <w:szCs w:val="28"/>
                      <w:lang w:eastAsia="ru-RU"/>
                    </w:rPr>
                    <w:t xml:space="preserve"> </w:t>
                  </w:r>
                  <w:r w:rsidR="00BE560B" w:rsidRPr="00374122">
                    <w:rPr>
                      <w:rFonts w:ascii="Times New Roman" w:hAnsi="Times New Roman"/>
                      <w:color w:val="000000" w:themeColor="text1"/>
                      <w:sz w:val="28"/>
                      <w:szCs w:val="28"/>
                      <w:lang w:eastAsia="ru-RU"/>
                    </w:rPr>
                    <w:t>202</w:t>
                  </w:r>
                  <w:r w:rsidR="00135ACF" w:rsidRPr="00374122">
                    <w:rPr>
                      <w:rFonts w:ascii="Times New Roman" w:hAnsi="Times New Roman"/>
                      <w:color w:val="000000" w:themeColor="text1"/>
                      <w:sz w:val="28"/>
                      <w:szCs w:val="28"/>
                      <w:lang w:eastAsia="ru-RU"/>
                    </w:rPr>
                    <w:t>2</w:t>
                  </w:r>
                  <w:r w:rsidR="00BE560B" w:rsidRPr="00374122">
                    <w:rPr>
                      <w:rFonts w:ascii="Times New Roman" w:hAnsi="Times New Roman"/>
                      <w:color w:val="000000" w:themeColor="text1"/>
                      <w:sz w:val="28"/>
                      <w:szCs w:val="28"/>
                      <w:lang w:eastAsia="ru-RU"/>
                    </w:rPr>
                    <w:t xml:space="preserve"> </w:t>
                  </w:r>
                  <w:r w:rsidR="00BE560B">
                    <w:rPr>
                      <w:rFonts w:ascii="Times New Roman" w:hAnsi="Times New Roman"/>
                      <w:sz w:val="28"/>
                      <w:szCs w:val="28"/>
                      <w:lang w:eastAsia="ru-RU"/>
                    </w:rPr>
                    <w:t>року з 08.</w:t>
                  </w:r>
                  <w:r w:rsidR="00CE0245">
                    <w:rPr>
                      <w:rFonts w:ascii="Times New Roman" w:hAnsi="Times New Roman"/>
                      <w:sz w:val="28"/>
                      <w:szCs w:val="28"/>
                      <w:lang w:eastAsia="ru-RU"/>
                    </w:rPr>
                    <w:t>0</w:t>
                  </w:r>
                  <w:r w:rsidR="0002767A">
                    <w:rPr>
                      <w:rFonts w:ascii="Times New Roman" w:hAnsi="Times New Roman"/>
                      <w:sz w:val="28"/>
                      <w:szCs w:val="28"/>
                      <w:lang w:eastAsia="ru-RU"/>
                    </w:rPr>
                    <w:t>0. </w:t>
                  </w:r>
                </w:p>
              </w:tc>
            </w:tr>
          </w:tbl>
          <w:p w:rsidR="00326A9D" w:rsidRPr="00326A9D" w:rsidRDefault="00326A9D" w:rsidP="00326A9D">
            <w:pPr>
              <w:spacing w:after="0" w:line="240" w:lineRule="auto"/>
              <w:ind w:right="459" w:firstLine="318"/>
              <w:jc w:val="both"/>
              <w:rPr>
                <w:rFonts w:ascii="Times New Roman" w:hAnsi="Times New Roman"/>
                <w:b/>
                <w:sz w:val="28"/>
                <w:szCs w:val="28"/>
                <w:lang w:eastAsia="ru-RU"/>
              </w:rPr>
            </w:pPr>
          </w:p>
        </w:tc>
      </w:tr>
      <w:tr w:rsidR="00326A9D" w:rsidRPr="00326A9D" w:rsidTr="00714A5A">
        <w:trPr>
          <w:trHeight w:val="408"/>
        </w:trPr>
        <w:tc>
          <w:tcPr>
            <w:tcW w:w="9639" w:type="dxa"/>
            <w:gridSpan w:val="3"/>
          </w:tcPr>
          <w:p w:rsidR="00326A9D" w:rsidRPr="00326A9D" w:rsidRDefault="00326A9D" w:rsidP="00326A9D">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326A9D" w:rsidRPr="00326A9D" w:rsidRDefault="00CE0245" w:rsidP="00326A9D">
            <w:pPr>
              <w:spacing w:after="0" w:line="240" w:lineRule="auto"/>
              <w:ind w:firstLine="851"/>
              <w:jc w:val="both"/>
              <w:rPr>
                <w:rFonts w:ascii="Times New Roman" w:hAnsi="Times New Roman"/>
                <w:b/>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00326A9D" w:rsidRPr="00326A9D">
              <w:rPr>
                <w:rFonts w:ascii="Times New Roman" w:hAnsi="Times New Roman"/>
                <w:sz w:val="28"/>
                <w:szCs w:val="28"/>
                <w:lang w:eastAsia="ru-RU"/>
              </w:rPr>
              <w:t>,</w:t>
            </w:r>
            <w:r w:rsidR="00F033ED">
              <w:rPr>
                <w:rFonts w:ascii="Times New Roman" w:hAnsi="Times New Roman"/>
                <w:sz w:val="28"/>
                <w:szCs w:val="28"/>
                <w:lang w:eastAsia="ru-RU"/>
              </w:rPr>
              <w:t xml:space="preserve"> </w:t>
            </w:r>
            <w:r w:rsidR="00326A9D" w:rsidRPr="00326A9D">
              <w:rPr>
                <w:rFonts w:ascii="Times New Roman" w:hAnsi="Times New Roman"/>
                <w:sz w:val="28"/>
                <w:szCs w:val="28"/>
                <w:lang w:eastAsia="ru-RU"/>
              </w:rPr>
              <w:t>0</w:t>
            </w:r>
            <w:r>
              <w:rPr>
                <w:rFonts w:ascii="Times New Roman" w:hAnsi="Times New Roman"/>
                <w:sz w:val="28"/>
                <w:szCs w:val="28"/>
                <w:lang w:eastAsia="ru-RU"/>
              </w:rPr>
              <w:t>66</w:t>
            </w:r>
            <w:r w:rsidR="00F033ED">
              <w:rPr>
                <w:rFonts w:ascii="Times New Roman" w:hAnsi="Times New Roman"/>
                <w:sz w:val="28"/>
                <w:szCs w:val="28"/>
                <w:lang w:eastAsia="ru-RU"/>
              </w:rPr>
              <w:t> </w:t>
            </w:r>
            <w:r>
              <w:rPr>
                <w:rFonts w:ascii="Times New Roman" w:hAnsi="Times New Roman"/>
                <w:sz w:val="28"/>
                <w:szCs w:val="28"/>
                <w:lang w:eastAsia="ru-RU"/>
              </w:rPr>
              <w:t>886</w:t>
            </w:r>
            <w:r w:rsidR="00F033ED">
              <w:rPr>
                <w:rFonts w:ascii="Times New Roman" w:hAnsi="Times New Roman"/>
                <w:sz w:val="28"/>
                <w:szCs w:val="28"/>
                <w:lang w:eastAsia="ru-RU"/>
              </w:rPr>
              <w:t>-</w:t>
            </w:r>
            <w:r>
              <w:rPr>
                <w:rFonts w:ascii="Times New Roman" w:hAnsi="Times New Roman"/>
                <w:sz w:val="28"/>
                <w:szCs w:val="28"/>
                <w:lang w:eastAsia="ru-RU"/>
              </w:rPr>
              <w:t>99</w:t>
            </w:r>
            <w:r w:rsidR="00F033ED">
              <w:rPr>
                <w:rFonts w:ascii="Times New Roman" w:hAnsi="Times New Roman"/>
                <w:sz w:val="28"/>
                <w:szCs w:val="28"/>
                <w:lang w:eastAsia="ru-RU"/>
              </w:rPr>
              <w:t>-</w:t>
            </w:r>
            <w:r>
              <w:rPr>
                <w:rFonts w:ascii="Times New Roman" w:hAnsi="Times New Roman"/>
                <w:sz w:val="28"/>
                <w:szCs w:val="28"/>
                <w:lang w:eastAsia="ru-RU"/>
              </w:rPr>
              <w:t>65</w:t>
            </w:r>
            <w:r w:rsidR="00326A9D" w:rsidRPr="00326A9D">
              <w:rPr>
                <w:rFonts w:ascii="Times New Roman" w:hAnsi="Times New Roman"/>
                <w:sz w:val="28"/>
                <w:szCs w:val="28"/>
                <w:lang w:eastAsia="ru-RU"/>
              </w:rPr>
              <w:t xml:space="preserve">, </w:t>
            </w:r>
            <w:hyperlink r:id="rId6" w:history="1">
              <w:r w:rsidR="00326A9D" w:rsidRPr="00326A9D">
                <w:rPr>
                  <w:rFonts w:ascii="Times New Roman" w:hAnsi="Times New Roman"/>
                  <w:b/>
                  <w:color w:val="0000FF"/>
                  <w:sz w:val="28"/>
                  <w:szCs w:val="28"/>
                  <w:u w:val="single"/>
                  <w:lang w:val="en-US" w:eastAsia="ru-RU"/>
                </w:rPr>
                <w:t>kr</w:t>
              </w:r>
              <w:r w:rsidR="00326A9D" w:rsidRPr="00326A9D">
                <w:rPr>
                  <w:rFonts w:ascii="Times New Roman" w:hAnsi="Times New Roman"/>
                  <w:b/>
                  <w:color w:val="0000FF"/>
                  <w:sz w:val="28"/>
                  <w:szCs w:val="28"/>
                  <w:u w:val="single"/>
                  <w:lang w:eastAsia="ru-RU"/>
                </w:rPr>
                <w:t>@sso.court.gov.ua</w:t>
              </w:r>
            </w:hyperlink>
          </w:p>
          <w:p w:rsidR="00326A9D" w:rsidRPr="00326A9D" w:rsidRDefault="00326A9D" w:rsidP="00326A9D">
            <w:pPr>
              <w:widowControl w:val="0"/>
              <w:tabs>
                <w:tab w:val="left" w:pos="142"/>
              </w:tabs>
              <w:spacing w:after="0" w:line="240" w:lineRule="auto"/>
              <w:jc w:val="both"/>
              <w:rPr>
                <w:rFonts w:ascii="Times New Roman" w:eastAsia="Times New Roman" w:hAnsi="Times New Roman"/>
                <w:snapToGrid w:val="0"/>
                <w:sz w:val="28"/>
                <w:szCs w:val="28"/>
                <w:lang w:val="ru-RU"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sidR="00454828">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sidR="00454828">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sidR="00454828">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sidR="00454828">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sidR="00454828">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sidR="00454828">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sidR="00454828">
              <w:rPr>
                <w:rFonts w:ascii="Times New Roman" w:hAnsi="Times New Roman"/>
                <w:sz w:val="28"/>
                <w:szCs w:val="28"/>
                <w:lang w:eastAsia="ru-RU"/>
              </w:rPr>
              <w:t>и</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26A9D" w:rsidRPr="00326A9D" w:rsidRDefault="00326A9D" w:rsidP="00326A9D">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sidR="004628A3">
              <w:rPr>
                <w:rFonts w:ascii="Times New Roman" w:hAnsi="Times New Roman"/>
                <w:sz w:val="28"/>
                <w:szCs w:val="28"/>
                <w:lang w:eastAsia="ru-RU"/>
              </w:rPr>
              <w:t xml:space="preserve">, </w:t>
            </w:r>
            <w:r w:rsidR="008F4743">
              <w:rPr>
                <w:rFonts w:ascii="Times New Roman" w:hAnsi="Times New Roman"/>
                <w:sz w:val="28"/>
                <w:szCs w:val="28"/>
                <w:lang w:eastAsia="ru-RU"/>
              </w:rPr>
              <w:t xml:space="preserve">надати підтверджуючий документ </w:t>
            </w:r>
            <w:r w:rsidR="004628A3">
              <w:rPr>
                <w:rFonts w:ascii="Times New Roman" w:hAnsi="Times New Roman"/>
                <w:sz w:val="28"/>
                <w:szCs w:val="28"/>
                <w:lang w:eastAsia="ru-RU"/>
              </w:rPr>
              <w:t>(засвідчується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00DD0DE0" w:rsidRPr="00DD0DE0">
              <w:rPr>
                <w:rFonts w:ascii="Times New Roman" w:hAnsi="Times New Roman"/>
                <w:sz w:val="28"/>
                <w:szCs w:val="28"/>
                <w:lang w:eastAsia="ru-RU"/>
              </w:rPr>
              <w:t>.</w:t>
            </w:r>
          </w:p>
        </w:tc>
      </w:tr>
      <w:tr w:rsidR="00326A9D" w:rsidRPr="00326A9D" w:rsidTr="00714A5A">
        <w:trPr>
          <w:trHeight w:val="408"/>
        </w:trPr>
        <w:tc>
          <w:tcPr>
            <w:tcW w:w="9639" w:type="dxa"/>
            <w:gridSpan w:val="3"/>
          </w:tcPr>
          <w:p w:rsidR="00326A9D" w:rsidRPr="00326A9D" w:rsidRDefault="00326A9D" w:rsidP="00326A9D">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lastRenderedPageBreak/>
              <w:t>досягнення кінцевих результатів.</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2. Вміння працювати в колективі</w:t>
            </w:r>
          </w:p>
        </w:tc>
        <w:tc>
          <w:tcPr>
            <w:tcW w:w="5230" w:type="dxa"/>
            <w:gridSpan w:val="2"/>
            <w:shd w:val="clear" w:color="auto" w:fill="FFFFFF"/>
          </w:tcPr>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26A9D" w:rsidRPr="00326A9D" w:rsidRDefault="00326A9D" w:rsidP="002C7B59">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shd w:val="clear" w:color="auto" w:fill="FFFFFF"/>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 xml:space="preserve">2. Знання спеціального законодавства </w:t>
            </w:r>
          </w:p>
        </w:tc>
        <w:tc>
          <w:tcPr>
            <w:tcW w:w="5230" w:type="dxa"/>
            <w:gridSpan w:val="2"/>
          </w:tcPr>
          <w:p w:rsidR="00326A9D" w:rsidRPr="00326A9D" w:rsidRDefault="00326A9D" w:rsidP="00326A9D">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26A9D" w:rsidRPr="00326A9D" w:rsidRDefault="00326A9D" w:rsidP="00BF15BC">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tc>
      </w:tr>
    </w:tbl>
    <w:p w:rsidR="002C7B59" w:rsidRDefault="002C7B59" w:rsidP="00BF15BC">
      <w:pPr>
        <w:spacing w:after="0" w:line="240" w:lineRule="auto"/>
        <w:rPr>
          <w:rFonts w:ascii="Times New Roman" w:hAnsi="Times New Roman"/>
          <w:b/>
          <w:sz w:val="28"/>
          <w:szCs w:val="28"/>
          <w:lang w:eastAsia="ru-RU"/>
        </w:rPr>
      </w:pPr>
    </w:p>
    <w:p w:rsidR="00BF15BC" w:rsidRPr="007E51D2" w:rsidRDefault="00BF15BC" w:rsidP="00BF15BC">
      <w:pPr>
        <w:pStyle w:val="Standard"/>
        <w:tabs>
          <w:tab w:val="left" w:pos="6096"/>
        </w:tabs>
        <w:spacing w:after="0" w:line="240" w:lineRule="auto"/>
        <w:ind w:left="4820"/>
        <w:rPr>
          <w:rFonts w:ascii="Times New Roman" w:eastAsia="Times New Roman" w:hAnsi="Times New Roman"/>
          <w:sz w:val="28"/>
          <w:szCs w:val="28"/>
          <w:lang w:val="uk-UA" w:eastAsia="ru-RU"/>
        </w:rPr>
      </w:pPr>
      <w:r w:rsidRPr="007E51D2">
        <w:rPr>
          <w:rFonts w:ascii="Times New Roman" w:eastAsia="Times New Roman" w:hAnsi="Times New Roman"/>
          <w:sz w:val="28"/>
          <w:szCs w:val="28"/>
          <w:lang w:val="uk-UA" w:eastAsia="ru-RU"/>
        </w:rPr>
        <w:t>Додаток</w:t>
      </w:r>
    </w:p>
    <w:p w:rsidR="00BF15BC" w:rsidRPr="007E51D2" w:rsidRDefault="00BF15BC" w:rsidP="00BF15BC">
      <w:pPr>
        <w:pStyle w:val="Standard"/>
        <w:tabs>
          <w:tab w:val="left" w:pos="6096"/>
        </w:tabs>
        <w:spacing w:after="0" w:line="240" w:lineRule="auto"/>
        <w:ind w:left="4820" w:right="-143"/>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д</w:t>
      </w:r>
      <w:r w:rsidRPr="007E51D2">
        <w:rPr>
          <w:rFonts w:ascii="Times New Roman" w:eastAsia="Times New Roman" w:hAnsi="Times New Roman"/>
          <w:sz w:val="28"/>
          <w:szCs w:val="28"/>
          <w:lang w:val="uk-UA" w:eastAsia="ru-RU"/>
        </w:rPr>
        <w:t>о</w:t>
      </w:r>
      <w:r>
        <w:rPr>
          <w:rFonts w:ascii="Times New Roman" w:eastAsia="Times New Roman" w:hAnsi="Times New Roman"/>
          <w:sz w:val="28"/>
          <w:szCs w:val="28"/>
          <w:lang w:val="uk-UA" w:eastAsia="ru-RU"/>
        </w:rPr>
        <w:t xml:space="preserve"> </w:t>
      </w:r>
      <w:r w:rsidRPr="007E51D2">
        <w:rPr>
          <w:rFonts w:ascii="Times New Roman" w:eastAsia="Times New Roman" w:hAnsi="Times New Roman"/>
          <w:sz w:val="28"/>
          <w:szCs w:val="28"/>
          <w:lang w:val="uk-UA" w:eastAsia="ru-RU"/>
        </w:rPr>
        <w:t>наказу Територіального</w:t>
      </w:r>
      <w:r>
        <w:rPr>
          <w:rFonts w:ascii="Times New Roman" w:eastAsia="Times New Roman" w:hAnsi="Times New Roman"/>
          <w:sz w:val="28"/>
          <w:szCs w:val="28"/>
          <w:lang w:val="uk-UA" w:eastAsia="ru-RU"/>
        </w:rPr>
        <w:t xml:space="preserve"> </w:t>
      </w:r>
      <w:r w:rsidRPr="007E51D2">
        <w:rPr>
          <w:rFonts w:ascii="Times New Roman" w:eastAsia="Times New Roman" w:hAnsi="Times New Roman"/>
          <w:sz w:val="28"/>
          <w:szCs w:val="28"/>
          <w:lang w:val="uk-UA" w:eastAsia="ru-RU"/>
        </w:rPr>
        <w:t xml:space="preserve">управління Служби судової охорони у Кіровоградській області  </w:t>
      </w:r>
    </w:p>
    <w:p w:rsidR="00BF15BC" w:rsidRPr="007E51D2" w:rsidRDefault="00BF15BC" w:rsidP="00BF15BC">
      <w:pPr>
        <w:pStyle w:val="Standard"/>
        <w:tabs>
          <w:tab w:val="left" w:pos="6096"/>
        </w:tabs>
        <w:spacing w:after="0" w:line="240" w:lineRule="auto"/>
        <w:ind w:left="4820"/>
        <w:rPr>
          <w:rFonts w:ascii="Times New Roman" w:eastAsia="Times New Roman" w:hAnsi="Times New Roman"/>
          <w:sz w:val="28"/>
          <w:szCs w:val="28"/>
          <w:lang w:val="uk-UA" w:eastAsia="ru-RU"/>
        </w:rPr>
      </w:pPr>
      <w:r w:rsidRPr="007E51D2">
        <w:rPr>
          <w:rFonts w:ascii="Times New Roman" w:eastAsia="Times New Roman" w:hAnsi="Times New Roman"/>
          <w:sz w:val="28"/>
          <w:szCs w:val="28"/>
          <w:lang w:val="uk-UA" w:eastAsia="ru-RU"/>
        </w:rPr>
        <w:t xml:space="preserve">від </w:t>
      </w:r>
      <w:r>
        <w:rPr>
          <w:rFonts w:ascii="Times New Roman" w:eastAsia="Times New Roman" w:hAnsi="Times New Roman"/>
          <w:sz w:val="28"/>
          <w:szCs w:val="28"/>
          <w:lang w:val="uk-UA" w:eastAsia="ru-RU"/>
        </w:rPr>
        <w:t xml:space="preserve">   </w:t>
      </w:r>
      <w:r w:rsidRPr="007E51D2">
        <w:rPr>
          <w:rFonts w:ascii="Times New Roman" w:eastAsia="Times New Roman" w:hAnsi="Times New Roman"/>
          <w:sz w:val="28"/>
          <w:szCs w:val="28"/>
          <w:lang w:val="uk-UA" w:eastAsia="ru-RU"/>
        </w:rPr>
        <w:t xml:space="preserve"> № </w:t>
      </w:r>
    </w:p>
    <w:p w:rsidR="00BF15BC" w:rsidRPr="007E51D2" w:rsidRDefault="00BF15BC" w:rsidP="00BF15BC">
      <w:pPr>
        <w:pStyle w:val="Standard"/>
        <w:tabs>
          <w:tab w:val="left" w:pos="6096"/>
        </w:tabs>
        <w:spacing w:after="0" w:line="240" w:lineRule="auto"/>
        <w:ind w:left="4820"/>
        <w:rPr>
          <w:rFonts w:ascii="Times New Roman" w:hAnsi="Times New Roman"/>
          <w:sz w:val="28"/>
          <w:szCs w:val="28"/>
        </w:rPr>
      </w:pPr>
    </w:p>
    <w:p w:rsidR="00BF15BC" w:rsidRPr="007E51D2" w:rsidRDefault="00BF15BC" w:rsidP="00BF15BC">
      <w:pPr>
        <w:spacing w:after="0"/>
        <w:ind w:left="4820" w:hanging="141"/>
        <w:rPr>
          <w:rFonts w:ascii="Times New Roman" w:hAnsi="Times New Roman"/>
          <w:b/>
          <w:sz w:val="28"/>
          <w:szCs w:val="28"/>
        </w:rPr>
      </w:pPr>
      <w:r>
        <w:rPr>
          <w:rFonts w:ascii="Times New Roman" w:hAnsi="Times New Roman"/>
          <w:b/>
          <w:sz w:val="28"/>
          <w:szCs w:val="28"/>
        </w:rPr>
        <w:t xml:space="preserve">  </w:t>
      </w:r>
      <w:r w:rsidRPr="007E51D2">
        <w:rPr>
          <w:rFonts w:ascii="Times New Roman" w:hAnsi="Times New Roman"/>
          <w:b/>
          <w:sz w:val="28"/>
          <w:szCs w:val="28"/>
        </w:rPr>
        <w:t>ЗАТВЕРДЖЕНО</w:t>
      </w:r>
    </w:p>
    <w:p w:rsidR="00BF15BC" w:rsidRPr="007E51D2" w:rsidRDefault="00BF15BC" w:rsidP="00BF15BC">
      <w:pPr>
        <w:pStyle w:val="a4"/>
        <w:ind w:left="4820"/>
        <w:contextualSpacing/>
        <w:rPr>
          <w:rFonts w:ascii="Times New Roman" w:hAnsi="Times New Roman"/>
          <w:sz w:val="28"/>
          <w:szCs w:val="28"/>
        </w:rPr>
      </w:pPr>
      <w:r w:rsidRPr="007E51D2">
        <w:rPr>
          <w:rFonts w:ascii="Times New Roman" w:hAnsi="Times New Roman"/>
          <w:sz w:val="28"/>
          <w:szCs w:val="28"/>
        </w:rPr>
        <w:t xml:space="preserve">Наказ начальника </w:t>
      </w:r>
      <w:proofErr w:type="spellStart"/>
      <w:r w:rsidRPr="007E51D2">
        <w:rPr>
          <w:rFonts w:ascii="Times New Roman" w:hAnsi="Times New Roman"/>
          <w:sz w:val="28"/>
          <w:szCs w:val="28"/>
        </w:rPr>
        <w:t>Територіального</w:t>
      </w:r>
      <w:proofErr w:type="spellEnd"/>
    </w:p>
    <w:p w:rsidR="00BF15BC" w:rsidRPr="007E51D2" w:rsidRDefault="00BF15BC" w:rsidP="00BF15BC">
      <w:pPr>
        <w:pStyle w:val="a4"/>
        <w:ind w:left="4820"/>
        <w:contextualSpacing/>
        <w:rPr>
          <w:rFonts w:ascii="Times New Roman" w:hAnsi="Times New Roman"/>
          <w:color w:val="000000" w:themeColor="text1"/>
          <w:sz w:val="28"/>
          <w:szCs w:val="28"/>
        </w:rPr>
      </w:pPr>
      <w:proofErr w:type="spellStart"/>
      <w:r w:rsidRPr="007E51D2">
        <w:rPr>
          <w:rFonts w:ascii="Times New Roman" w:hAnsi="Times New Roman"/>
          <w:sz w:val="28"/>
          <w:szCs w:val="28"/>
        </w:rPr>
        <w:t>управління</w:t>
      </w:r>
      <w:proofErr w:type="spellEnd"/>
      <w:r w:rsidRPr="007E51D2">
        <w:rPr>
          <w:rFonts w:ascii="Times New Roman" w:hAnsi="Times New Roman"/>
          <w:sz w:val="28"/>
          <w:szCs w:val="28"/>
        </w:rPr>
        <w:t xml:space="preserve"> </w:t>
      </w:r>
      <w:proofErr w:type="spellStart"/>
      <w:r w:rsidRPr="007E51D2">
        <w:rPr>
          <w:rFonts w:ascii="Times New Roman" w:hAnsi="Times New Roman"/>
          <w:sz w:val="28"/>
          <w:szCs w:val="28"/>
        </w:rPr>
        <w:t>Служби</w:t>
      </w:r>
      <w:proofErr w:type="spellEnd"/>
      <w:r w:rsidRPr="007E51D2">
        <w:rPr>
          <w:rFonts w:ascii="Times New Roman" w:hAnsi="Times New Roman"/>
          <w:sz w:val="28"/>
          <w:szCs w:val="28"/>
        </w:rPr>
        <w:t xml:space="preserve"> </w:t>
      </w:r>
      <w:proofErr w:type="spellStart"/>
      <w:r w:rsidRPr="007E51D2">
        <w:rPr>
          <w:rFonts w:ascii="Times New Roman" w:hAnsi="Times New Roman"/>
          <w:sz w:val="28"/>
          <w:szCs w:val="28"/>
        </w:rPr>
        <w:t>судової</w:t>
      </w:r>
      <w:proofErr w:type="spellEnd"/>
      <w:r w:rsidRPr="007E51D2">
        <w:rPr>
          <w:rFonts w:ascii="Times New Roman" w:hAnsi="Times New Roman"/>
          <w:sz w:val="28"/>
          <w:szCs w:val="28"/>
        </w:rPr>
        <w:t xml:space="preserve"> </w:t>
      </w:r>
      <w:proofErr w:type="spellStart"/>
      <w:r w:rsidRPr="007E51D2">
        <w:rPr>
          <w:rFonts w:ascii="Times New Roman" w:hAnsi="Times New Roman"/>
          <w:sz w:val="28"/>
          <w:szCs w:val="28"/>
        </w:rPr>
        <w:t>охорони</w:t>
      </w:r>
      <w:proofErr w:type="spellEnd"/>
      <w:r w:rsidRPr="007E51D2">
        <w:rPr>
          <w:rFonts w:ascii="Times New Roman" w:hAnsi="Times New Roman"/>
          <w:sz w:val="28"/>
          <w:szCs w:val="28"/>
        </w:rPr>
        <w:t xml:space="preserve"> у </w:t>
      </w:r>
      <w:proofErr w:type="spellStart"/>
      <w:r w:rsidRPr="007E51D2">
        <w:rPr>
          <w:rFonts w:ascii="Times New Roman" w:hAnsi="Times New Roman"/>
          <w:sz w:val="28"/>
          <w:szCs w:val="28"/>
        </w:rPr>
        <w:t>Кіровоградській</w:t>
      </w:r>
      <w:proofErr w:type="spellEnd"/>
      <w:r w:rsidRPr="007E51D2">
        <w:rPr>
          <w:rFonts w:ascii="Times New Roman" w:hAnsi="Times New Roman"/>
          <w:sz w:val="28"/>
          <w:szCs w:val="28"/>
        </w:rPr>
        <w:t xml:space="preserve"> </w:t>
      </w:r>
      <w:proofErr w:type="spellStart"/>
      <w:r w:rsidRPr="007E51D2">
        <w:rPr>
          <w:rFonts w:ascii="Times New Roman" w:hAnsi="Times New Roman"/>
          <w:sz w:val="28"/>
          <w:szCs w:val="28"/>
        </w:rPr>
        <w:t>області</w:t>
      </w:r>
      <w:proofErr w:type="spellEnd"/>
      <w:r w:rsidRPr="007E51D2">
        <w:rPr>
          <w:rFonts w:ascii="Times New Roman" w:hAnsi="Times New Roman"/>
          <w:sz w:val="28"/>
          <w:szCs w:val="28"/>
        </w:rPr>
        <w:br/>
      </w:r>
      <w:proofErr w:type="spellStart"/>
      <w:r w:rsidRPr="007E51D2">
        <w:rPr>
          <w:rFonts w:ascii="Times New Roman" w:hAnsi="Times New Roman"/>
          <w:sz w:val="28"/>
          <w:szCs w:val="28"/>
        </w:rPr>
        <w:t>від</w:t>
      </w:r>
      <w:proofErr w:type="spellEnd"/>
      <w:r w:rsidRPr="007E51D2">
        <w:rPr>
          <w:rFonts w:ascii="Times New Roman" w:hAnsi="Times New Roman"/>
          <w:sz w:val="28"/>
          <w:szCs w:val="28"/>
        </w:rPr>
        <w:t xml:space="preserve">  </w:t>
      </w:r>
      <w:r>
        <w:rPr>
          <w:rFonts w:ascii="Times New Roman" w:hAnsi="Times New Roman"/>
          <w:color w:val="000000" w:themeColor="text1"/>
          <w:sz w:val="28"/>
          <w:szCs w:val="28"/>
          <w:lang w:val="uk-UA"/>
        </w:rPr>
        <w:t xml:space="preserve"> </w:t>
      </w:r>
      <w:r w:rsidRPr="007E51D2">
        <w:rPr>
          <w:rFonts w:ascii="Times New Roman" w:hAnsi="Times New Roman"/>
          <w:color w:val="000000" w:themeColor="text1"/>
          <w:sz w:val="28"/>
          <w:szCs w:val="28"/>
        </w:rPr>
        <w:t xml:space="preserve">  </w:t>
      </w:r>
      <w:r>
        <w:rPr>
          <w:rFonts w:ascii="Times New Roman" w:hAnsi="Times New Roman"/>
          <w:color w:val="000000" w:themeColor="text1"/>
          <w:sz w:val="28"/>
          <w:szCs w:val="28"/>
          <w:lang w:val="uk-UA"/>
        </w:rPr>
        <w:t xml:space="preserve"> </w:t>
      </w:r>
      <w:r w:rsidRPr="007E51D2">
        <w:rPr>
          <w:rFonts w:ascii="Times New Roman" w:hAnsi="Times New Roman"/>
          <w:color w:val="000000" w:themeColor="text1"/>
          <w:sz w:val="28"/>
          <w:szCs w:val="28"/>
        </w:rPr>
        <w:t xml:space="preserve">№ </w:t>
      </w:r>
    </w:p>
    <w:p w:rsidR="008F3B95" w:rsidRDefault="008F3B95" w:rsidP="008F3B95">
      <w:pPr>
        <w:spacing w:after="0" w:line="240" w:lineRule="auto"/>
        <w:jc w:val="center"/>
        <w:rPr>
          <w:rFonts w:ascii="Times New Roman" w:hAnsi="Times New Roman"/>
          <w:b/>
          <w:color w:val="FF0000"/>
          <w:sz w:val="28"/>
          <w:szCs w:val="28"/>
          <w:lang w:val="ru-RU" w:eastAsia="ru-RU"/>
        </w:rPr>
      </w:pPr>
    </w:p>
    <w:p w:rsidR="00BF15BC" w:rsidRPr="00BF15BC" w:rsidRDefault="00BF15BC" w:rsidP="008F3B95">
      <w:pPr>
        <w:spacing w:after="0" w:line="240" w:lineRule="auto"/>
        <w:jc w:val="center"/>
        <w:rPr>
          <w:rFonts w:ascii="Times New Roman" w:hAnsi="Times New Roman"/>
          <w:b/>
          <w:color w:val="FF0000"/>
          <w:sz w:val="28"/>
          <w:szCs w:val="28"/>
          <w:lang w:val="ru-RU"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8F3B95" w:rsidRPr="008F3B95" w:rsidRDefault="008F3B95" w:rsidP="00F66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sidR="00291AA2">
        <w:rPr>
          <w:rFonts w:ascii="Times New Roman" w:hAnsi="Times New Roman"/>
          <w:b/>
          <w:sz w:val="28"/>
          <w:szCs w:val="28"/>
          <w:lang w:eastAsia="ru-RU"/>
        </w:rPr>
        <w:t xml:space="preserve"> </w:t>
      </w:r>
      <w:r w:rsidR="008E18D9" w:rsidRPr="002613C8">
        <w:rPr>
          <w:rFonts w:ascii="Times New Roman" w:hAnsi="Times New Roman"/>
          <w:b/>
          <w:sz w:val="28"/>
          <w:szCs w:val="28"/>
          <w:lang w:eastAsia="ru-RU"/>
        </w:rPr>
        <w:t>підрозділу охорони</w:t>
      </w:r>
      <w:r w:rsidR="0034031A" w:rsidRPr="002613C8">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 </w:t>
      </w:r>
      <w:r w:rsidRPr="008F3B95">
        <w:rPr>
          <w:rFonts w:ascii="Times New Roman" w:hAnsi="Times New Roman"/>
          <w:b/>
          <w:sz w:val="28"/>
          <w:szCs w:val="28"/>
          <w:lang w:eastAsia="ru-RU"/>
        </w:rPr>
        <w:t>Територіального управління</w:t>
      </w:r>
      <w:r w:rsidR="0034031A">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sidR="00D137B7">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(для охорони об’єктів в </w:t>
      </w:r>
      <w:r w:rsidR="00135ACF">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м. </w:t>
      </w:r>
      <w:r w:rsidR="00135ACF">
        <w:rPr>
          <w:rFonts w:ascii="Times New Roman" w:hAnsi="Times New Roman"/>
          <w:b/>
          <w:sz w:val="28"/>
          <w:szCs w:val="28"/>
          <w:lang w:eastAsia="ru-RU"/>
        </w:rPr>
        <w:t>Долинська</w:t>
      </w:r>
      <w:r w:rsidR="002613C8">
        <w:rPr>
          <w:rFonts w:ascii="Times New Roman" w:hAnsi="Times New Roman"/>
          <w:b/>
          <w:sz w:val="28"/>
          <w:szCs w:val="28"/>
          <w:lang w:eastAsia="ru-RU"/>
        </w:rPr>
        <w:t xml:space="preserve">, </w:t>
      </w:r>
      <w:r w:rsidR="00135ACF">
        <w:rPr>
          <w:rFonts w:ascii="Times New Roman" w:hAnsi="Times New Roman"/>
          <w:b/>
          <w:sz w:val="28"/>
          <w:szCs w:val="28"/>
          <w:lang w:eastAsia="ru-RU"/>
        </w:rPr>
        <w:t>с</w:t>
      </w:r>
      <w:r w:rsidR="002613C8">
        <w:rPr>
          <w:rFonts w:ascii="Times New Roman" w:hAnsi="Times New Roman"/>
          <w:b/>
          <w:sz w:val="28"/>
          <w:szCs w:val="28"/>
          <w:lang w:eastAsia="ru-RU"/>
        </w:rPr>
        <w:t>м</w:t>
      </w:r>
      <w:r w:rsidR="00135ACF">
        <w:rPr>
          <w:rFonts w:ascii="Times New Roman" w:hAnsi="Times New Roman"/>
          <w:b/>
          <w:sz w:val="28"/>
          <w:szCs w:val="28"/>
          <w:lang w:eastAsia="ru-RU"/>
        </w:rPr>
        <w:t>т</w:t>
      </w:r>
      <w:r w:rsidR="002613C8">
        <w:rPr>
          <w:rFonts w:ascii="Times New Roman" w:hAnsi="Times New Roman"/>
          <w:b/>
          <w:sz w:val="28"/>
          <w:szCs w:val="28"/>
          <w:lang w:eastAsia="ru-RU"/>
        </w:rPr>
        <w:t xml:space="preserve">. </w:t>
      </w:r>
      <w:r w:rsidR="00135ACF">
        <w:rPr>
          <w:rFonts w:ascii="Times New Roman" w:hAnsi="Times New Roman"/>
          <w:b/>
          <w:sz w:val="28"/>
          <w:szCs w:val="28"/>
          <w:lang w:eastAsia="ru-RU"/>
        </w:rPr>
        <w:t>Добровеличківка</w:t>
      </w:r>
      <w:r w:rsidR="002613C8" w:rsidRPr="00755B5A">
        <w:rPr>
          <w:rFonts w:ascii="Times New Roman" w:hAnsi="Times New Roman"/>
          <w:b/>
          <w:sz w:val="28"/>
          <w:szCs w:val="28"/>
          <w:lang w:eastAsia="ru-RU"/>
        </w:rPr>
        <w:t xml:space="preserve"> та </w:t>
      </w:r>
      <w:r w:rsidR="002613C8">
        <w:rPr>
          <w:rFonts w:ascii="Times New Roman" w:hAnsi="Times New Roman"/>
          <w:b/>
          <w:sz w:val="28"/>
          <w:szCs w:val="28"/>
          <w:lang w:eastAsia="ru-RU"/>
        </w:rPr>
        <w:t xml:space="preserve">м. </w:t>
      </w:r>
      <w:r w:rsidR="00D55C85">
        <w:rPr>
          <w:rFonts w:ascii="Times New Roman" w:hAnsi="Times New Roman"/>
          <w:b/>
          <w:sz w:val="28"/>
          <w:szCs w:val="28"/>
          <w:lang w:eastAsia="ru-RU"/>
        </w:rPr>
        <w:t>Мала Виска</w:t>
      </w:r>
      <w:r w:rsidR="002613C8" w:rsidRPr="00755B5A">
        <w:rPr>
          <w:rFonts w:ascii="Times New Roman" w:hAnsi="Times New Roman"/>
          <w:b/>
          <w:sz w:val="28"/>
          <w:szCs w:val="28"/>
          <w:lang w:eastAsia="ru-RU"/>
        </w:rPr>
        <w:t>)</w:t>
      </w:r>
    </w:p>
    <w:p w:rsidR="008F3B95" w:rsidRPr="008F3B95" w:rsidRDefault="008F3B95" w:rsidP="008E18D9">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sidR="00F6661B">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sidR="00D137B7">
        <w:rPr>
          <w:rFonts w:ascii="Times New Roman" w:hAnsi="Times New Roman"/>
          <w:b/>
          <w:sz w:val="28"/>
          <w:szCs w:val="28"/>
          <w:lang w:eastAsia="ru-RU"/>
        </w:rPr>
        <w:t xml:space="preserve"> </w:t>
      </w:r>
      <w:r w:rsidR="00D137B7" w:rsidRPr="006955D9">
        <w:rPr>
          <w:rFonts w:ascii="Times New Roman" w:hAnsi="Times New Roman"/>
          <w:b/>
          <w:sz w:val="28"/>
          <w:szCs w:val="28"/>
          <w:lang w:eastAsia="ru-RU"/>
        </w:rPr>
        <w:t>(для охорони об’єктів в</w:t>
      </w:r>
      <w:r w:rsidR="00D55C85">
        <w:rPr>
          <w:rFonts w:ascii="Times New Roman" w:hAnsi="Times New Roman"/>
          <w:b/>
          <w:sz w:val="28"/>
          <w:szCs w:val="28"/>
          <w:lang w:eastAsia="ru-RU"/>
        </w:rPr>
        <w:t xml:space="preserve"> </w:t>
      </w:r>
      <w:r w:rsidR="00D55C85" w:rsidRPr="002613C8">
        <w:rPr>
          <w:rFonts w:ascii="Times New Roman" w:hAnsi="Times New Roman"/>
          <w:b/>
          <w:sz w:val="28"/>
          <w:szCs w:val="28"/>
          <w:lang w:eastAsia="ru-RU"/>
        </w:rPr>
        <w:t xml:space="preserve">м. </w:t>
      </w:r>
      <w:r w:rsidR="00D55C85">
        <w:rPr>
          <w:rFonts w:ascii="Times New Roman" w:hAnsi="Times New Roman"/>
          <w:b/>
          <w:sz w:val="28"/>
          <w:szCs w:val="28"/>
          <w:lang w:eastAsia="ru-RU"/>
        </w:rPr>
        <w:t>Долинська,              смт. Добровеличківка</w:t>
      </w:r>
      <w:r w:rsidR="00D55C85" w:rsidRPr="00755B5A">
        <w:rPr>
          <w:rFonts w:ascii="Times New Roman" w:hAnsi="Times New Roman"/>
          <w:b/>
          <w:sz w:val="28"/>
          <w:szCs w:val="28"/>
          <w:lang w:eastAsia="ru-RU"/>
        </w:rPr>
        <w:t xml:space="preserve"> та </w:t>
      </w:r>
      <w:r w:rsidR="00D55C85">
        <w:rPr>
          <w:rFonts w:ascii="Times New Roman" w:hAnsi="Times New Roman"/>
          <w:b/>
          <w:sz w:val="28"/>
          <w:szCs w:val="28"/>
          <w:lang w:eastAsia="ru-RU"/>
        </w:rPr>
        <w:t>м. Мала Виска</w:t>
      </w:r>
      <w:r w:rsidR="002613C8"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F6661B" w:rsidRDefault="008F3B95"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sidR="00F6661B">
        <w:rPr>
          <w:rFonts w:ascii="Times New Roman" w:hAnsi="Times New Roman"/>
          <w:color w:val="000000"/>
          <w:sz w:val="28"/>
          <w:szCs w:val="28"/>
          <w:shd w:val="clear" w:color="auto" w:fill="FFFFFF"/>
          <w:lang w:eastAsia="ru-RU"/>
        </w:rPr>
        <w:t xml:space="preserve">забезпечує виконання покладених на відділення завдань </w:t>
      </w:r>
      <w:r w:rsidR="00584C07">
        <w:rPr>
          <w:rFonts w:ascii="Times New Roman" w:hAnsi="Times New Roman"/>
          <w:color w:val="000000"/>
          <w:sz w:val="28"/>
          <w:szCs w:val="28"/>
          <w:shd w:val="clear" w:color="auto" w:fill="FFFFFF"/>
          <w:lang w:eastAsia="ru-RU"/>
        </w:rPr>
        <w:t>за всіма напрямками службової діяльності;</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008F3B95"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sidR="008F3B95" w:rsidRPr="008F3B95">
        <w:rPr>
          <w:rFonts w:ascii="Times New Roman" w:hAnsi="Times New Roman"/>
          <w:color w:val="000000"/>
          <w:sz w:val="28"/>
          <w:szCs w:val="28"/>
          <w:shd w:val="clear" w:color="auto" w:fill="FFFFFF"/>
          <w:lang w:eastAsia="ru-RU"/>
        </w:rPr>
        <w:t>;</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008F3B95"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008F3B95"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008F3B95"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8F3B95" w:rsidRPr="008F3B95" w:rsidRDefault="00584C07" w:rsidP="008F3B95">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008F3B95"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8F3B95" w:rsidRPr="008F3B95" w:rsidRDefault="008F3B95" w:rsidP="008F3B95">
      <w:pPr>
        <w:spacing w:after="0" w:line="240" w:lineRule="auto"/>
        <w:ind w:firstLine="709"/>
        <w:jc w:val="both"/>
        <w:rPr>
          <w:rFonts w:ascii="Times New Roman" w:hAnsi="Times New Roman"/>
          <w:color w:val="000000"/>
          <w:sz w:val="28"/>
          <w:szCs w:val="28"/>
          <w:lang w:eastAsia="ru-RU"/>
        </w:rPr>
      </w:pPr>
    </w:p>
    <w:p w:rsidR="008F3B95" w:rsidRPr="008F3B95" w:rsidRDefault="008F3B95" w:rsidP="008F3B95">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8F3B95" w:rsidRPr="00297DB5" w:rsidRDefault="008F3B95" w:rsidP="008F3B95">
      <w:pPr>
        <w:spacing w:after="0" w:line="240" w:lineRule="auto"/>
        <w:ind w:firstLine="851"/>
        <w:jc w:val="both"/>
        <w:rPr>
          <w:rFonts w:ascii="Times New Roman" w:hAnsi="Times New Roman"/>
          <w:sz w:val="20"/>
          <w:szCs w:val="20"/>
          <w:lang w:eastAsia="ru-RU"/>
        </w:rPr>
      </w:pP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8F3B95" w:rsidRPr="00297DB5" w:rsidRDefault="008F3B95" w:rsidP="008F3B95">
      <w:pPr>
        <w:spacing w:after="0" w:line="240" w:lineRule="auto"/>
        <w:ind w:firstLine="851"/>
        <w:jc w:val="both"/>
        <w:rPr>
          <w:rFonts w:ascii="Times New Roman" w:hAnsi="Times New Roman"/>
          <w:b/>
          <w:sz w:val="24"/>
          <w:szCs w:val="24"/>
          <w:lang w:eastAsia="ru-RU"/>
        </w:rPr>
      </w:pPr>
    </w:p>
    <w:p w:rsidR="008F3B95" w:rsidRPr="008F3B95" w:rsidRDefault="008F3B95" w:rsidP="008F3B95">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4F10EB"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4F10EB">
        <w:rPr>
          <w:rFonts w:ascii="Times New Roman" w:hAnsi="Times New Roman"/>
          <w:sz w:val="28"/>
          <w:szCs w:val="28"/>
          <w:lang w:eastAsia="ru-RU"/>
        </w:rPr>
        <w:t>язаних або військовослужбовців);</w:t>
      </w:r>
    </w:p>
    <w:p w:rsidR="004F10EB" w:rsidRPr="00326A9D" w:rsidRDefault="004F10EB" w:rsidP="004F10E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8F3B95" w:rsidRPr="00374122" w:rsidRDefault="008F3B95" w:rsidP="008F3B95">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374122" w:rsidRPr="00374122">
        <w:rPr>
          <w:rFonts w:ascii="Times New Roman" w:hAnsi="Times New Roman"/>
          <w:color w:val="000000" w:themeColor="text1"/>
          <w:sz w:val="28"/>
          <w:szCs w:val="28"/>
          <w:lang w:eastAsia="ru-RU"/>
        </w:rPr>
        <w:t xml:space="preserve">10 </w:t>
      </w:r>
      <w:r w:rsidR="00D55C85" w:rsidRPr="00374122">
        <w:rPr>
          <w:rFonts w:ascii="Times New Roman" w:hAnsi="Times New Roman"/>
          <w:color w:val="000000" w:themeColor="text1"/>
          <w:sz w:val="28"/>
          <w:szCs w:val="28"/>
          <w:lang w:eastAsia="ru-RU"/>
        </w:rPr>
        <w:t>січ</w:t>
      </w:r>
      <w:proofErr w:type="spellStart"/>
      <w:r w:rsidR="00CE0245" w:rsidRPr="00374122">
        <w:rPr>
          <w:rFonts w:ascii="Times New Roman" w:hAnsi="Times New Roman"/>
          <w:color w:val="000000" w:themeColor="text1"/>
          <w:sz w:val="28"/>
          <w:szCs w:val="28"/>
          <w:lang w:val="ru-RU" w:eastAsia="ru-RU"/>
        </w:rPr>
        <w:t>ня</w:t>
      </w:r>
      <w:proofErr w:type="spellEnd"/>
      <w:r w:rsidRPr="00374122">
        <w:rPr>
          <w:rFonts w:ascii="Times New Roman" w:hAnsi="Times New Roman"/>
          <w:color w:val="000000" w:themeColor="text1"/>
          <w:sz w:val="28"/>
          <w:szCs w:val="28"/>
          <w:lang w:eastAsia="ru-RU"/>
        </w:rPr>
        <w:t xml:space="preserve"> до 16.30 год. </w:t>
      </w:r>
      <w:r w:rsidR="00A35696"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 xml:space="preserve"> </w:t>
      </w:r>
      <w:r w:rsidR="0071653D">
        <w:rPr>
          <w:rFonts w:ascii="Times New Roman" w:hAnsi="Times New Roman"/>
          <w:color w:val="000000" w:themeColor="text1"/>
          <w:sz w:val="28"/>
          <w:szCs w:val="28"/>
          <w:lang w:eastAsia="ru-RU"/>
        </w:rPr>
        <w:t>08</w:t>
      </w:r>
      <w:r w:rsidR="00374122" w:rsidRPr="00374122">
        <w:rPr>
          <w:rFonts w:ascii="Times New Roman" w:hAnsi="Times New Roman"/>
          <w:color w:val="000000" w:themeColor="text1"/>
          <w:sz w:val="28"/>
          <w:szCs w:val="28"/>
          <w:lang w:eastAsia="ru-RU"/>
        </w:rPr>
        <w:t xml:space="preserve"> </w:t>
      </w:r>
      <w:r w:rsidR="00C84562">
        <w:rPr>
          <w:rFonts w:ascii="Times New Roman" w:hAnsi="Times New Roman"/>
          <w:color w:val="000000" w:themeColor="text1"/>
          <w:sz w:val="28"/>
          <w:szCs w:val="28"/>
          <w:lang w:eastAsia="ru-RU"/>
        </w:rPr>
        <w:t>лютого</w:t>
      </w:r>
      <w:r w:rsidRPr="00374122">
        <w:rPr>
          <w:rFonts w:ascii="Times New Roman" w:hAnsi="Times New Roman"/>
          <w:color w:val="000000" w:themeColor="text1"/>
          <w:sz w:val="28"/>
          <w:szCs w:val="28"/>
          <w:lang w:eastAsia="ru-RU"/>
        </w:rPr>
        <w:t xml:space="preserve"> 202</w:t>
      </w:r>
      <w:r w:rsidR="00B7013B" w:rsidRPr="00374122">
        <w:rPr>
          <w:rFonts w:ascii="Times New Roman" w:hAnsi="Times New Roman"/>
          <w:color w:val="000000" w:themeColor="text1"/>
          <w:sz w:val="28"/>
          <w:szCs w:val="28"/>
          <w:lang w:eastAsia="ru-RU"/>
        </w:rPr>
        <w:t>2</w:t>
      </w:r>
      <w:r w:rsidRPr="00374122">
        <w:rPr>
          <w:rFonts w:ascii="Times New Roman" w:hAnsi="Times New Roman"/>
          <w:color w:val="000000" w:themeColor="text1"/>
          <w:sz w:val="28"/>
          <w:szCs w:val="28"/>
          <w:lang w:eastAsia="ru-RU"/>
        </w:rPr>
        <w:t xml:space="preserve"> року, за адресою: м. Кропивницький, вул. Велика Перспективна, 33.</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w:t>
      </w:r>
      <w:r w:rsidR="004A0F15" w:rsidRPr="00374122">
        <w:rPr>
          <w:rFonts w:ascii="Times New Roman" w:hAnsi="Times New Roman"/>
          <w:color w:val="000000" w:themeColor="text1"/>
          <w:sz w:val="28"/>
          <w:szCs w:val="28"/>
          <w:lang w:eastAsia="ru-RU"/>
        </w:rPr>
        <w:t>п</w:t>
      </w:r>
      <w:r w:rsidRPr="00374122">
        <w:rPr>
          <w:rFonts w:ascii="Times New Roman" w:hAnsi="Times New Roman"/>
          <w:color w:val="000000" w:themeColor="text1"/>
          <w:sz w:val="28"/>
          <w:szCs w:val="28"/>
          <w:lang w:eastAsia="ru-RU"/>
        </w:rPr>
        <w:t xml:space="preserve">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sidR="00A35696">
        <w:rPr>
          <w:rFonts w:ascii="Times New Roman" w:hAnsi="Times New Roman"/>
          <w:sz w:val="28"/>
          <w:szCs w:val="28"/>
          <w:lang w:eastAsia="ru-RU"/>
        </w:rPr>
        <w:t xml:space="preserve"> </w:t>
      </w:r>
      <w:r w:rsidR="00A35696" w:rsidRPr="00297DB5">
        <w:rPr>
          <w:rFonts w:ascii="Times New Roman" w:hAnsi="Times New Roman"/>
          <w:sz w:val="28"/>
          <w:szCs w:val="28"/>
          <w:lang w:eastAsia="ru-RU"/>
        </w:rPr>
        <w:t xml:space="preserve">(для охорони об’єктів в </w:t>
      </w:r>
      <w:r w:rsidR="007F5EB8" w:rsidRPr="007F5EB8">
        <w:rPr>
          <w:rFonts w:ascii="Times New Roman" w:hAnsi="Times New Roman"/>
          <w:sz w:val="28"/>
          <w:szCs w:val="28"/>
          <w:lang w:eastAsia="ru-RU"/>
        </w:rPr>
        <w:t>м. Долинська,</w:t>
      </w:r>
      <w:r w:rsidR="007F5EB8">
        <w:rPr>
          <w:rFonts w:ascii="Times New Roman" w:hAnsi="Times New Roman"/>
          <w:sz w:val="28"/>
          <w:szCs w:val="28"/>
          <w:lang w:eastAsia="ru-RU"/>
        </w:rPr>
        <w:t xml:space="preserve"> </w:t>
      </w:r>
      <w:r w:rsidR="007F5EB8" w:rsidRPr="007F5EB8">
        <w:rPr>
          <w:rFonts w:ascii="Times New Roman" w:hAnsi="Times New Roman"/>
          <w:sz w:val="28"/>
          <w:szCs w:val="28"/>
          <w:lang w:eastAsia="ru-RU"/>
        </w:rPr>
        <w:t>смт. Добровеличківка та м.</w:t>
      </w:r>
      <w:r w:rsidR="007F5EB8">
        <w:rPr>
          <w:rFonts w:ascii="Times New Roman" w:hAnsi="Times New Roman"/>
          <w:sz w:val="28"/>
          <w:szCs w:val="28"/>
          <w:lang w:eastAsia="ru-RU"/>
        </w:rPr>
        <w:t xml:space="preserve"> </w:t>
      </w:r>
      <w:r w:rsidR="007F5EB8" w:rsidRPr="007F5EB8">
        <w:rPr>
          <w:rFonts w:ascii="Times New Roman" w:hAnsi="Times New Roman"/>
          <w:sz w:val="28"/>
          <w:szCs w:val="28"/>
          <w:lang w:eastAsia="ru-RU"/>
        </w:rPr>
        <w:t>Мала Виска</w:t>
      </w:r>
      <w:r w:rsidR="002613C8" w:rsidRPr="007F5EB8">
        <w:rPr>
          <w:rFonts w:ascii="Times New Roman" w:hAnsi="Times New Roman"/>
          <w:sz w:val="28"/>
          <w:szCs w:val="28"/>
          <w:lang w:eastAsia="ru-RU"/>
        </w:rPr>
        <w:t>)</w:t>
      </w:r>
      <w:r w:rsidRPr="008F3B95">
        <w:rPr>
          <w:rFonts w:ascii="Times New Roman" w:hAnsi="Times New Roman"/>
          <w:sz w:val="28"/>
          <w:szCs w:val="28"/>
          <w:lang w:eastAsia="ru-RU"/>
        </w:rPr>
        <w:t xml:space="preserve"> </w:t>
      </w:r>
      <w:r w:rsidRPr="008F3B95">
        <w:rPr>
          <w:rFonts w:ascii="Times New Roman" w:hAnsi="Times New Roman"/>
          <w:sz w:val="28"/>
          <w:szCs w:val="28"/>
          <w:lang w:eastAsia="ru-RU"/>
        </w:rPr>
        <w:lastRenderedPageBreak/>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8F3B95" w:rsidRPr="008F3B95" w:rsidTr="00B006E1">
        <w:trPr>
          <w:trHeight w:val="408"/>
        </w:trPr>
        <w:tc>
          <w:tcPr>
            <w:tcW w:w="9639" w:type="dxa"/>
          </w:tcPr>
          <w:p w:rsidR="008F3B95" w:rsidRPr="008F3B95" w:rsidRDefault="008F3B95" w:rsidP="008F3B95">
            <w:pPr>
              <w:spacing w:after="0" w:line="240" w:lineRule="auto"/>
              <w:jc w:val="both"/>
              <w:rPr>
                <w:rFonts w:ascii="Times New Roman" w:hAnsi="Times New Roman"/>
                <w:b/>
                <w:sz w:val="16"/>
                <w:szCs w:val="16"/>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8F3B95" w:rsidRPr="00374122" w:rsidRDefault="008F3B95" w:rsidP="008F3B95">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3,</w:t>
            </w:r>
            <w:r w:rsidR="00A35696" w:rsidRPr="00374122">
              <w:rPr>
                <w:rFonts w:ascii="Times New Roman" w:hAnsi="Times New Roman"/>
                <w:color w:val="000000" w:themeColor="text1"/>
                <w:sz w:val="28"/>
                <w:szCs w:val="28"/>
                <w:lang w:eastAsia="ru-RU"/>
              </w:rPr>
              <w:t xml:space="preserve"> </w:t>
            </w:r>
            <w:r w:rsidR="0071653D">
              <w:rPr>
                <w:rFonts w:ascii="Times New Roman" w:hAnsi="Times New Roman"/>
                <w:color w:val="000000" w:themeColor="text1"/>
                <w:sz w:val="28"/>
                <w:szCs w:val="28"/>
                <w:lang w:eastAsia="ru-RU"/>
              </w:rPr>
              <w:t>10</w:t>
            </w:r>
            <w:r w:rsidR="007F5EB8" w:rsidRPr="00374122">
              <w:rPr>
                <w:rFonts w:ascii="Times New Roman" w:hAnsi="Times New Roman"/>
                <w:color w:val="000000" w:themeColor="text1"/>
                <w:sz w:val="28"/>
                <w:szCs w:val="28"/>
                <w:lang w:eastAsia="ru-RU"/>
              </w:rPr>
              <w:t xml:space="preserve"> </w:t>
            </w:r>
            <w:r w:rsidR="00374122" w:rsidRPr="00374122">
              <w:rPr>
                <w:rFonts w:ascii="Times New Roman" w:hAnsi="Times New Roman"/>
                <w:color w:val="000000" w:themeColor="text1"/>
                <w:sz w:val="28"/>
                <w:szCs w:val="28"/>
                <w:lang w:eastAsia="ru-RU"/>
              </w:rPr>
              <w:t>лютого</w:t>
            </w:r>
            <w:r w:rsidR="004F10EB" w:rsidRPr="00374122">
              <w:rPr>
                <w:rFonts w:ascii="Times New Roman" w:hAnsi="Times New Roman"/>
                <w:color w:val="000000" w:themeColor="text1"/>
                <w:sz w:val="28"/>
                <w:szCs w:val="28"/>
                <w:lang w:eastAsia="ru-RU"/>
              </w:rPr>
              <w:t xml:space="preserve"> 202</w:t>
            </w:r>
            <w:r w:rsidR="00B7013B" w:rsidRPr="00374122">
              <w:rPr>
                <w:rFonts w:ascii="Times New Roman" w:hAnsi="Times New Roman"/>
                <w:color w:val="000000" w:themeColor="text1"/>
                <w:sz w:val="28"/>
                <w:szCs w:val="28"/>
                <w:lang w:eastAsia="ru-RU"/>
              </w:rPr>
              <w:t>2</w:t>
            </w:r>
            <w:r w:rsidR="004F10EB" w:rsidRPr="00374122">
              <w:rPr>
                <w:rFonts w:ascii="Times New Roman" w:hAnsi="Times New Roman"/>
                <w:color w:val="000000" w:themeColor="text1"/>
                <w:sz w:val="28"/>
                <w:szCs w:val="28"/>
                <w:lang w:eastAsia="ru-RU"/>
              </w:rPr>
              <w:t xml:space="preserve"> року з 08.</w:t>
            </w:r>
            <w:r w:rsidR="00E07CD5" w:rsidRPr="00374122">
              <w:rPr>
                <w:rFonts w:ascii="Times New Roman" w:hAnsi="Times New Roman"/>
                <w:color w:val="000000" w:themeColor="text1"/>
                <w:sz w:val="28"/>
                <w:szCs w:val="28"/>
                <w:lang w:eastAsia="ru-RU"/>
              </w:rPr>
              <w:t>0</w:t>
            </w:r>
            <w:r w:rsidRPr="00374122">
              <w:rPr>
                <w:rFonts w:ascii="Times New Roman" w:hAnsi="Times New Roman"/>
                <w:color w:val="000000" w:themeColor="text1"/>
                <w:sz w:val="28"/>
                <w:szCs w:val="28"/>
                <w:lang w:eastAsia="ru-RU"/>
              </w:rPr>
              <w:t>0. </w:t>
            </w:r>
          </w:p>
          <w:p w:rsidR="007F5EB8" w:rsidRDefault="007F5EB8" w:rsidP="008F3B95">
            <w:pPr>
              <w:spacing w:after="0" w:line="240" w:lineRule="auto"/>
              <w:ind w:firstLine="851"/>
              <w:jc w:val="both"/>
              <w:rPr>
                <w:rFonts w:ascii="Times New Roman" w:hAnsi="Times New Roman"/>
                <w:b/>
                <w:sz w:val="28"/>
                <w:szCs w:val="28"/>
                <w:lang w:eastAsia="ru-RU"/>
              </w:rPr>
            </w:pPr>
            <w:bookmarkStart w:id="0" w:name="_GoBack"/>
            <w:bookmarkEnd w:id="0"/>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F3B95" w:rsidRPr="008F3B95" w:rsidRDefault="00E07CD5" w:rsidP="008F3B9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008F3B95" w:rsidRPr="008F3B95">
              <w:rPr>
                <w:rFonts w:ascii="Times New Roman" w:hAnsi="Times New Roman"/>
                <w:sz w:val="28"/>
                <w:szCs w:val="28"/>
                <w:lang w:eastAsia="ru-RU"/>
              </w:rPr>
              <w:t xml:space="preserve">, </w:t>
            </w:r>
            <w:r w:rsidR="008F3B95" w:rsidRPr="008F3B95">
              <w:rPr>
                <w:rFonts w:ascii="Times New Roman" w:hAnsi="Times New Roman"/>
                <w:color w:val="FF0000"/>
                <w:sz w:val="28"/>
                <w:szCs w:val="28"/>
                <w:lang w:eastAsia="ru-RU"/>
              </w:rPr>
              <w:t xml:space="preserve"> </w:t>
            </w:r>
            <w:hyperlink r:id="rId7" w:history="1">
              <w:r w:rsidR="008F3B95" w:rsidRPr="008F3B95">
                <w:rPr>
                  <w:rFonts w:ascii="Times New Roman" w:hAnsi="Times New Roman"/>
                  <w:color w:val="0000FF"/>
                  <w:sz w:val="28"/>
                  <w:szCs w:val="28"/>
                  <w:u w:val="single"/>
                  <w:lang w:val="en-US" w:eastAsia="ru-RU"/>
                </w:rPr>
                <w:t>kr</w:t>
              </w:r>
              <w:r w:rsidR="008F3B95" w:rsidRPr="008F3B95">
                <w:rPr>
                  <w:rFonts w:ascii="Times New Roman" w:hAnsi="Times New Roman"/>
                  <w:color w:val="0000FF"/>
                  <w:sz w:val="28"/>
                  <w:szCs w:val="28"/>
                  <w:u w:val="single"/>
                  <w:lang w:eastAsia="ru-RU"/>
                </w:rPr>
                <w:t>@sso.court.gov.ua</w:t>
              </w:r>
            </w:hyperlink>
          </w:p>
          <w:p w:rsidR="008F3B95" w:rsidRPr="008F3B95" w:rsidRDefault="008F3B95" w:rsidP="008F3B95">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tc>
            </w:tr>
            <w:tr w:rsidR="008F3B95" w:rsidRPr="008F3B95" w:rsidTr="00B006E1">
              <w:trPr>
                <w:gridBefore w:val="1"/>
                <w:wBefore w:w="108" w:type="dxa"/>
                <w:trHeight w:val="408"/>
              </w:trPr>
              <w:tc>
                <w:tcPr>
                  <w:tcW w:w="4032" w:type="dxa"/>
                  <w:gridSpan w:val="3"/>
                </w:tcPr>
                <w:p w:rsidR="008F3B95" w:rsidRPr="008F3B95" w:rsidRDefault="008F3B95" w:rsidP="008F3B9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8F3B95" w:rsidRPr="00922A6A" w:rsidRDefault="006C2453" w:rsidP="008F3B95">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008F3B95" w:rsidRPr="008F3B95">
                    <w:rPr>
                      <w:rFonts w:ascii="Times New Roman" w:hAnsi="Times New Roman"/>
                      <w:sz w:val="28"/>
                      <w:szCs w:val="28"/>
                      <w:lang w:eastAsia="ru-RU"/>
                    </w:rPr>
                    <w:t>овна загальна середня освіта.</w:t>
                  </w:r>
                  <w:r w:rsidR="00922A6A">
                    <w:rPr>
                      <w:rFonts w:ascii="Times New Roman" w:hAnsi="Times New Roman"/>
                      <w:sz w:val="28"/>
                      <w:szCs w:val="28"/>
                      <w:lang w:val="ru-RU" w:eastAsia="ru-RU"/>
                    </w:rPr>
                    <w:t xml:space="preserve"> </w:t>
                  </w:r>
                </w:p>
              </w:tc>
            </w:tr>
            <w:tr w:rsidR="008F3B95" w:rsidRPr="008F3B95" w:rsidTr="00B006E1">
              <w:trPr>
                <w:gridBefore w:val="1"/>
                <w:wBefore w:w="108" w:type="dxa"/>
                <w:trHeight w:val="408"/>
              </w:trPr>
              <w:tc>
                <w:tcPr>
                  <w:tcW w:w="4032" w:type="dxa"/>
                  <w:gridSpan w:val="3"/>
                </w:tcPr>
                <w:p w:rsidR="008F3B95" w:rsidRPr="008F3B95" w:rsidRDefault="008F3B95" w:rsidP="008F3B9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8F3B95" w:rsidRPr="008F3B95" w:rsidRDefault="006C2453" w:rsidP="008F3B9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008F3B95"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8F3B95" w:rsidRPr="008F3B95">
                    <w:rPr>
                      <w:rFonts w:ascii="Times New Roman" w:hAnsi="Times New Roman"/>
                      <w:sz w:val="28"/>
                      <w:szCs w:val="28"/>
                      <w:lang w:eastAsia="ru-RU"/>
                    </w:rPr>
                    <w:t>1 р</w:t>
                  </w:r>
                  <w:r>
                    <w:rPr>
                      <w:rFonts w:ascii="Times New Roman" w:hAnsi="Times New Roman"/>
                      <w:sz w:val="28"/>
                      <w:szCs w:val="28"/>
                      <w:lang w:eastAsia="ru-RU"/>
                    </w:rPr>
                    <w:t>ік</w:t>
                  </w:r>
                  <w:r w:rsidR="008F3B95" w:rsidRPr="008F3B95">
                    <w:rPr>
                      <w:rFonts w:ascii="Times New Roman" w:hAnsi="Times New Roman"/>
                      <w:sz w:val="28"/>
                      <w:szCs w:val="28"/>
                      <w:lang w:eastAsia="ru-RU"/>
                    </w:rPr>
                    <w:t>.</w:t>
                  </w:r>
                </w:p>
                <w:p w:rsidR="008F3B95" w:rsidRPr="008F3B95" w:rsidRDefault="008F3B95" w:rsidP="008F3B95">
                  <w:pPr>
                    <w:spacing w:after="0" w:line="240" w:lineRule="auto"/>
                    <w:jc w:val="both"/>
                    <w:rPr>
                      <w:rFonts w:ascii="Times New Roman" w:hAnsi="Times New Roman"/>
                      <w:sz w:val="28"/>
                      <w:szCs w:val="28"/>
                      <w:lang w:eastAsia="ru-RU"/>
                    </w:rPr>
                  </w:pPr>
                </w:p>
              </w:tc>
            </w:tr>
            <w:tr w:rsidR="00922A6A" w:rsidRPr="008F3B95" w:rsidTr="00B006E1">
              <w:trPr>
                <w:gridBefore w:val="1"/>
                <w:wBefore w:w="108" w:type="dxa"/>
                <w:trHeight w:val="408"/>
              </w:trPr>
              <w:tc>
                <w:tcPr>
                  <w:tcW w:w="4032" w:type="dxa"/>
                  <w:gridSpan w:val="3"/>
                </w:tcPr>
                <w:p w:rsidR="00922A6A" w:rsidRPr="008F3B95" w:rsidRDefault="00922A6A" w:rsidP="00922A6A">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922A6A" w:rsidRPr="00326A9D" w:rsidRDefault="00922A6A" w:rsidP="00922A6A">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922A6A" w:rsidRPr="008F3B95" w:rsidTr="00B006E1">
              <w:trPr>
                <w:gridBefore w:val="1"/>
                <w:wBefore w:w="108" w:type="dxa"/>
                <w:trHeight w:val="408"/>
              </w:trPr>
              <w:tc>
                <w:tcPr>
                  <w:tcW w:w="9390" w:type="dxa"/>
                  <w:gridSpan w:val="5"/>
                </w:tcPr>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922A6A" w:rsidRPr="008F3B95" w:rsidRDefault="00922A6A" w:rsidP="00922A6A">
                  <w:pPr>
                    <w:shd w:val="clear" w:color="auto" w:fill="FFFFFF"/>
                    <w:spacing w:after="0" w:line="240" w:lineRule="auto"/>
                    <w:rPr>
                      <w:rFonts w:ascii="Times New Roman" w:hAnsi="Times New Roman"/>
                      <w:sz w:val="28"/>
                      <w:szCs w:val="28"/>
                      <w:lang w:eastAsia="ru-RU"/>
                    </w:rPr>
                  </w:pPr>
                </w:p>
                <w:p w:rsidR="00922A6A" w:rsidRPr="008F3B95" w:rsidRDefault="00922A6A" w:rsidP="00922A6A">
                  <w:pPr>
                    <w:shd w:val="clear" w:color="auto" w:fill="FFFFFF"/>
                    <w:spacing w:after="0" w:line="240" w:lineRule="auto"/>
                    <w:rPr>
                      <w:rFonts w:ascii="Times New Roman" w:hAnsi="Times New Roman"/>
                      <w:sz w:val="28"/>
                      <w:szCs w:val="28"/>
                      <w:lang w:eastAsia="ru-RU"/>
                    </w:rPr>
                  </w:pPr>
                </w:p>
              </w:tc>
            </w:tr>
            <w:tr w:rsidR="00922A6A" w:rsidRPr="008F3B95" w:rsidTr="00B006E1">
              <w:trPr>
                <w:gridAfter w:val="1"/>
                <w:wAfter w:w="108" w:type="dxa"/>
                <w:trHeight w:val="408"/>
              </w:trPr>
              <w:tc>
                <w:tcPr>
                  <w:tcW w:w="9390" w:type="dxa"/>
                  <w:gridSpan w:val="5"/>
                </w:tcPr>
                <w:p w:rsidR="00922A6A" w:rsidRPr="008F3B95" w:rsidRDefault="00922A6A" w:rsidP="00922A6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922A6A" w:rsidRPr="008F3B95" w:rsidTr="00B006E1">
              <w:trPr>
                <w:gridAfter w:val="1"/>
                <w:wAfter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922A6A" w:rsidRPr="008F3B95" w:rsidRDefault="00922A6A" w:rsidP="00922A6A">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922A6A" w:rsidRPr="008F3B95" w:rsidRDefault="00922A6A" w:rsidP="00922A6A">
                  <w:pPr>
                    <w:spacing w:after="0" w:line="240" w:lineRule="auto"/>
                    <w:jc w:val="both"/>
                    <w:rPr>
                      <w:rFonts w:ascii="Times New Roman" w:hAnsi="Times New Roman"/>
                      <w:sz w:val="28"/>
                      <w:szCs w:val="28"/>
                      <w:lang w:eastAsia="ru-RU"/>
                    </w:rPr>
                  </w:pPr>
                </w:p>
              </w:tc>
            </w:tr>
          </w:tbl>
          <w:p w:rsidR="008F3B95" w:rsidRPr="008F3B95" w:rsidRDefault="008F3B95" w:rsidP="008F3B95">
            <w:pPr>
              <w:spacing w:after="0" w:line="240" w:lineRule="auto"/>
              <w:ind w:firstLine="462"/>
              <w:jc w:val="both"/>
              <w:rPr>
                <w:rFonts w:ascii="Times New Roman" w:hAnsi="Times New Roman"/>
                <w:sz w:val="28"/>
                <w:szCs w:val="28"/>
                <w:lang w:eastAsia="ru-RU"/>
              </w:rPr>
            </w:pPr>
          </w:p>
        </w:tc>
      </w:tr>
    </w:tbl>
    <w:p w:rsidR="008F3B95" w:rsidRDefault="008F3B95"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2C7B59" w:rsidRDefault="002C7B59" w:rsidP="00BF15BC">
      <w:pPr>
        <w:spacing w:after="0" w:line="240" w:lineRule="auto"/>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374122">
      <w:pPr>
        <w:spacing w:after="0" w:line="240" w:lineRule="auto"/>
        <w:rPr>
          <w:rFonts w:ascii="Times New Roman" w:hAnsi="Times New Roman"/>
          <w:b/>
          <w:sz w:val="28"/>
          <w:szCs w:val="28"/>
          <w:lang w:eastAsia="ru-RU"/>
        </w:rPr>
      </w:pPr>
    </w:p>
    <w:sectPr w:rsidR="002C7B59" w:rsidSect="002C7B59">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4571"/>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4BFD"/>
    <w:rsid w:val="003C55D2"/>
    <w:rsid w:val="003C6EA4"/>
    <w:rsid w:val="003D2787"/>
    <w:rsid w:val="003D350D"/>
    <w:rsid w:val="003E1E66"/>
    <w:rsid w:val="003E3D47"/>
    <w:rsid w:val="003E4B47"/>
    <w:rsid w:val="003F02EF"/>
    <w:rsid w:val="003F3A9E"/>
    <w:rsid w:val="003F6A4F"/>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4648A"/>
    <w:rsid w:val="00552B88"/>
    <w:rsid w:val="00555E3C"/>
    <w:rsid w:val="005615C1"/>
    <w:rsid w:val="00562746"/>
    <w:rsid w:val="00563D85"/>
    <w:rsid w:val="005700F9"/>
    <w:rsid w:val="00571F4B"/>
    <w:rsid w:val="00571FEB"/>
    <w:rsid w:val="005723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7C92"/>
    <w:rsid w:val="006111FE"/>
    <w:rsid w:val="00614230"/>
    <w:rsid w:val="006170DE"/>
    <w:rsid w:val="006229E7"/>
    <w:rsid w:val="006241A5"/>
    <w:rsid w:val="00624C1F"/>
    <w:rsid w:val="00625EA8"/>
    <w:rsid w:val="00626B58"/>
    <w:rsid w:val="00626E8B"/>
    <w:rsid w:val="00630753"/>
    <w:rsid w:val="00631B15"/>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FBB"/>
    <w:rsid w:val="006F355F"/>
    <w:rsid w:val="006F5E49"/>
    <w:rsid w:val="0070062D"/>
    <w:rsid w:val="00700CE0"/>
    <w:rsid w:val="007015AA"/>
    <w:rsid w:val="00703B89"/>
    <w:rsid w:val="00713225"/>
    <w:rsid w:val="0071393A"/>
    <w:rsid w:val="00714A5A"/>
    <w:rsid w:val="0071653D"/>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1D2"/>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E54"/>
    <w:rsid w:val="00B167CB"/>
    <w:rsid w:val="00B16A8D"/>
    <w:rsid w:val="00B16BE2"/>
    <w:rsid w:val="00B21D12"/>
    <w:rsid w:val="00B241C4"/>
    <w:rsid w:val="00B27930"/>
    <w:rsid w:val="00B36722"/>
    <w:rsid w:val="00B506A4"/>
    <w:rsid w:val="00B54326"/>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15BC"/>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2AD8"/>
    <w:rsid w:val="00C4551B"/>
    <w:rsid w:val="00C51618"/>
    <w:rsid w:val="00C51E05"/>
    <w:rsid w:val="00C578E1"/>
    <w:rsid w:val="00C62658"/>
    <w:rsid w:val="00C65DD4"/>
    <w:rsid w:val="00C71264"/>
    <w:rsid w:val="00C7146D"/>
    <w:rsid w:val="00C76BF8"/>
    <w:rsid w:val="00C83017"/>
    <w:rsid w:val="00C84562"/>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79650C"/>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paragraph" w:customStyle="1" w:styleId="Standard">
    <w:name w:val="Standard"/>
    <w:rsid w:val="007E51D2"/>
    <w:pPr>
      <w:suppressAutoHyphens/>
      <w:autoSpaceDN w:val="0"/>
      <w:jc w:val="both"/>
      <w:textAlignment w:val="baseline"/>
    </w:pPr>
    <w:rPr>
      <w:rFonts w:ascii="Calibri" w:eastAsia="Calibri"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court.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court.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33D798-D167-480A-B0EF-7BA3C14B4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9</Pages>
  <Words>2189</Words>
  <Characters>12479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kadry</cp:lastModifiedBy>
  <cp:revision>67</cp:revision>
  <cp:lastPrinted>2021-07-26T11:17:00Z</cp:lastPrinted>
  <dcterms:created xsi:type="dcterms:W3CDTF">2020-11-05T13:53:00Z</dcterms:created>
  <dcterms:modified xsi:type="dcterms:W3CDTF">2022-01-24T12:23:00Z</dcterms:modified>
</cp:coreProperties>
</file>