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017" w:rsidRPr="00571486" w:rsidRDefault="00C83017" w:rsidP="00C83017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ЗАТВЕРДЖЕНО</w:t>
      </w:r>
    </w:p>
    <w:p w:rsidR="00C83017" w:rsidRPr="00571486" w:rsidRDefault="00C83017" w:rsidP="00C83017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Наказ начальника Територіального управління  Служби судової охорони у Кіровоградській області </w:t>
      </w:r>
    </w:p>
    <w:p w:rsidR="00C83017" w:rsidRPr="00571486" w:rsidRDefault="00C83017" w:rsidP="00C83017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від </w:t>
      </w:r>
      <w:r w:rsidR="00666FF1">
        <w:rPr>
          <w:rFonts w:ascii="Times New Roman" w:hAnsi="Times New Roman"/>
          <w:sz w:val="28"/>
          <w:szCs w:val="28"/>
        </w:rPr>
        <w:t>20</w:t>
      </w:r>
      <w:r w:rsidRPr="00571486">
        <w:rPr>
          <w:rFonts w:ascii="Times New Roman" w:hAnsi="Times New Roman"/>
          <w:sz w:val="28"/>
          <w:szCs w:val="28"/>
        </w:rPr>
        <w:t>.0</w:t>
      </w:r>
      <w:r w:rsidR="00666FF1">
        <w:rPr>
          <w:rFonts w:ascii="Times New Roman" w:hAnsi="Times New Roman"/>
          <w:sz w:val="28"/>
          <w:szCs w:val="28"/>
        </w:rPr>
        <w:t>5</w:t>
      </w:r>
      <w:r w:rsidRPr="00571486">
        <w:rPr>
          <w:rFonts w:ascii="Times New Roman" w:hAnsi="Times New Roman"/>
          <w:sz w:val="28"/>
          <w:szCs w:val="28"/>
        </w:rPr>
        <w:t>.202</w:t>
      </w:r>
      <w:r w:rsidR="00666FF1">
        <w:rPr>
          <w:rFonts w:ascii="Times New Roman" w:hAnsi="Times New Roman"/>
          <w:sz w:val="28"/>
          <w:szCs w:val="28"/>
        </w:rPr>
        <w:t>1</w:t>
      </w:r>
      <w:r w:rsidRPr="00571486">
        <w:rPr>
          <w:rFonts w:ascii="Times New Roman" w:hAnsi="Times New Roman"/>
          <w:sz w:val="28"/>
          <w:szCs w:val="28"/>
        </w:rPr>
        <w:t xml:space="preserve"> № </w:t>
      </w:r>
      <w:r w:rsidR="00666FF1">
        <w:rPr>
          <w:rFonts w:ascii="Times New Roman" w:hAnsi="Times New Roman"/>
          <w:sz w:val="28"/>
          <w:szCs w:val="28"/>
        </w:rPr>
        <w:t>93 АГ</w:t>
      </w: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УМОВИ</w:t>
      </w: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проведення конкурсу на зайняття вакантної посади  начальника відділу оперативно-чергової служби Територіального управління Служби  судової охорони у Кіровоградській області</w:t>
      </w: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Загальні умови.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 xml:space="preserve">1. Основні посадові обов’язки начальника відділу оперативно-чергової служби Територіального управління Служби судової охорони у Кіровоградській області: </w:t>
      </w:r>
    </w:p>
    <w:p w:rsidR="00C83017" w:rsidRPr="00571486" w:rsidRDefault="00C83017" w:rsidP="00C830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color w:val="000000"/>
          <w:sz w:val="28"/>
          <w:szCs w:val="28"/>
        </w:rPr>
        <w:t xml:space="preserve">1) </w:t>
      </w:r>
      <w:r w:rsidRPr="00571486">
        <w:rPr>
          <w:rFonts w:ascii="Times New Roman" w:hAnsi="Times New Roman"/>
          <w:sz w:val="28"/>
          <w:szCs w:val="28"/>
        </w:rPr>
        <w:t xml:space="preserve"> </w:t>
      </w:r>
      <w:r w:rsidR="00666FF1">
        <w:rPr>
          <w:rFonts w:ascii="Times New Roman" w:hAnsi="Times New Roman"/>
          <w:sz w:val="28"/>
          <w:szCs w:val="28"/>
        </w:rPr>
        <w:t>контролює роботу нарядів з охорони судів, органів та установ системи правосуддя, інформує вище керівництво й координує подальші дії підпорядкованих підрозділів</w:t>
      </w:r>
      <w:r w:rsidRPr="00571486">
        <w:rPr>
          <w:rFonts w:ascii="Times New Roman" w:hAnsi="Times New Roman"/>
          <w:sz w:val="28"/>
          <w:szCs w:val="28"/>
        </w:rPr>
        <w:t>;</w:t>
      </w:r>
    </w:p>
    <w:p w:rsidR="00666FF1" w:rsidRDefault="00C83017" w:rsidP="00C8301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2) </w:t>
      </w:r>
      <w:r w:rsidR="00666FF1">
        <w:rPr>
          <w:rFonts w:ascii="Times New Roman" w:hAnsi="Times New Roman"/>
          <w:sz w:val="28"/>
          <w:szCs w:val="28"/>
        </w:rPr>
        <w:t>організовує обмін інформацією та взаємодію з іншими правоохоронними органами, органами державної влади та місцевого самоврядування, іншими організаціями;</w:t>
      </w:r>
    </w:p>
    <w:p w:rsidR="00BF5923" w:rsidRPr="00E25A50" w:rsidRDefault="00BF5923" w:rsidP="00BF5923">
      <w:pPr>
        <w:ind w:firstLine="709"/>
        <w:jc w:val="both"/>
        <w:rPr>
          <w:rFonts w:ascii="Times New Roman" w:hAnsi="Times New Roman"/>
          <w:noProof/>
          <w:sz w:val="28"/>
          <w:szCs w:val="28"/>
        </w:rPr>
      </w:pPr>
      <w:r w:rsidRPr="00E25A50">
        <w:rPr>
          <w:rFonts w:ascii="Times New Roman" w:hAnsi="Times New Roman"/>
          <w:noProof/>
          <w:sz w:val="28"/>
          <w:szCs w:val="28"/>
        </w:rPr>
        <w:t>3) контролює порядок зберігання, видачу табельної вогнепальної зброї і спеціальних засобів;</w:t>
      </w:r>
    </w:p>
    <w:p w:rsidR="00BF5923" w:rsidRPr="00E25A50" w:rsidRDefault="00BF5923" w:rsidP="00BF5923">
      <w:pPr>
        <w:tabs>
          <w:tab w:val="left" w:pos="26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E25A50">
        <w:rPr>
          <w:rFonts w:ascii="Times New Roman" w:hAnsi="Times New Roman"/>
          <w:sz w:val="28"/>
          <w:szCs w:val="28"/>
        </w:rPr>
        <w:t>4) бере участь у розробленні проєктів службової документації з питань служби;</w:t>
      </w:r>
    </w:p>
    <w:p w:rsidR="00E25A50" w:rsidRPr="006F0AF8" w:rsidRDefault="00E25A50" w:rsidP="00E25A5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0AF8">
        <w:rPr>
          <w:sz w:val="28"/>
          <w:szCs w:val="28"/>
          <w:lang w:val="uk-UA"/>
        </w:rPr>
        <w:t>5) застосовує зброю та спеціальні засоби в порядку та у випадках, визначених Законом України «Про Національну поліцію»;</w:t>
      </w:r>
    </w:p>
    <w:p w:rsidR="00E25A50" w:rsidRPr="006F0AF8" w:rsidRDefault="00E25A50" w:rsidP="00E25A5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0AF8">
        <w:rPr>
          <w:sz w:val="28"/>
          <w:szCs w:val="28"/>
          <w:lang w:val="uk-UA"/>
        </w:rPr>
        <w:t>6)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</w:r>
    </w:p>
    <w:p w:rsidR="00E25A50" w:rsidRPr="006F0AF8" w:rsidRDefault="00E25A50" w:rsidP="00E25A5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0AF8">
        <w:rPr>
          <w:sz w:val="28"/>
          <w:szCs w:val="28"/>
          <w:lang w:val="uk-UA"/>
        </w:rPr>
        <w:t>7) організовує оповіщення за сигналами Управління;</w:t>
      </w:r>
    </w:p>
    <w:p w:rsidR="00E25A50" w:rsidRPr="006F0AF8" w:rsidRDefault="00E25A50" w:rsidP="00E25A5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0AF8">
        <w:rPr>
          <w:sz w:val="28"/>
          <w:szCs w:val="28"/>
          <w:lang w:val="uk-UA"/>
        </w:rPr>
        <w:t>8) організовує та контролює виконання складом зміни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</w:r>
    </w:p>
    <w:p w:rsidR="00E25A50" w:rsidRPr="006F0AF8" w:rsidRDefault="00E25A50" w:rsidP="00E25A50">
      <w:pPr>
        <w:pStyle w:val="a6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  <w:lang w:val="uk-UA"/>
        </w:rPr>
      </w:pPr>
      <w:r w:rsidRPr="006F0AF8">
        <w:rPr>
          <w:sz w:val="28"/>
          <w:szCs w:val="28"/>
          <w:lang w:val="uk-UA"/>
        </w:rPr>
        <w:t>9) за дорученням керівництва Управління виконує інші повноваження, які належать до компетенції служби.</w:t>
      </w:r>
    </w:p>
    <w:p w:rsidR="00E25A50" w:rsidRDefault="00E25A50" w:rsidP="00BF5923">
      <w:pPr>
        <w:tabs>
          <w:tab w:val="left" w:pos="266"/>
        </w:tabs>
        <w:ind w:firstLine="709"/>
        <w:jc w:val="both"/>
      </w:pPr>
    </w:p>
    <w:p w:rsidR="00C83017" w:rsidRPr="00571486" w:rsidRDefault="00C83017" w:rsidP="00C83017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2. Умови оплати праці: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1) посадовий оклад – 7</w:t>
      </w:r>
      <w:r w:rsidR="00E25A50">
        <w:rPr>
          <w:rFonts w:ascii="Times New Roman" w:hAnsi="Times New Roman"/>
          <w:sz w:val="28"/>
          <w:szCs w:val="28"/>
        </w:rPr>
        <w:t>89</w:t>
      </w:r>
      <w:r w:rsidRPr="00571486">
        <w:rPr>
          <w:rFonts w:ascii="Times New Roman" w:hAnsi="Times New Roman"/>
          <w:sz w:val="28"/>
          <w:szCs w:val="28"/>
        </w:rPr>
        <w:t xml:space="preserve">0 гривень відповідно до постанови Кабінету Міністрів України від 03 квітня 2019 року № 289 «Про грошове забезпечення </w:t>
      </w:r>
      <w:r w:rsidRPr="00571486">
        <w:rPr>
          <w:rFonts w:ascii="Times New Roman" w:hAnsi="Times New Roman"/>
          <w:sz w:val="28"/>
          <w:szCs w:val="28"/>
        </w:rPr>
        <w:lastRenderedPageBreak/>
        <w:t>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3. Інформація про строковість чи безстроковість призначення на посаду: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 безстроково.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4. Перелік документів, необхідних для участі в конкурсі, та строк їх подання: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2) копія паспорта громадянина України;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3) копії (копії) документа (документів) про освіту;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4) заповнена особова картка визначеного зразка, автобіографія, фотокартка розміром 30 х 40 мм;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6) копія трудової книжки (за наявності);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</w:r>
    </w:p>
    <w:p w:rsidR="00C83017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8) копія військового квитка або посвідчення особи військовослужбовця (для військовозобов’язаних або військовослужбовців)</w:t>
      </w:r>
      <w:r w:rsidR="00B91385">
        <w:rPr>
          <w:rFonts w:ascii="Times New Roman" w:hAnsi="Times New Roman"/>
          <w:sz w:val="28"/>
          <w:szCs w:val="28"/>
        </w:rPr>
        <w:t>;</w:t>
      </w:r>
      <w:r w:rsidRPr="00571486">
        <w:rPr>
          <w:rFonts w:ascii="Times New Roman" w:hAnsi="Times New Roman"/>
          <w:sz w:val="28"/>
          <w:szCs w:val="28"/>
        </w:rPr>
        <w:t xml:space="preserve"> </w:t>
      </w:r>
    </w:p>
    <w:p w:rsidR="00795861" w:rsidRPr="00571486" w:rsidRDefault="00795861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 сертифікати нарколога та психіатра.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C83017" w:rsidRPr="00571486" w:rsidRDefault="00C83017" w:rsidP="00C83017">
      <w:pPr>
        <w:spacing w:after="0" w:line="240" w:lineRule="auto"/>
        <w:ind w:firstLine="773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lastRenderedPageBreak/>
        <w:t xml:space="preserve">Документи приймаються з 08.00 год. </w:t>
      </w:r>
      <w:r w:rsidR="0014049B">
        <w:rPr>
          <w:rFonts w:ascii="Times New Roman" w:hAnsi="Times New Roman"/>
          <w:sz w:val="28"/>
          <w:szCs w:val="28"/>
        </w:rPr>
        <w:t>20 травня</w:t>
      </w:r>
      <w:r w:rsidRPr="00571486">
        <w:rPr>
          <w:rFonts w:ascii="Times New Roman" w:hAnsi="Times New Roman"/>
          <w:sz w:val="28"/>
          <w:szCs w:val="28"/>
        </w:rPr>
        <w:t xml:space="preserve"> до 16.30 год. </w:t>
      </w:r>
      <w:r w:rsidR="0014049B">
        <w:rPr>
          <w:rFonts w:ascii="Times New Roman" w:hAnsi="Times New Roman"/>
          <w:sz w:val="28"/>
          <w:szCs w:val="28"/>
        </w:rPr>
        <w:t xml:space="preserve">    </w:t>
      </w:r>
      <w:r w:rsidR="00B91385">
        <w:rPr>
          <w:rFonts w:ascii="Times New Roman" w:hAnsi="Times New Roman"/>
          <w:sz w:val="28"/>
          <w:szCs w:val="28"/>
        </w:rPr>
        <w:t xml:space="preserve">   </w:t>
      </w:r>
      <w:r w:rsidR="0014049B">
        <w:rPr>
          <w:rFonts w:ascii="Times New Roman" w:hAnsi="Times New Roman"/>
          <w:sz w:val="28"/>
          <w:szCs w:val="28"/>
        </w:rPr>
        <w:t xml:space="preserve">          31</w:t>
      </w:r>
      <w:r w:rsidRPr="00571486">
        <w:rPr>
          <w:rFonts w:ascii="Times New Roman" w:hAnsi="Times New Roman"/>
          <w:sz w:val="28"/>
          <w:szCs w:val="28"/>
        </w:rPr>
        <w:t xml:space="preserve"> </w:t>
      </w:r>
      <w:r w:rsidR="0014049B">
        <w:rPr>
          <w:rFonts w:ascii="Times New Roman" w:hAnsi="Times New Roman"/>
          <w:sz w:val="28"/>
          <w:szCs w:val="28"/>
        </w:rPr>
        <w:t>травня</w:t>
      </w:r>
      <w:r w:rsidRPr="00571486">
        <w:rPr>
          <w:rFonts w:ascii="Times New Roman" w:hAnsi="Times New Roman"/>
          <w:sz w:val="28"/>
          <w:szCs w:val="28"/>
        </w:rPr>
        <w:t xml:space="preserve"> 202</w:t>
      </w:r>
      <w:r w:rsidR="00B91385">
        <w:rPr>
          <w:rFonts w:ascii="Times New Roman" w:hAnsi="Times New Roman"/>
          <w:sz w:val="28"/>
          <w:szCs w:val="28"/>
        </w:rPr>
        <w:t>1</w:t>
      </w:r>
      <w:r w:rsidRPr="00571486">
        <w:rPr>
          <w:rFonts w:ascii="Times New Roman" w:hAnsi="Times New Roman"/>
          <w:sz w:val="28"/>
          <w:szCs w:val="28"/>
        </w:rPr>
        <w:t xml:space="preserve"> року, за </w:t>
      </w:r>
      <w:proofErr w:type="spellStart"/>
      <w:r w:rsidRPr="00571486">
        <w:rPr>
          <w:rFonts w:ascii="Times New Roman" w:hAnsi="Times New Roman"/>
          <w:sz w:val="28"/>
          <w:szCs w:val="28"/>
        </w:rPr>
        <w:t>адресою</w:t>
      </w:r>
      <w:proofErr w:type="spellEnd"/>
      <w:r w:rsidRPr="00571486">
        <w:rPr>
          <w:rFonts w:ascii="Times New Roman" w:hAnsi="Times New Roman"/>
          <w:sz w:val="28"/>
          <w:szCs w:val="28"/>
        </w:rPr>
        <w:t>: м. Кропивницький, вул. Велика Перспективна, 33.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На  начальника відділу оперативно-чергової служби Територіального управління Служби судової охорони у Кіровоградській області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5. Місце, дата та час початку проведення конкурсу: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 xml:space="preserve">м. Кропивницький, вул. Велика Перспективна, 33,  </w:t>
      </w:r>
      <w:r w:rsidR="00932133">
        <w:rPr>
          <w:rFonts w:ascii="Times New Roman" w:hAnsi="Times New Roman"/>
          <w:sz w:val="28"/>
          <w:szCs w:val="28"/>
        </w:rPr>
        <w:t>03</w:t>
      </w:r>
      <w:r w:rsidRPr="00571486">
        <w:rPr>
          <w:rFonts w:ascii="Times New Roman" w:hAnsi="Times New Roman"/>
          <w:sz w:val="28"/>
          <w:szCs w:val="28"/>
        </w:rPr>
        <w:t xml:space="preserve"> </w:t>
      </w:r>
      <w:r w:rsidR="00932133">
        <w:rPr>
          <w:rFonts w:ascii="Times New Roman" w:hAnsi="Times New Roman"/>
          <w:sz w:val="28"/>
          <w:szCs w:val="28"/>
        </w:rPr>
        <w:t>червня</w:t>
      </w:r>
      <w:r w:rsidRPr="00571486">
        <w:rPr>
          <w:rFonts w:ascii="Times New Roman" w:hAnsi="Times New Roman"/>
          <w:sz w:val="28"/>
          <w:szCs w:val="28"/>
        </w:rPr>
        <w:t xml:space="preserve"> 202</w:t>
      </w:r>
      <w:r w:rsidR="00932133">
        <w:rPr>
          <w:rFonts w:ascii="Times New Roman" w:hAnsi="Times New Roman"/>
          <w:sz w:val="28"/>
          <w:szCs w:val="28"/>
        </w:rPr>
        <w:t>1</w:t>
      </w:r>
      <w:r w:rsidRPr="00571486">
        <w:rPr>
          <w:rFonts w:ascii="Times New Roman" w:hAnsi="Times New Roman"/>
          <w:sz w:val="28"/>
          <w:szCs w:val="28"/>
        </w:rPr>
        <w:t xml:space="preserve"> року з 08.30. 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Михайлова Наталія Борисівна, </w:t>
      </w:r>
      <w:r w:rsidRPr="00571486">
        <w:rPr>
          <w:rFonts w:ascii="Times New Roman" w:hAnsi="Times New Roman"/>
          <w:sz w:val="28"/>
          <w:szCs w:val="28"/>
        </w:rPr>
        <w:t xml:space="preserve"> 0</w:t>
      </w:r>
      <w:r w:rsidR="003E519E">
        <w:rPr>
          <w:rFonts w:ascii="Times New Roman" w:hAnsi="Times New Roman"/>
          <w:sz w:val="28"/>
          <w:szCs w:val="28"/>
        </w:rPr>
        <w:t>95</w:t>
      </w:r>
      <w:r w:rsidRPr="00571486">
        <w:rPr>
          <w:rFonts w:ascii="Times New Roman" w:hAnsi="Times New Roman"/>
          <w:sz w:val="28"/>
          <w:szCs w:val="28"/>
        </w:rPr>
        <w:t> </w:t>
      </w:r>
      <w:r w:rsidR="003E519E">
        <w:rPr>
          <w:rFonts w:ascii="Times New Roman" w:hAnsi="Times New Roman"/>
          <w:sz w:val="28"/>
          <w:szCs w:val="28"/>
        </w:rPr>
        <w:t>710</w:t>
      </w:r>
      <w:r w:rsidRPr="00571486">
        <w:rPr>
          <w:rFonts w:ascii="Times New Roman" w:hAnsi="Times New Roman"/>
          <w:sz w:val="28"/>
          <w:szCs w:val="28"/>
        </w:rPr>
        <w:t>-</w:t>
      </w:r>
      <w:r w:rsidR="003E519E">
        <w:rPr>
          <w:rFonts w:ascii="Times New Roman" w:hAnsi="Times New Roman"/>
          <w:sz w:val="28"/>
          <w:szCs w:val="28"/>
        </w:rPr>
        <w:t>46</w:t>
      </w:r>
      <w:r w:rsidRPr="00571486">
        <w:rPr>
          <w:rFonts w:ascii="Times New Roman" w:hAnsi="Times New Roman"/>
          <w:sz w:val="28"/>
          <w:szCs w:val="28"/>
        </w:rPr>
        <w:t>-</w:t>
      </w:r>
      <w:r w:rsidR="003E519E">
        <w:rPr>
          <w:rFonts w:ascii="Times New Roman" w:hAnsi="Times New Roman"/>
          <w:sz w:val="28"/>
          <w:szCs w:val="28"/>
        </w:rPr>
        <w:t>03</w:t>
      </w:r>
      <w:r w:rsidRPr="00571486">
        <w:rPr>
          <w:rFonts w:ascii="Times New Roman" w:hAnsi="Times New Roman"/>
          <w:sz w:val="28"/>
          <w:szCs w:val="28"/>
        </w:rPr>
        <w:t>,</w:t>
      </w:r>
      <w:r w:rsidRPr="00571486">
        <w:rPr>
          <w:rFonts w:ascii="Times New Roman" w:hAnsi="Times New Roman"/>
          <w:color w:val="FF0000"/>
          <w:sz w:val="28"/>
          <w:szCs w:val="28"/>
        </w:rPr>
        <w:t xml:space="preserve"> </w:t>
      </w:r>
      <w:hyperlink r:id="rId6" w:history="1">
        <w:r w:rsidRPr="00571486">
          <w:rPr>
            <w:rFonts w:ascii="Times New Roman" w:hAnsi="Times New Roman"/>
            <w:color w:val="0000FF"/>
            <w:sz w:val="28"/>
            <w:szCs w:val="28"/>
            <w:u w:val="single"/>
            <w:lang w:val="en-US"/>
          </w:rPr>
          <w:t>kr</w:t>
        </w:r>
        <w:r w:rsidRPr="00571486">
          <w:rPr>
            <w:rFonts w:ascii="Times New Roman" w:hAnsi="Times New Roman"/>
            <w:color w:val="0000FF"/>
            <w:sz w:val="28"/>
            <w:szCs w:val="28"/>
            <w:u w:val="single"/>
          </w:rPr>
          <w:t>@sso.court.gov.ua</w:t>
        </w:r>
      </w:hyperlink>
    </w:p>
    <w:p w:rsidR="00C83017" w:rsidRPr="00571486" w:rsidRDefault="00C83017" w:rsidP="00C830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Квалі</w:t>
      </w:r>
      <w:r w:rsidRPr="00571486">
        <w:rPr>
          <w:rFonts w:ascii="Times New Roman" w:hAnsi="Times New Roman"/>
          <w:sz w:val="28"/>
          <w:szCs w:val="28"/>
        </w:rPr>
        <w:t>ф</w:t>
      </w:r>
      <w:r w:rsidRPr="00571486">
        <w:rPr>
          <w:rFonts w:ascii="Times New Roman" w:hAnsi="Times New Roman"/>
          <w:b/>
          <w:sz w:val="28"/>
          <w:szCs w:val="28"/>
        </w:rPr>
        <w:t>ікаційні вимоги.</w:t>
      </w:r>
    </w:p>
    <w:p w:rsidR="00C83017" w:rsidRPr="00571486" w:rsidRDefault="00C83017" w:rsidP="00C8301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928"/>
        <w:gridCol w:w="4678"/>
      </w:tblGrid>
      <w:tr w:rsidR="00C83017" w:rsidRPr="00D94A53" w:rsidTr="006D3DE0">
        <w:tc>
          <w:tcPr>
            <w:tcW w:w="492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1. Освіта</w:t>
            </w:r>
          </w:p>
        </w:tc>
        <w:tc>
          <w:tcPr>
            <w:tcW w:w="4678" w:type="dxa"/>
            <w:hideMark/>
          </w:tcPr>
          <w:p w:rsidR="00C83017" w:rsidRPr="00571486" w:rsidRDefault="00C83017" w:rsidP="006D3DE0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spacing w:after="0"/>
              <w:ind w:right="-3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>Вища  освіта  в галузі знань «Право» або «Воєнні науки, національна безпека, безпека державного кордону», «Цивільна безпека», «</w:t>
            </w:r>
            <w:r w:rsidR="00932133">
              <w:rPr>
                <w:rFonts w:ascii="Times New Roman" w:hAnsi="Times New Roman"/>
                <w:color w:val="000000"/>
                <w:sz w:val="28"/>
                <w:szCs w:val="28"/>
              </w:rPr>
              <w:t>У</w:t>
            </w:r>
            <w:r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правління та адміністрування» </w:t>
            </w:r>
            <w:r w:rsidR="00932133">
              <w:rPr>
                <w:rFonts w:ascii="Times New Roman" w:hAnsi="Times New Roman"/>
                <w:color w:val="000000"/>
                <w:sz w:val="28"/>
                <w:szCs w:val="28"/>
              </w:rPr>
              <w:t>«Цивільна безпека», «Інформаційні технології»</w:t>
            </w:r>
            <w:r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за </w:t>
            </w:r>
            <w:r w:rsidRPr="00571486">
              <w:rPr>
                <w:rFonts w:ascii="Times New Roman" w:hAnsi="Times New Roman"/>
                <w:sz w:val="28"/>
                <w:szCs w:val="28"/>
              </w:rPr>
              <w:t xml:space="preserve">ступенем вищої освіти магістр*. </w:t>
            </w:r>
          </w:p>
        </w:tc>
      </w:tr>
      <w:tr w:rsidR="00C83017" w:rsidRPr="00571486" w:rsidTr="006D3DE0">
        <w:tc>
          <w:tcPr>
            <w:tcW w:w="492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2. Досвід роботи</w:t>
            </w:r>
          </w:p>
        </w:tc>
        <w:tc>
          <w:tcPr>
            <w:tcW w:w="4678" w:type="dxa"/>
          </w:tcPr>
          <w:p w:rsidR="00C83017" w:rsidRPr="00571486" w:rsidRDefault="00932133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 державних органах влади, органах системи правосуддя, досвід проходження служби у правоохоронних органах чи військових формуваннях</w:t>
            </w:r>
            <w:r w:rsidR="00C83017">
              <w:rPr>
                <w:rFonts w:ascii="Times New Roman" w:hAnsi="Times New Roman"/>
                <w:sz w:val="28"/>
                <w:szCs w:val="28"/>
              </w:rPr>
              <w:t xml:space="preserve"> не менше </w:t>
            </w:r>
            <w:r>
              <w:rPr>
                <w:rFonts w:ascii="Times New Roman" w:hAnsi="Times New Roman"/>
                <w:sz w:val="28"/>
                <w:szCs w:val="28"/>
              </w:rPr>
              <w:t>ніж 7</w:t>
            </w:r>
            <w:r w:rsidR="00C83017" w:rsidRPr="00571486">
              <w:rPr>
                <w:rFonts w:ascii="Times New Roman" w:hAnsi="Times New Roman"/>
                <w:sz w:val="28"/>
                <w:szCs w:val="28"/>
              </w:rPr>
              <w:t xml:space="preserve"> років, стаж служби </w:t>
            </w:r>
            <w:r w:rsidR="00C83017"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 керівних посадах не менше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ніж</w:t>
            </w:r>
            <w:r w:rsidR="00C83017"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C8301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C83017"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рок</w:t>
            </w:r>
            <w:r w:rsidR="00C83017">
              <w:rPr>
                <w:rFonts w:ascii="Times New Roman" w:hAnsi="Times New Roman"/>
                <w:color w:val="000000"/>
                <w:sz w:val="28"/>
                <w:szCs w:val="28"/>
              </w:rPr>
              <w:t>и</w:t>
            </w:r>
            <w:r w:rsidR="00C83017" w:rsidRPr="00571486"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/>
              <w:ind w:left="33" w:right="46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83017" w:rsidRPr="00571486" w:rsidTr="006D3DE0">
        <w:tc>
          <w:tcPr>
            <w:tcW w:w="492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3. Володіння державною</w:t>
            </w:r>
          </w:p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91385">
              <w:rPr>
                <w:rFonts w:ascii="Times New Roman" w:hAnsi="Times New Roman"/>
                <w:sz w:val="28"/>
                <w:szCs w:val="28"/>
              </w:rPr>
              <w:t>м</w:t>
            </w:r>
            <w:r w:rsidRPr="00571486">
              <w:rPr>
                <w:rFonts w:ascii="Times New Roman" w:hAnsi="Times New Roman"/>
                <w:sz w:val="28"/>
                <w:szCs w:val="28"/>
              </w:rPr>
              <w:t>овою</w:t>
            </w:r>
          </w:p>
        </w:tc>
        <w:tc>
          <w:tcPr>
            <w:tcW w:w="467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Вільне володіння державною мовою.</w:t>
            </w:r>
          </w:p>
        </w:tc>
      </w:tr>
    </w:tbl>
    <w:p w:rsidR="00C83017" w:rsidRPr="00571486" w:rsidRDefault="00C83017" w:rsidP="00C8301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Вимоги до компетентності.</w:t>
      </w:r>
    </w:p>
    <w:tbl>
      <w:tblPr>
        <w:tblW w:w="9537" w:type="dxa"/>
        <w:tblInd w:w="108" w:type="dxa"/>
        <w:tblLook w:val="04A0" w:firstRow="1" w:lastRow="0" w:firstColumn="1" w:lastColumn="0" w:noHBand="0" w:noVBand="1"/>
      </w:tblPr>
      <w:tblGrid>
        <w:gridCol w:w="4768"/>
        <w:gridCol w:w="4769"/>
      </w:tblGrid>
      <w:tr w:rsidR="00C83017" w:rsidRPr="00571486" w:rsidTr="006D3DE0">
        <w:tc>
          <w:tcPr>
            <w:tcW w:w="4768" w:type="dxa"/>
          </w:tcPr>
          <w:p w:rsidR="00C83017" w:rsidRPr="00571486" w:rsidRDefault="00C83017" w:rsidP="006D3DE0">
            <w:pPr>
              <w:spacing w:before="120" w:after="0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1. Наявність лідерських якостей</w:t>
            </w:r>
          </w:p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spacing w:after="0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Встановлення  цілей,  пріоритетів  та орієнтирів; </w:t>
            </w:r>
          </w:p>
          <w:p w:rsidR="00C83017" w:rsidRPr="00571486" w:rsidRDefault="00C83017" w:rsidP="006D3DE0">
            <w:pPr>
              <w:spacing w:before="120" w:after="0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стратегічне планування; </w:t>
            </w: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lastRenderedPageBreak/>
              <w:t xml:space="preserve">багатофункціональність; </w:t>
            </w:r>
          </w:p>
          <w:p w:rsidR="00C83017" w:rsidRPr="00571486" w:rsidRDefault="00C83017" w:rsidP="006D3DE0">
            <w:pPr>
              <w:spacing w:before="120" w:after="0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ведення ділових переговорів; досягнення кінцевих результатів.</w:t>
            </w:r>
          </w:p>
        </w:tc>
      </w:tr>
      <w:tr w:rsidR="00C83017" w:rsidRPr="00571486" w:rsidTr="006D3DE0">
        <w:tc>
          <w:tcPr>
            <w:tcW w:w="476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4"/>
              </w:rPr>
              <w:lastRenderedPageBreak/>
              <w:t>2.Вміння приймати ефективні рішення</w:t>
            </w: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4"/>
              </w:rPr>
              <w:t>Здатність швидко приймати рішення та діяти в екстремальних ситуаціях.</w:t>
            </w:r>
          </w:p>
        </w:tc>
      </w:tr>
      <w:tr w:rsidR="00C83017" w:rsidRPr="00571486" w:rsidTr="006D3DE0">
        <w:tc>
          <w:tcPr>
            <w:tcW w:w="476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4"/>
              </w:rPr>
              <w:t>3. Комунікація та взаємодія</w:t>
            </w: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7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Вміння  здійснювати  ефективну  комунікацію та проводити публічні виступи; 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відкритість.</w:t>
            </w:r>
          </w:p>
        </w:tc>
      </w:tr>
      <w:tr w:rsidR="00C83017" w:rsidRPr="00571486" w:rsidTr="006D3DE0">
        <w:tc>
          <w:tcPr>
            <w:tcW w:w="476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4"/>
              </w:rPr>
              <w:t>4.Управління організацією та персоналом</w:t>
            </w: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Організація роботи та контроль; 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управління людськими ресурсами; 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вміння мотивувати підлеглих працівників.</w:t>
            </w:r>
          </w:p>
        </w:tc>
      </w:tr>
      <w:tr w:rsidR="00C83017" w:rsidRPr="00571486" w:rsidTr="006D3DE0">
        <w:tc>
          <w:tcPr>
            <w:tcW w:w="4768" w:type="dxa"/>
          </w:tcPr>
          <w:p w:rsidR="00C83017" w:rsidRPr="00571486" w:rsidRDefault="00C83017" w:rsidP="006D3DE0">
            <w:pPr>
              <w:spacing w:before="120" w:after="0"/>
              <w:contextualSpacing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5. Особистісні компетенції</w:t>
            </w:r>
          </w:p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6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 xml:space="preserve">Принциповість, рішучість і вимогливість під час прийняття рішень; 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15" w:lineRule="exact"/>
              <w:ind w:right="-38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системність; самоорганізація та саморозвиток; політична нейтральність.</w:t>
            </w:r>
          </w:p>
        </w:tc>
      </w:tr>
      <w:tr w:rsidR="00C83017" w:rsidRPr="00571486" w:rsidTr="006D3DE0">
        <w:tc>
          <w:tcPr>
            <w:tcW w:w="4768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color w:val="000000"/>
                <w:sz w:val="28"/>
                <w:szCs w:val="24"/>
              </w:rPr>
              <w:t>6.Забезпечення громадського порядку</w:t>
            </w:r>
          </w:p>
        </w:tc>
        <w:tc>
          <w:tcPr>
            <w:tcW w:w="4769" w:type="dxa"/>
            <w:hideMark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sz w:val="28"/>
                <w:szCs w:val="28"/>
              </w:rPr>
              <w:t>З</w:t>
            </w: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нання законодавства, яке регулює діяльність судових та правоохоронних органів; 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знання  системи  правоохоронних  органів, розмежування  їх  компетенції,  порядок забезпечення їх співпраці.</w:t>
            </w:r>
          </w:p>
        </w:tc>
      </w:tr>
      <w:tr w:rsidR="00C83017" w:rsidRPr="00571486" w:rsidTr="006D3DE0">
        <w:tc>
          <w:tcPr>
            <w:tcW w:w="4768" w:type="dxa"/>
            <w:hideMark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7. Робота з інформацією</w:t>
            </w:r>
          </w:p>
        </w:tc>
        <w:tc>
          <w:tcPr>
            <w:tcW w:w="4769" w:type="dxa"/>
          </w:tcPr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</w:pPr>
            <w:r w:rsidRPr="00571486">
              <w:rPr>
                <w:rFonts w:ascii="Times New Roman" w:eastAsia="Times New Roman" w:hAnsi="Times New Roman"/>
                <w:color w:val="000000"/>
                <w:sz w:val="28"/>
                <w:szCs w:val="24"/>
              </w:rPr>
              <w:t>Знання основ законодавства про інформацію.</w:t>
            </w:r>
          </w:p>
          <w:p w:rsidR="00C83017" w:rsidRPr="00571486" w:rsidRDefault="00C83017" w:rsidP="006D3DE0">
            <w:pPr>
              <w:widowControl w:val="0"/>
              <w:autoSpaceDE w:val="0"/>
              <w:autoSpaceDN w:val="0"/>
              <w:adjustRightInd w:val="0"/>
              <w:spacing w:after="0" w:line="320" w:lineRule="exact"/>
              <w:ind w:right="-38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83017" w:rsidRPr="00571486" w:rsidRDefault="00C83017" w:rsidP="00C8301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  <w:r w:rsidRPr="00571486">
        <w:rPr>
          <w:rFonts w:ascii="Times New Roman" w:hAnsi="Times New Roman"/>
          <w:b/>
          <w:sz w:val="28"/>
          <w:szCs w:val="28"/>
        </w:rPr>
        <w:t>Професійні знання.</w:t>
      </w:r>
    </w:p>
    <w:p w:rsidR="00C83017" w:rsidRPr="00571486" w:rsidRDefault="00C83017" w:rsidP="00C83017">
      <w:pPr>
        <w:spacing w:after="0" w:line="240" w:lineRule="auto"/>
        <w:ind w:firstLine="851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836"/>
        <w:gridCol w:w="5735"/>
      </w:tblGrid>
      <w:tr w:rsidR="00C83017" w:rsidRPr="00D94A53" w:rsidTr="006D3DE0">
        <w:tc>
          <w:tcPr>
            <w:tcW w:w="3836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1. Знання законодавства</w:t>
            </w:r>
          </w:p>
        </w:tc>
        <w:tc>
          <w:tcPr>
            <w:tcW w:w="5735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 xml:space="preserve">Знання: Конституції України; актів законодавства, що стосуються діяльності Служби судової охорони; указів президента України, постанов Верховної Ради України, постанов та розпоряджень Кабінету Міністрів України, розпорядчі документи Служби судової охорони, Дисциплінарного статуту Національної поліції України, інших нормативно-правових актів, інструктивних та методичних документів, що регулюють діяльність Територіального управління; основних засад державної політики у сфері </w:t>
            </w:r>
            <w:r w:rsidRPr="0057148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правоохоронної діяльності; основ організації праці та управління; структури, принципів, методів  діяльності Служби судової охорони, її правове забезпечення;  правил експлуатації засобів зв`язку; порядку обліку, зберігання та використання спеціальних засобів і зброї; основ психології; правил ділового етикету та професійної етики; правила охорони праці та протипожежного захисту; </w:t>
            </w:r>
          </w:p>
        </w:tc>
      </w:tr>
      <w:tr w:rsidR="00C83017" w:rsidRPr="00D94A53" w:rsidTr="006D3DE0">
        <w:tc>
          <w:tcPr>
            <w:tcW w:w="3836" w:type="dxa"/>
            <w:hideMark/>
          </w:tcPr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lastRenderedPageBreak/>
              <w:t>2. Знання спеціального</w:t>
            </w:r>
          </w:p>
          <w:p w:rsidR="00C83017" w:rsidRPr="00571486" w:rsidRDefault="00C83017" w:rsidP="006D3DE0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законодавства</w:t>
            </w:r>
          </w:p>
        </w:tc>
        <w:tc>
          <w:tcPr>
            <w:tcW w:w="5735" w:type="dxa"/>
            <w:hideMark/>
          </w:tcPr>
          <w:p w:rsidR="00C83017" w:rsidRPr="00571486" w:rsidRDefault="00C83017" w:rsidP="006D3DE0">
            <w:pPr>
              <w:spacing w:after="0"/>
              <w:ind w:firstLine="3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71486">
              <w:rPr>
                <w:rFonts w:ascii="Times New Roman" w:hAnsi="Times New Roman"/>
                <w:sz w:val="28"/>
                <w:szCs w:val="28"/>
              </w:rPr>
              <w:t>Знання: законів України «Про судоустрій і статус суддів», «Про Національну поліцію», «Про запобігання корупції», «Про очищення влади»,  «Про звернення громадян», «Про доступ до публічної інформації», «Про інформацію», «Про захист персональних даних», «Про державну таємницю»; актів Кабінету Міністрів України з питань організації роботи за відповідним напрямком у державних установах,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правосуддя, Положення про Службу судової охорони.</w:t>
            </w:r>
          </w:p>
        </w:tc>
      </w:tr>
    </w:tbl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71486">
        <w:rPr>
          <w:rFonts w:ascii="Times New Roman" w:hAnsi="Times New Roman"/>
          <w:sz w:val="28"/>
          <w:szCs w:val="28"/>
        </w:rPr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освіту», така освіта прирівнюється до вищої освіти ступеня магістра.</w:t>
      </w:r>
    </w:p>
    <w:p w:rsidR="00C83017" w:rsidRPr="00571486" w:rsidRDefault="00C83017" w:rsidP="00C83017">
      <w:pPr>
        <w:spacing w:after="0" w:line="240" w:lineRule="auto"/>
        <w:ind w:left="5812"/>
        <w:rPr>
          <w:rFonts w:ascii="Times New Roman" w:hAnsi="Times New Roman"/>
          <w:b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3017" w:rsidRPr="00571486" w:rsidRDefault="00C83017" w:rsidP="00C8301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83017" w:rsidRDefault="00C83017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2818" w:rsidRDefault="008F2818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8F2818" w:rsidRDefault="008F2818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519E" w:rsidRDefault="003E519E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519E" w:rsidRDefault="003E519E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3E519E" w:rsidRDefault="003E519E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lastRenderedPageBreak/>
        <w:t>ЗАТВЕРДЖЕНО</w:t>
      </w:r>
    </w:p>
    <w:p w:rsidR="005C609D" w:rsidRPr="003F7C96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  <w:t xml:space="preserve">від </w:t>
      </w:r>
      <w:r w:rsidR="003063BC">
        <w:rPr>
          <w:rFonts w:ascii="Times New Roman" w:hAnsi="Times New Roman"/>
          <w:sz w:val="28"/>
          <w:szCs w:val="28"/>
          <w:lang w:eastAsia="ru-RU"/>
        </w:rPr>
        <w:t>20</w:t>
      </w:r>
      <w:r w:rsidR="002D1259">
        <w:rPr>
          <w:rFonts w:ascii="Times New Roman" w:hAnsi="Times New Roman"/>
          <w:sz w:val="28"/>
          <w:szCs w:val="28"/>
          <w:lang w:eastAsia="ru-RU"/>
        </w:rPr>
        <w:t>.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0</w:t>
      </w:r>
      <w:r w:rsidR="003063BC">
        <w:rPr>
          <w:rFonts w:ascii="Times New Roman" w:hAnsi="Times New Roman"/>
          <w:sz w:val="28"/>
          <w:szCs w:val="28"/>
          <w:lang w:val="ru-RU" w:eastAsia="ru-RU"/>
        </w:rPr>
        <w:t>5</w:t>
      </w:r>
      <w:r w:rsidR="002D1259">
        <w:rPr>
          <w:rFonts w:ascii="Times New Roman" w:hAnsi="Times New Roman"/>
          <w:sz w:val="28"/>
          <w:szCs w:val="28"/>
          <w:lang w:eastAsia="ru-RU"/>
        </w:rPr>
        <w:t>.202</w:t>
      </w:r>
      <w:r w:rsidR="00916B59">
        <w:rPr>
          <w:rFonts w:ascii="Times New Roman" w:hAnsi="Times New Roman"/>
          <w:sz w:val="28"/>
          <w:szCs w:val="28"/>
          <w:lang w:val="ru-RU" w:eastAsia="ru-RU"/>
        </w:rPr>
        <w:t>1</w:t>
      </w:r>
      <w:r w:rsidR="002D125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3F7C96">
        <w:rPr>
          <w:rFonts w:ascii="Times New Roman" w:hAnsi="Times New Roman"/>
          <w:sz w:val="28"/>
          <w:szCs w:val="28"/>
          <w:lang w:eastAsia="ru-RU"/>
        </w:rPr>
        <w:t xml:space="preserve">№ </w:t>
      </w:r>
      <w:r w:rsidR="003063BC">
        <w:rPr>
          <w:rFonts w:ascii="Times New Roman" w:hAnsi="Times New Roman"/>
          <w:sz w:val="28"/>
          <w:szCs w:val="28"/>
          <w:lang w:eastAsia="ru-RU"/>
        </w:rPr>
        <w:t>93</w:t>
      </w:r>
      <w:r w:rsidR="006955D9">
        <w:rPr>
          <w:rFonts w:ascii="Times New Roman" w:hAnsi="Times New Roman"/>
          <w:sz w:val="28"/>
          <w:szCs w:val="28"/>
          <w:lang w:eastAsia="ru-RU"/>
        </w:rPr>
        <w:t xml:space="preserve"> АГ</w:t>
      </w: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4"/>
          <w:lang w:eastAsia="ru-RU"/>
        </w:rPr>
        <w:t>кома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ндира </w:t>
      </w:r>
      <w:r w:rsidR="00916B59" w:rsidRPr="00755B5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F9615A">
        <w:rPr>
          <w:rFonts w:ascii="Times New Roman" w:hAnsi="Times New Roman"/>
          <w:b/>
          <w:sz w:val="28"/>
          <w:szCs w:val="24"/>
          <w:lang w:eastAsia="ru-RU"/>
        </w:rPr>
        <w:t xml:space="preserve">відділення </w:t>
      </w:r>
      <w:r w:rsidR="00BE560B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підрозділу охорони </w:t>
      </w:r>
      <w:r w:rsidR="004F10EB" w:rsidRPr="00755B5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4031A" w:rsidRPr="00755B5A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3063BC" w:rsidRPr="00755B5A">
        <w:rPr>
          <w:rFonts w:ascii="Times New Roman" w:hAnsi="Times New Roman"/>
          <w:b/>
          <w:sz w:val="28"/>
          <w:szCs w:val="28"/>
          <w:lang w:eastAsia="ru-RU"/>
        </w:rPr>
        <w:t xml:space="preserve">Світловодськ та </w:t>
      </w:r>
      <w:r w:rsidR="00B91385">
        <w:rPr>
          <w:rFonts w:ascii="Times New Roman" w:hAnsi="Times New Roman"/>
          <w:b/>
          <w:sz w:val="28"/>
          <w:szCs w:val="28"/>
          <w:lang w:eastAsia="ru-RU"/>
        </w:rPr>
        <w:t xml:space="preserve">м. </w:t>
      </w:r>
      <w:r w:rsidR="003063BC" w:rsidRPr="00755B5A">
        <w:rPr>
          <w:rFonts w:ascii="Times New Roman" w:hAnsi="Times New Roman"/>
          <w:b/>
          <w:sz w:val="28"/>
          <w:szCs w:val="28"/>
          <w:lang w:eastAsia="ru-RU"/>
        </w:rPr>
        <w:t>Знам</w:t>
      </w:r>
      <w:r w:rsidR="008F2818" w:rsidRPr="00755B5A">
        <w:rPr>
          <w:rFonts w:ascii="Times New Roman" w:hAnsi="Times New Roman"/>
          <w:b/>
          <w:sz w:val="28"/>
          <w:szCs w:val="28"/>
          <w:lang w:eastAsia="ru-RU"/>
        </w:rPr>
        <w:t>’</w:t>
      </w:r>
      <w:r w:rsidR="003063BC" w:rsidRPr="00755B5A">
        <w:rPr>
          <w:rFonts w:ascii="Times New Roman" w:hAnsi="Times New Roman"/>
          <w:b/>
          <w:sz w:val="28"/>
          <w:szCs w:val="28"/>
          <w:lang w:eastAsia="ru-RU"/>
        </w:rPr>
        <w:t>янка</w:t>
      </w:r>
      <w:r w:rsidR="0034031A" w:rsidRPr="00755B5A">
        <w:rPr>
          <w:rFonts w:ascii="Times New Roman" w:hAnsi="Times New Roman"/>
          <w:b/>
          <w:sz w:val="28"/>
          <w:szCs w:val="28"/>
          <w:lang w:eastAsia="ru-RU"/>
        </w:rPr>
        <w:t>)</w:t>
      </w:r>
    </w:p>
    <w:p w:rsidR="00F9615A" w:rsidRPr="00F9615A" w:rsidRDefault="00F9615A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409"/>
        <w:gridCol w:w="20"/>
        <w:gridCol w:w="5210"/>
      </w:tblGrid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3"/>
          </w:tcPr>
          <w:p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командира </w:t>
            </w:r>
            <w:r w:rsidR="00916B59" w:rsidRPr="00C83017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відділення </w:t>
            </w:r>
            <w:r w:rsidR="00BE560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взводу</w:t>
            </w:r>
            <w:r w:rsidR="006241A5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охорони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підрозділу охорони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 області</w:t>
            </w:r>
            <w:r w:rsidR="0034031A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="0034031A" w:rsidRPr="00C830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(для охорони об’єктів в м. </w:t>
            </w:r>
            <w:r w:rsidR="003063BC" w:rsidRPr="00C830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Світловодськ, </w:t>
            </w:r>
            <w:r w:rsidR="00B9138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м. </w:t>
            </w:r>
            <w:r w:rsidR="00755B5A" w:rsidRPr="00C830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Знам’янка</w:t>
            </w:r>
            <w:r w:rsidR="003063BC" w:rsidRPr="00C830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34031A" w:rsidRPr="00C83017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)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3"/>
          </w:tcPr>
          <w:p w:rsidR="00CA3AFB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1) </w:t>
            </w:r>
            <w:r w:rsidR="00CA3AFB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забезпечує виконання покладених на відділення завдань за всіма напрямками службової діяльності;</w:t>
            </w:r>
          </w:p>
          <w:p w:rsidR="00326A9D" w:rsidRPr="00326A9D" w:rsidRDefault="00CA3AFB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2) </w:t>
            </w:r>
            <w:r w:rsidR="00326A9D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відповідає за успішне виконання відділенням охорони завдань по забезпеченню охорони судів, органів та установ системи правосуддя;</w:t>
            </w:r>
          </w:p>
          <w:p w:rsidR="006C7BAE" w:rsidRPr="00326A9D" w:rsidRDefault="00326A9D" w:rsidP="006C7BAE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3) припиняє прояви неповаги до суду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,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підтримує громадський поряд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о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к</w:t>
            </w:r>
            <w:r w:rsidR="006C7BAE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="006C7BAE"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в суді;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4) забезпечує у суді безпеку учасників судового процесу, додержання особовим складом дисципліни, виконання покладених завдань, а також за</w:t>
            </w:r>
            <w:r w:rsidR="0087606F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>безпечує</w:t>
            </w:r>
            <w:r w:rsidRPr="00326A9D">
              <w:rPr>
                <w:rFonts w:ascii="Times New Roman" w:hAnsi="Times New Roman"/>
                <w:sz w:val="28"/>
                <w:szCs w:val="28"/>
                <w:shd w:val="clear" w:color="auto" w:fill="FFFFFF"/>
                <w:lang w:eastAsia="ru-RU"/>
              </w:rPr>
              <w:t xml:space="preserve"> стан зберігання зброї, спеціальних засобів, майна відділення та  утримання їх у належному стані.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5) знає обстановку на закріплених об’єктах (території) і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вносить командиру взводу охорони пропозиції щодо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 xml:space="preserve">вдосконалення  організації охорони об’єкту суду (органу чи установи системи правосуддя) та використання нарядів; 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6) здійснює підбір співробітників відділення до складу нарядів з урахуванням морально-ділових та психологічних якостей;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7) організовує  розстановку  сил та засобів відділення;</w:t>
            </w:r>
          </w:p>
          <w:p w:rsidR="00326A9D" w:rsidRPr="00326A9D" w:rsidRDefault="006C7BAE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веде кожного дня облік та аналіз результатів виконання завдань служби співробітниками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10) підбиває підсумки виконання завдань служби особовим складом відділення, дає оцінку кожному співробітнику відділення;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6C7BAE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) за дорученням командира взводу виконує інші повноваження, які належать до його компетенції.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tbl>
            <w:tblPr>
              <w:tblW w:w="9781" w:type="dxa"/>
              <w:tblInd w:w="108" w:type="dxa"/>
              <w:tblLayout w:type="fixed"/>
              <w:tblLook w:val="04A0" w:firstRow="1" w:lastRow="0" w:firstColumn="1" w:lastColumn="0" w:noHBand="0" w:noVBand="1"/>
            </w:tblPr>
            <w:tblGrid>
              <w:gridCol w:w="9781"/>
            </w:tblGrid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2. Умови оплати праці: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3350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250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  <w:hideMark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</w:p>
              </w:tc>
            </w:tr>
            <w:tr w:rsidR="00326A9D" w:rsidRPr="00326A9D" w:rsidTr="00714A5A">
              <w:trPr>
                <w:trHeight w:val="319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безстроково.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14A5A">
              <w:trPr>
                <w:trHeight w:val="408"/>
              </w:trPr>
              <w:tc>
                <w:tcPr>
                  <w:tcW w:w="9781" w:type="dxa"/>
                </w:tcPr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            </w:r>
                </w:p>
                <w:p w:rsid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FE1F1B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26A9D" w:rsidRDefault="007D297F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з 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08.00 год. 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травня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916B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 w:rsidR="009A307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9A307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травня</w:t>
                  </w:r>
                  <w:r w:rsidR="005378D8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326A9D" w:rsidRPr="00F033E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за </w:t>
                  </w:r>
                  <w:proofErr w:type="spellStart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адресою</w:t>
                  </w:r>
                  <w:proofErr w:type="spellEnd"/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: </w:t>
                  </w:r>
                  <w:r w:rsidR="00326A9D" w:rsidRPr="003E519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м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.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bookmarkStart w:id="0" w:name="_GoBack"/>
                  <w:bookmarkEnd w:id="0"/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 xml:space="preserve">На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командира </w:t>
                  </w:r>
                  <w:r w:rsidR="00CA3AF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відділення </w:t>
                  </w:r>
                  <w:r w:rsidR="00BE560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взводу </w:t>
                  </w:r>
                  <w:r w:rsidR="00FE1F1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охорони 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підрозділу охорони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(для охорони об’єктів в м. 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Світловодськ, Знам’янка</w:t>
                  </w:r>
                  <w:r w:rsidR="0005381A" w:rsidRP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326A9D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6A7CBA">
                  <w:pPr>
                    <w:spacing w:after="0" w:line="240" w:lineRule="auto"/>
                    <w:ind w:right="459" w:firstLine="31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291AA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F1752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червня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202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року з 08.</w:t>
                  </w:r>
                  <w:r w:rsidR="00CA3AF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326A9D">
            <w:pPr>
              <w:spacing w:after="0" w:line="240" w:lineRule="auto"/>
              <w:ind w:right="459" w:firstLine="318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FE1F1B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 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8D08B8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7" w:history="1"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="00326A9D" w:rsidRPr="00326A9D">
                <w:rPr>
                  <w:rFonts w:ascii="Times New Roman" w:hAnsi="Times New Roman"/>
                  <w:b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14A5A">
        <w:trPr>
          <w:trHeight w:val="191"/>
        </w:trPr>
        <w:tc>
          <w:tcPr>
            <w:tcW w:w="9639" w:type="dxa"/>
            <w:gridSpan w:val="3"/>
          </w:tcPr>
          <w:p w:rsidR="00326A9D" w:rsidRPr="00326A9D" w:rsidRDefault="00326A9D" w:rsidP="000276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повна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загальна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середня освіта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проходження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правоохоронних органах чи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військових формуваннях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, органах системи правосуддя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ніж 2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2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210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мовою.</w:t>
            </w: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рівне ставлення та повага до колег.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здатність 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Особистісні компетенції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230" w:type="dxa"/>
            <w:gridSpan w:val="2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9639" w:type="dxa"/>
            <w:gridSpan w:val="3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знання.</w:t>
            </w: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14A5A">
        <w:trPr>
          <w:trHeight w:val="408"/>
        </w:trPr>
        <w:tc>
          <w:tcPr>
            <w:tcW w:w="4409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230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  <w:p w:rsidR="00326A9D" w:rsidRPr="00326A9D" w:rsidRDefault="00326A9D" w:rsidP="00326A9D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</w:p>
        </w:tc>
      </w:tr>
    </w:tbl>
    <w:p w:rsidR="008F3B95" w:rsidRPr="008F3B95" w:rsidRDefault="00326A9D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br w:type="page"/>
      </w:r>
      <w:r w:rsidR="008F3B95"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8F3B95" w:rsidRPr="008F3B95" w:rsidRDefault="008F3B95" w:rsidP="008F3B95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 xml:space="preserve">управління Служби судової охорони у </w:t>
      </w:r>
      <w:r w:rsidR="002D1259">
        <w:rPr>
          <w:rFonts w:ascii="Times New Roman" w:hAnsi="Times New Roman"/>
          <w:sz w:val="28"/>
          <w:szCs w:val="28"/>
        </w:rPr>
        <w:t>Кіровоградській області</w:t>
      </w:r>
      <w:r w:rsidR="002D1259">
        <w:rPr>
          <w:rFonts w:ascii="Times New Roman" w:hAnsi="Times New Roman"/>
          <w:sz w:val="28"/>
          <w:szCs w:val="28"/>
        </w:rPr>
        <w:br/>
        <w:t xml:space="preserve">від </w:t>
      </w:r>
      <w:r w:rsidR="006F1752">
        <w:rPr>
          <w:rFonts w:ascii="Times New Roman" w:hAnsi="Times New Roman"/>
          <w:sz w:val="28"/>
          <w:szCs w:val="28"/>
        </w:rPr>
        <w:t>20</w:t>
      </w:r>
      <w:r w:rsidR="002D1259">
        <w:rPr>
          <w:rFonts w:ascii="Times New Roman" w:hAnsi="Times New Roman"/>
          <w:sz w:val="28"/>
          <w:szCs w:val="28"/>
        </w:rPr>
        <w:t>.</w:t>
      </w:r>
      <w:r w:rsidR="00E30114">
        <w:rPr>
          <w:rFonts w:ascii="Times New Roman" w:hAnsi="Times New Roman"/>
          <w:sz w:val="28"/>
          <w:szCs w:val="28"/>
        </w:rPr>
        <w:t>0</w:t>
      </w:r>
      <w:r w:rsidR="006F1752">
        <w:rPr>
          <w:rFonts w:ascii="Times New Roman" w:hAnsi="Times New Roman"/>
          <w:sz w:val="28"/>
          <w:szCs w:val="28"/>
        </w:rPr>
        <w:t>5</w:t>
      </w:r>
      <w:r w:rsidR="002D1259">
        <w:rPr>
          <w:rFonts w:ascii="Times New Roman" w:hAnsi="Times New Roman"/>
          <w:sz w:val="28"/>
          <w:szCs w:val="28"/>
        </w:rPr>
        <w:t>.202</w:t>
      </w:r>
      <w:r w:rsidR="00E30114">
        <w:rPr>
          <w:rFonts w:ascii="Times New Roman" w:hAnsi="Times New Roman"/>
          <w:sz w:val="28"/>
          <w:szCs w:val="28"/>
        </w:rPr>
        <w:t>1</w:t>
      </w:r>
      <w:r w:rsidR="002D1259">
        <w:rPr>
          <w:rFonts w:ascii="Times New Roman" w:hAnsi="Times New Roman"/>
          <w:sz w:val="28"/>
          <w:szCs w:val="28"/>
        </w:rPr>
        <w:t xml:space="preserve"> </w:t>
      </w:r>
      <w:r w:rsidRPr="008F3B95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6F1752">
        <w:rPr>
          <w:rFonts w:ascii="Times New Roman" w:hAnsi="Times New Roman"/>
          <w:sz w:val="28"/>
          <w:szCs w:val="28"/>
        </w:rPr>
        <w:t>93</w:t>
      </w:r>
      <w:r w:rsidR="006955D9">
        <w:rPr>
          <w:rFonts w:ascii="Times New Roman" w:hAnsi="Times New Roman"/>
          <w:sz w:val="28"/>
          <w:szCs w:val="28"/>
        </w:rPr>
        <w:t xml:space="preserve"> АГ</w:t>
      </w: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8F3B95" w:rsidRPr="008F3B95" w:rsidRDefault="008F3B95" w:rsidP="00F666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І категорії </w:t>
      </w:r>
      <w:r w:rsidR="00291AA2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підрозділу</w:t>
      </w:r>
      <w:proofErr w:type="spellEnd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8E18D9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34031A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 w:rsidR="0034031A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="00D137B7"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 xml:space="preserve"> в м. </w:t>
      </w:r>
      <w:proofErr w:type="spellStart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Світловодськ</w:t>
      </w:r>
      <w:proofErr w:type="spellEnd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 xml:space="preserve">, м. </w:t>
      </w:r>
      <w:proofErr w:type="spellStart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Знам</w:t>
      </w:r>
      <w:r w:rsidR="004A0F15" w:rsidRPr="004A0F15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янка</w:t>
      </w:r>
      <w:proofErr w:type="spellEnd"/>
      <w:r w:rsidR="00D137B7"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8F3B95" w:rsidRPr="008F3B95" w:rsidRDefault="008F3B95" w:rsidP="008E18D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1. Основні посадові обов’язки контролера І категорії</w:t>
      </w:r>
      <w:r w:rsidR="00F6661B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підрозділу охорони Територіального управління Служби судової охорони у Кіровоградській області</w:t>
      </w:r>
      <w:r w:rsidR="00D137B7"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4A0F15">
        <w:rPr>
          <w:rFonts w:ascii="Times New Roman" w:hAnsi="Times New Roman"/>
          <w:b/>
          <w:sz w:val="28"/>
          <w:szCs w:val="28"/>
          <w:lang w:eastAsia="ru-RU"/>
        </w:rPr>
        <w:t>Світловодськ, м. Знам’янка</w:t>
      </w:r>
      <w:r w:rsidR="00D137B7" w:rsidRPr="006955D9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F6661B" w:rsidRDefault="008F3B95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1) </w:t>
      </w:r>
      <w:r w:rsidR="00F6661B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забезпечує виконання покладених на відділення завдань </w:t>
      </w:r>
      <w:r w:rsidR="00584C07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 всіма напрямками службової діяльності;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2) 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здійснює завдання по забезпеченню охорони судів, органів та установ системи правосуддя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 w:rsidR="008F3B95"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3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забезпечує пропуск осіб до будинків (приміщень) судів, органів та установ системи правосуддя та на їх територію транспортних засобів;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8F3B95" w:rsidRPr="008F3B95" w:rsidRDefault="00584C07" w:rsidP="008F3B95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8F3B95" w:rsidRPr="008F3B95" w:rsidRDefault="00584C07" w:rsidP="008F3B95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="008F3B95"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8F3B95" w:rsidRPr="008F3B95" w:rsidRDefault="008F3B95" w:rsidP="008F3B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3260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8F3B95" w:rsidRPr="008F3B95" w:rsidRDefault="008F3B95" w:rsidP="008F3B95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8F3B95" w:rsidRPr="00297DB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4F10EB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 w:rsidR="004F10EB"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4F10EB" w:rsidRPr="00326A9D" w:rsidRDefault="004F10EB" w:rsidP="004F10E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08.00 год. </w:t>
      </w:r>
      <w:r w:rsidR="004A0F15">
        <w:rPr>
          <w:rFonts w:ascii="Times New Roman" w:hAnsi="Times New Roman"/>
          <w:sz w:val="28"/>
          <w:szCs w:val="28"/>
          <w:lang w:eastAsia="ru-RU"/>
        </w:rPr>
        <w:t>20</w:t>
      </w:r>
      <w:r w:rsidR="004F10EB">
        <w:rPr>
          <w:rFonts w:ascii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 w:rsidR="004A0F15">
        <w:rPr>
          <w:rFonts w:ascii="Times New Roman" w:hAnsi="Times New Roman"/>
          <w:sz w:val="28"/>
          <w:szCs w:val="28"/>
          <w:lang w:val="ru-RU" w:eastAsia="ru-RU"/>
        </w:rPr>
        <w:t>травня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11104A">
        <w:rPr>
          <w:rFonts w:ascii="Times New Roman" w:hAnsi="Times New Roman"/>
          <w:sz w:val="28"/>
          <w:szCs w:val="28"/>
          <w:lang w:eastAsia="ru-RU"/>
        </w:rPr>
        <w:t>3</w:t>
      </w:r>
      <w:r w:rsidR="004A0F15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A0F15">
        <w:rPr>
          <w:rFonts w:ascii="Times New Roman" w:hAnsi="Times New Roman"/>
          <w:sz w:val="28"/>
          <w:szCs w:val="28"/>
          <w:lang w:eastAsia="ru-RU"/>
        </w:rPr>
        <w:t>травня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297DB5"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</w:t>
      </w:r>
      <w:proofErr w:type="spellStart"/>
      <w:r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3E519E">
        <w:rPr>
          <w:rFonts w:ascii="Times New Roman" w:hAnsi="Times New Roman"/>
          <w:sz w:val="28"/>
          <w:szCs w:val="28"/>
          <w:lang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. Кропивницький, вул. </w:t>
      </w:r>
      <w:r w:rsidRPr="003E519E">
        <w:rPr>
          <w:rFonts w:ascii="Times New Roman" w:hAnsi="Times New Roman"/>
          <w:sz w:val="28"/>
          <w:szCs w:val="28"/>
          <w:lang w:eastAsia="ru-RU"/>
        </w:rPr>
        <w:t>Велика Перспективна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E519E">
        <w:rPr>
          <w:rFonts w:ascii="Times New Roman" w:hAnsi="Times New Roman"/>
          <w:sz w:val="28"/>
          <w:szCs w:val="28"/>
          <w:lang w:eastAsia="ru-RU"/>
        </w:rPr>
        <w:t>3</w:t>
      </w:r>
      <w:r w:rsidRPr="008F3B95">
        <w:rPr>
          <w:rFonts w:ascii="Times New Roman" w:hAnsi="Times New Roman"/>
          <w:sz w:val="28"/>
          <w:szCs w:val="28"/>
          <w:lang w:eastAsia="ru-RU"/>
        </w:rPr>
        <w:t>3.</w:t>
      </w:r>
    </w:p>
    <w:p w:rsidR="008F3B95" w:rsidRPr="008F3B95" w:rsidRDefault="008F3B95" w:rsidP="008F3B9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 категорії </w:t>
      </w:r>
      <w:r w:rsidR="004A0F15">
        <w:rPr>
          <w:rFonts w:ascii="Times New Roman" w:hAnsi="Times New Roman"/>
          <w:sz w:val="28"/>
          <w:szCs w:val="28"/>
          <w:lang w:eastAsia="ru-RU"/>
        </w:rPr>
        <w:t>п</w:t>
      </w:r>
      <w:r w:rsidRPr="008F3B95">
        <w:rPr>
          <w:rFonts w:ascii="Times New Roman" w:hAnsi="Times New Roman"/>
          <w:sz w:val="28"/>
          <w:szCs w:val="28"/>
          <w:lang w:eastAsia="ru-RU"/>
        </w:rPr>
        <w:t>ідрозділу охорони Територіального управління Служби судової охорони у Кіровоградській області</w:t>
      </w:r>
      <w:r w:rsidR="00A3569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4A0F15">
        <w:rPr>
          <w:rFonts w:ascii="Times New Roman" w:hAnsi="Times New Roman"/>
          <w:sz w:val="28"/>
          <w:szCs w:val="28"/>
          <w:lang w:eastAsia="ru-RU"/>
        </w:rPr>
        <w:t>Світловодськ, Знам’янка</w:t>
      </w:r>
      <w:r w:rsidR="00A35696" w:rsidRPr="00297DB5">
        <w:rPr>
          <w:rFonts w:ascii="Times New Roman" w:hAnsi="Times New Roman"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8F3B95" w:rsidRPr="008F3B95" w:rsidTr="00B006E1">
        <w:trPr>
          <w:trHeight w:val="408"/>
        </w:trPr>
        <w:tc>
          <w:tcPr>
            <w:tcW w:w="9639" w:type="dxa"/>
          </w:tcPr>
          <w:p w:rsidR="008F3B95" w:rsidRPr="008F3B95" w:rsidRDefault="008F3B95" w:rsidP="008F3B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3,</w:t>
            </w:r>
            <w:r w:rsidR="00A3569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11104A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4A0F1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="002F2AA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A0F15">
              <w:rPr>
                <w:rFonts w:ascii="Times New Roman" w:hAnsi="Times New Roman"/>
                <w:sz w:val="28"/>
                <w:szCs w:val="28"/>
                <w:lang w:eastAsia="ru-RU"/>
              </w:rPr>
              <w:t>червня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4F10E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року з 08.</w:t>
            </w:r>
            <w:r w:rsidR="00297DB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8F3B95" w:rsidRPr="008F3B95" w:rsidRDefault="008F3B95" w:rsidP="008F3B95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710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 w:rsidR="00DE655C"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color w:val="0000FF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8F3B95" w:rsidRPr="008F3B95" w:rsidRDefault="008F3B95" w:rsidP="008F3B95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овна загальна середня освіта.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проходження служби у правоохоронних органах чи військових формуваннях, органах системи правосуддя -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не менше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ніж 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 р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ік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8F3B95" w:rsidRPr="008F3B95" w:rsidRDefault="006C2453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</w:t>
                  </w:r>
                  <w:r w:rsidR="008F3B95"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ільне володіння державною мовою.</w:t>
                  </w: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вміння аргументовано висловлювати свою думку;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  <w:p w:rsidR="008F3B95" w:rsidRPr="008F3B95" w:rsidRDefault="008F3B95" w:rsidP="008F3B95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8F3B95" w:rsidRPr="008F3B95" w:rsidRDefault="008F3B95" w:rsidP="008F3B9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lastRenderedPageBreak/>
                    <w:t>Професійні знання</w:t>
                  </w:r>
                </w:p>
              </w:tc>
            </w:tr>
            <w:tr w:rsidR="008F3B95" w:rsidRPr="008F3B95" w:rsidTr="00B006E1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8F3B95" w:rsidRPr="008F3B95" w:rsidRDefault="008F3B95" w:rsidP="008F3B95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8F3B95" w:rsidRPr="008F3B95" w:rsidRDefault="008F3B95" w:rsidP="008F3B95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8F3B95" w:rsidRPr="008F3B95" w:rsidRDefault="008F3B95" w:rsidP="008F3B95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8F3B95" w:rsidRPr="008F3B95" w:rsidRDefault="008F3B95" w:rsidP="008F3B95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F3B95" w:rsidRDefault="008F3B95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1104A" w:rsidRDefault="0011104A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52B88" w:rsidRDefault="00552B88" w:rsidP="0026674E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552B88" w:rsidRDefault="00552B88" w:rsidP="0026674E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552B88" w:rsidRDefault="00552B88" w:rsidP="0026674E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ЗАТВЕРДЖЕНО</w:t>
      </w:r>
    </w:p>
    <w:p w:rsidR="0026674E" w:rsidRPr="008F3B95" w:rsidRDefault="0026674E" w:rsidP="0026674E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26674E" w:rsidRPr="008F3B95" w:rsidRDefault="0026674E" w:rsidP="0026674E">
      <w:pPr>
        <w:spacing w:after="0" w:line="240" w:lineRule="auto"/>
        <w:ind w:left="4962"/>
        <w:contextualSpacing/>
        <w:rPr>
          <w:rFonts w:ascii="Times New Roman" w:hAnsi="Times New Roman"/>
          <w:sz w:val="28"/>
          <w:szCs w:val="28"/>
        </w:rPr>
      </w:pPr>
      <w:r w:rsidRPr="008F3B95">
        <w:rPr>
          <w:rFonts w:ascii="Times New Roman" w:hAnsi="Times New Roman"/>
          <w:sz w:val="28"/>
          <w:szCs w:val="28"/>
        </w:rPr>
        <w:t>управління Служби судової охорон</w:t>
      </w:r>
      <w:r>
        <w:rPr>
          <w:rFonts w:ascii="Times New Roman" w:hAnsi="Times New Roman"/>
          <w:sz w:val="28"/>
          <w:szCs w:val="28"/>
        </w:rPr>
        <w:t>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4A0F15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 w:rsidR="004A0F1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.2021 </w:t>
      </w:r>
      <w:r w:rsidRPr="008F3B95">
        <w:rPr>
          <w:rFonts w:ascii="Times New Roman" w:hAnsi="Times New Roman"/>
          <w:sz w:val="28"/>
          <w:szCs w:val="28"/>
        </w:rPr>
        <w:t xml:space="preserve">№ </w:t>
      </w:r>
      <w:r w:rsidR="004A0F15"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 xml:space="preserve"> АГ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контролера                  </w:t>
      </w:r>
      <w:r w:rsidRPr="008F3B95">
        <w:rPr>
          <w:rFonts w:ascii="Times New Roman" w:hAnsi="Times New Roman"/>
          <w:b/>
          <w:sz w:val="28"/>
          <w:szCs w:val="28"/>
          <w:lang w:val="ru-RU" w:eastAsia="ru-RU"/>
        </w:rPr>
        <w:t>І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І категорії   підрозділу охорони 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(для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охорони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об</w:t>
      </w:r>
      <w:r w:rsidRPr="0034031A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єктів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в </w:t>
      </w:r>
      <w:r w:rsidR="00B91385"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м. </w:t>
      </w:r>
      <w:proofErr w:type="spellStart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Світловодськ</w:t>
      </w:r>
      <w:proofErr w:type="spellEnd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 w:rsidR="00B91385">
        <w:rPr>
          <w:rFonts w:ascii="Times New Roman" w:hAnsi="Times New Roman"/>
          <w:b/>
          <w:sz w:val="28"/>
          <w:szCs w:val="28"/>
          <w:lang w:val="ru-RU" w:eastAsia="ru-RU"/>
        </w:rPr>
        <w:t xml:space="preserve">та м. </w:t>
      </w:r>
      <w:proofErr w:type="spellStart"/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Знам</w:t>
      </w:r>
      <w:r w:rsidR="004A0F15" w:rsidRPr="004A0F15">
        <w:rPr>
          <w:rFonts w:ascii="Times New Roman" w:hAnsi="Times New Roman"/>
          <w:b/>
          <w:sz w:val="28"/>
          <w:szCs w:val="28"/>
          <w:lang w:val="ru-RU" w:eastAsia="ru-RU"/>
        </w:rPr>
        <w:t>’</w:t>
      </w:r>
      <w:r w:rsidR="004A0F15">
        <w:rPr>
          <w:rFonts w:ascii="Times New Roman" w:hAnsi="Times New Roman"/>
          <w:b/>
          <w:sz w:val="28"/>
          <w:szCs w:val="28"/>
          <w:lang w:val="ru-RU" w:eastAsia="ru-RU"/>
        </w:rPr>
        <w:t>янка</w:t>
      </w:r>
      <w:proofErr w:type="spellEnd"/>
      <w:r>
        <w:rPr>
          <w:rFonts w:ascii="Times New Roman" w:hAnsi="Times New Roman"/>
          <w:b/>
          <w:sz w:val="28"/>
          <w:szCs w:val="28"/>
          <w:lang w:val="ru-RU" w:eastAsia="ru-RU"/>
        </w:rPr>
        <w:t>)</w:t>
      </w: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1. Основні посадові обов’язки контролера ІІ категорії  підрозділу охорони Територіального управління 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CB04C4">
        <w:rPr>
          <w:rFonts w:ascii="Times New Roman" w:hAnsi="Times New Roman"/>
          <w:b/>
          <w:sz w:val="28"/>
          <w:szCs w:val="28"/>
          <w:lang w:eastAsia="ru-RU"/>
        </w:rPr>
        <w:t xml:space="preserve">(для охорони об’єктів в м. </w:t>
      </w:r>
      <w:r w:rsidR="004A0F15">
        <w:rPr>
          <w:rFonts w:ascii="Times New Roman" w:hAnsi="Times New Roman"/>
          <w:b/>
          <w:sz w:val="28"/>
          <w:szCs w:val="28"/>
          <w:lang w:eastAsia="ru-RU"/>
        </w:rPr>
        <w:t xml:space="preserve">Світловодськ, </w:t>
      </w:r>
      <w:r w:rsidR="00B91385">
        <w:rPr>
          <w:rFonts w:ascii="Times New Roman" w:hAnsi="Times New Roman"/>
          <w:b/>
          <w:sz w:val="28"/>
          <w:szCs w:val="28"/>
          <w:lang w:eastAsia="ru-RU"/>
        </w:rPr>
        <w:t xml:space="preserve">          м. </w:t>
      </w:r>
      <w:r w:rsidR="004A0F15">
        <w:rPr>
          <w:rFonts w:ascii="Times New Roman" w:hAnsi="Times New Roman"/>
          <w:b/>
          <w:sz w:val="28"/>
          <w:szCs w:val="28"/>
          <w:lang w:eastAsia="ru-RU"/>
        </w:rPr>
        <w:t>Знам’янка</w:t>
      </w:r>
      <w:r w:rsidRPr="00CB04C4">
        <w:rPr>
          <w:rFonts w:ascii="Times New Roman" w:hAnsi="Times New Roman"/>
          <w:b/>
          <w:sz w:val="28"/>
          <w:szCs w:val="28"/>
          <w:lang w:eastAsia="ru-RU"/>
        </w:rPr>
        <w:t>)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</w:p>
    <w:p w:rsidR="0026674E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1) здійснює завдання по забезпеченню охорони судів, органів та установ системи правосуддя;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2) забезпечує пропуск осіб до будинків (приміщень) судів, органів й установ системи правосуддя та на їх територію транспортних засобів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3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) підтримує громадський порядок у суді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припиняє прояви неповаги до суду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 xml:space="preserve">, </w:t>
      </w:r>
      <w:r w:rsidRPr="008F3B95">
        <w:rPr>
          <w:rFonts w:ascii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забезпечує у суді безпеку учасників судового процесу;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здійснює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запобігає недопущення чи припинення протиправних дій щодо нього;</w:t>
      </w:r>
    </w:p>
    <w:p w:rsidR="0026674E" w:rsidRPr="008F3B95" w:rsidRDefault="0026674E" w:rsidP="0026674E">
      <w:pPr>
        <w:shd w:val="clear" w:color="auto" w:fill="FFFFFF"/>
        <w:spacing w:after="0" w:line="240" w:lineRule="auto"/>
        <w:ind w:firstLine="462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5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знає умови та порядок застосування спеціальних засобів, зброї, фізичного впливу;</w:t>
      </w:r>
    </w:p>
    <w:p w:rsidR="0026674E" w:rsidRPr="008F3B95" w:rsidRDefault="0026674E" w:rsidP="0026674E">
      <w:pPr>
        <w:spacing w:after="0" w:line="240" w:lineRule="auto"/>
        <w:ind w:firstLine="462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6</w:t>
      </w:r>
      <w:r w:rsidRPr="008F3B95">
        <w:rPr>
          <w:rFonts w:ascii="Times New Roman" w:hAnsi="Times New Roman"/>
          <w:color w:val="000000"/>
          <w:sz w:val="28"/>
          <w:szCs w:val="28"/>
          <w:lang w:eastAsia="ru-RU"/>
        </w:rPr>
        <w:t>) за дорученням командира відділення виконує інші повноваження, які належать до його компетенції.</w:t>
      </w:r>
    </w:p>
    <w:p w:rsidR="0026674E" w:rsidRPr="008F3B95" w:rsidRDefault="0026674E" w:rsidP="0026674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p w:rsidR="0026674E" w:rsidRPr="008F3B95" w:rsidRDefault="0026674E" w:rsidP="0026674E">
      <w:pPr>
        <w:tabs>
          <w:tab w:val="left" w:pos="5812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1) посадовий оклад – 3170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3. Інформація про строковість чи безстроковість призначення на посаду: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26674E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26674E" w:rsidRPr="008F3B95" w:rsidRDefault="0026674E" w:rsidP="002667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sz w:val="28"/>
          <w:szCs w:val="28"/>
          <w:lang w:eastAsia="ru-RU"/>
        </w:rPr>
        <w:t>сертифікати нарколога і психіатра.</w:t>
      </w:r>
    </w:p>
    <w:p w:rsidR="0026674E" w:rsidRPr="0087606F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 зокрема такі, що підтверджують її відповідність кваліфікаційним вимогам.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Документи приймаються з 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08.00 год. </w:t>
      </w:r>
      <w:r w:rsidR="004A0F15">
        <w:rPr>
          <w:rFonts w:ascii="Times New Roman" w:hAnsi="Times New Roman"/>
          <w:sz w:val="28"/>
          <w:szCs w:val="28"/>
          <w:lang w:eastAsia="ru-RU"/>
        </w:rPr>
        <w:t>20 травня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до 16.30 год.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</w:t>
      </w:r>
      <w:r w:rsidR="00FD1A49">
        <w:rPr>
          <w:rFonts w:ascii="Times New Roman" w:hAnsi="Times New Roman"/>
          <w:sz w:val="28"/>
          <w:szCs w:val="28"/>
          <w:lang w:eastAsia="ru-RU"/>
        </w:rPr>
        <w:t>31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D1A49">
        <w:rPr>
          <w:rFonts w:ascii="Times New Roman" w:hAnsi="Times New Roman"/>
          <w:sz w:val="28"/>
          <w:szCs w:val="28"/>
          <w:lang w:eastAsia="ru-RU"/>
        </w:rPr>
        <w:t>травня</w:t>
      </w:r>
      <w:r w:rsidRPr="008F3B95">
        <w:rPr>
          <w:rFonts w:ascii="Times New Roman" w:hAnsi="Times New Roman"/>
          <w:color w:val="FF0000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202</w:t>
      </w:r>
      <w:r>
        <w:rPr>
          <w:rFonts w:ascii="Times New Roman" w:hAnsi="Times New Roman"/>
          <w:sz w:val="28"/>
          <w:szCs w:val="28"/>
          <w:lang w:eastAsia="ru-RU"/>
        </w:rPr>
        <w:t>1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року, за </w:t>
      </w:r>
      <w:proofErr w:type="spellStart"/>
      <w:r w:rsidRPr="008F3B95">
        <w:rPr>
          <w:rFonts w:ascii="Times New Roman" w:hAnsi="Times New Roman"/>
          <w:sz w:val="28"/>
          <w:szCs w:val="28"/>
          <w:lang w:eastAsia="ru-RU"/>
        </w:rPr>
        <w:t>адресою</w:t>
      </w:r>
      <w:proofErr w:type="spellEnd"/>
      <w:r w:rsidRPr="008F3B95">
        <w:rPr>
          <w:rFonts w:ascii="Times New Roman" w:hAnsi="Times New Roman"/>
          <w:sz w:val="28"/>
          <w:szCs w:val="28"/>
          <w:lang w:eastAsia="ru-RU"/>
        </w:rPr>
        <w:t xml:space="preserve">: </w:t>
      </w:r>
      <w:r w:rsidRPr="003E519E">
        <w:rPr>
          <w:rFonts w:ascii="Times New Roman" w:hAnsi="Times New Roman"/>
          <w:sz w:val="28"/>
          <w:szCs w:val="28"/>
          <w:lang w:eastAsia="ru-RU"/>
        </w:rPr>
        <w:t>м</w:t>
      </w:r>
      <w:r w:rsidRPr="008F3B95">
        <w:rPr>
          <w:rFonts w:ascii="Times New Roman" w:hAnsi="Times New Roman"/>
          <w:sz w:val="28"/>
          <w:szCs w:val="28"/>
          <w:lang w:eastAsia="ru-RU"/>
        </w:rPr>
        <w:t>. Кропивницький, вул. Велика Перспективна, 33.</w:t>
      </w:r>
    </w:p>
    <w:p w:rsidR="0026674E" w:rsidRPr="008F3B95" w:rsidRDefault="0026674E" w:rsidP="0026674E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На контролера ІІ категорії  підрозділу охорони Територіального управління Служби судової охорони у Кіровоградській області </w:t>
      </w:r>
      <w:r w:rsidRPr="00CB04C4">
        <w:rPr>
          <w:rFonts w:ascii="Times New Roman" w:hAnsi="Times New Roman"/>
          <w:sz w:val="28"/>
          <w:szCs w:val="28"/>
          <w:lang w:eastAsia="ru-RU"/>
        </w:rPr>
        <w:t xml:space="preserve">(для охорони об’єктів в м. </w:t>
      </w:r>
      <w:r w:rsidR="00FD1A49">
        <w:rPr>
          <w:rFonts w:ascii="Times New Roman" w:hAnsi="Times New Roman"/>
          <w:sz w:val="28"/>
          <w:szCs w:val="28"/>
          <w:lang w:eastAsia="ru-RU"/>
        </w:rPr>
        <w:t>Світловодськ, м. Знам</w:t>
      </w:r>
      <w:r w:rsidR="00FD1A49" w:rsidRPr="00FD1A49">
        <w:rPr>
          <w:rFonts w:ascii="Times New Roman" w:hAnsi="Times New Roman"/>
          <w:sz w:val="28"/>
          <w:szCs w:val="28"/>
          <w:lang w:eastAsia="ru-RU"/>
        </w:rPr>
        <w:t>’</w:t>
      </w:r>
      <w:r w:rsidR="00FD1A49">
        <w:rPr>
          <w:rFonts w:ascii="Times New Roman" w:hAnsi="Times New Roman"/>
          <w:sz w:val="28"/>
          <w:szCs w:val="28"/>
          <w:lang w:eastAsia="ru-RU"/>
        </w:rPr>
        <w:t>янка</w:t>
      </w:r>
      <w:r w:rsidRPr="00CB04C4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26674E" w:rsidRPr="008F3B95" w:rsidTr="005235FA">
        <w:trPr>
          <w:trHeight w:val="408"/>
        </w:trPr>
        <w:tc>
          <w:tcPr>
            <w:tcW w:w="9639" w:type="dxa"/>
          </w:tcPr>
          <w:p w:rsidR="00B91385" w:rsidRDefault="00B91385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26674E" w:rsidRPr="008F3B95" w:rsidRDefault="0026674E" w:rsidP="00B91385">
            <w:pPr>
              <w:spacing w:after="0" w:line="240" w:lineRule="auto"/>
              <w:ind w:firstLine="32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lastRenderedPageBreak/>
              <w:t>м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. Кропивницький, вул.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Велика Перспективна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sz w:val="28"/>
                <w:szCs w:val="28"/>
                <w:lang w:val="ru-RU"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FD1A49">
              <w:rPr>
                <w:rFonts w:ascii="Times New Roman" w:hAnsi="Times New Roman"/>
                <w:sz w:val="28"/>
                <w:szCs w:val="28"/>
                <w:lang w:eastAsia="ru-RU"/>
              </w:rPr>
              <w:t>03 червня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2021 року з 08.3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0. </w:t>
            </w: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26674E" w:rsidRPr="008F3B95" w:rsidRDefault="0026674E" w:rsidP="005235FA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Михайлова Наталія Борисівна, 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710-46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03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hyperlink r:id="rId9" w:history="1"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val="en-US" w:eastAsia="ru-RU"/>
                </w:rPr>
                <w:t>kr</w:t>
              </w:r>
              <w:r w:rsidRPr="008F3B95">
                <w:rPr>
                  <w:rFonts w:ascii="Times New Roman" w:hAnsi="Times New Roman"/>
                  <w:sz w:val="28"/>
                  <w:szCs w:val="28"/>
                  <w:u w:val="single"/>
                  <w:lang w:eastAsia="ru-RU"/>
                </w:rPr>
                <w:t>@sso.court.gov.ua</w:t>
              </w:r>
            </w:hyperlink>
          </w:p>
          <w:p w:rsidR="0026674E" w:rsidRPr="008F3B95" w:rsidRDefault="0026674E" w:rsidP="005235FA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Повна загальна середня освіта.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Спеціального досвіду роботи не потребує.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мовою.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26674E" w:rsidRPr="008F3B95" w:rsidTr="005235FA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26674E" w:rsidRPr="008F3B95" w:rsidRDefault="0026674E" w:rsidP="005235FA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</w:tc>
            </w:tr>
            <w:tr w:rsidR="0026674E" w:rsidRPr="008F3B95" w:rsidTr="005235FA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26674E" w:rsidRPr="008F3B95" w:rsidRDefault="0026674E" w:rsidP="005235F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26674E" w:rsidRPr="008F3B95" w:rsidTr="005235FA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26674E" w:rsidRPr="008F3B95" w:rsidRDefault="0026674E" w:rsidP="005235FA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26674E" w:rsidRPr="008F3B95" w:rsidRDefault="0026674E" w:rsidP="005235FA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України, Положення про Службу судової охорони.</w:t>
                  </w:r>
                </w:p>
                <w:p w:rsidR="0026674E" w:rsidRPr="008F3B95" w:rsidRDefault="0026674E" w:rsidP="005235FA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26674E" w:rsidRPr="008F3B95" w:rsidRDefault="0026674E" w:rsidP="005235FA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26674E" w:rsidRPr="008F3B95" w:rsidRDefault="0026674E" w:rsidP="0026674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674E" w:rsidRDefault="0026674E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D1A49" w:rsidRDefault="00FD1A49" w:rsidP="00AF3504">
      <w:pPr>
        <w:ind w:left="6" w:firstLine="702"/>
        <w:contextualSpacing/>
        <w:jc w:val="center"/>
        <w:rPr>
          <w:b/>
        </w:rPr>
      </w:pPr>
    </w:p>
    <w:p w:rsidR="00AF3504" w:rsidRDefault="00AF3504" w:rsidP="008F3B95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AF3504" w:rsidSect="00B91385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75C4"/>
    <w:rsid w:val="001D01C5"/>
    <w:rsid w:val="001D11CE"/>
    <w:rsid w:val="001D2336"/>
    <w:rsid w:val="001D2D8D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4571"/>
    <w:rsid w:val="002C7AD1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E519E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4A25"/>
    <w:rsid w:val="004651FF"/>
    <w:rsid w:val="00471657"/>
    <w:rsid w:val="00484395"/>
    <w:rsid w:val="00484CD5"/>
    <w:rsid w:val="004926D6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FBB"/>
    <w:rsid w:val="006F355F"/>
    <w:rsid w:val="006F5E49"/>
    <w:rsid w:val="0070062D"/>
    <w:rsid w:val="00700CE0"/>
    <w:rsid w:val="007015AA"/>
    <w:rsid w:val="00703B89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900A42"/>
    <w:rsid w:val="00902092"/>
    <w:rsid w:val="009049AF"/>
    <w:rsid w:val="00904A97"/>
    <w:rsid w:val="00906790"/>
    <w:rsid w:val="0091570F"/>
    <w:rsid w:val="00915917"/>
    <w:rsid w:val="00916B59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B06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3017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7F0"/>
    <w:rsid w:val="00DA5C4E"/>
    <w:rsid w:val="00DA6F7F"/>
    <w:rsid w:val="00DA7000"/>
    <w:rsid w:val="00DA7ACA"/>
    <w:rsid w:val="00DC22B4"/>
    <w:rsid w:val="00DC5BEF"/>
    <w:rsid w:val="00DC6391"/>
    <w:rsid w:val="00DC7308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475B"/>
    <w:rsid w:val="00E80689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A1994D3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r@sso.court.gov.u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E9CD2E-0AED-4FAF-8493-623CFAB0C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17</Pages>
  <Words>4251</Words>
  <Characters>24233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42</cp:revision>
  <cp:lastPrinted>2021-05-20T07:17:00Z</cp:lastPrinted>
  <dcterms:created xsi:type="dcterms:W3CDTF">2020-11-05T13:53:00Z</dcterms:created>
  <dcterms:modified xsi:type="dcterms:W3CDTF">2021-05-20T08:47:00Z</dcterms:modified>
</cp:coreProperties>
</file>