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609D" w:rsidRPr="003F7C96" w:rsidRDefault="005C609D" w:rsidP="005C609D">
      <w:pPr>
        <w:spacing w:after="0" w:line="240" w:lineRule="auto"/>
        <w:ind w:left="4248" w:firstLine="708"/>
        <w:contextualSpacing/>
        <w:rPr>
          <w:rFonts w:ascii="Times New Roman" w:hAnsi="Times New Roman"/>
          <w:b/>
          <w:color w:val="000000"/>
          <w:sz w:val="28"/>
          <w:szCs w:val="28"/>
          <w:lang w:eastAsia="ru-RU"/>
        </w:rPr>
      </w:pPr>
      <w:r w:rsidRPr="003F7C96">
        <w:rPr>
          <w:rFonts w:ascii="Times New Roman" w:hAnsi="Times New Roman"/>
          <w:b/>
          <w:color w:val="000000"/>
          <w:sz w:val="28"/>
          <w:szCs w:val="28"/>
          <w:lang w:eastAsia="ru-RU"/>
        </w:rPr>
        <w:t>ЗАТВЕРДЖЕНО</w:t>
      </w:r>
    </w:p>
    <w:p w:rsidR="005C609D" w:rsidRPr="003F7C96" w:rsidRDefault="005C609D" w:rsidP="005C609D">
      <w:pPr>
        <w:spacing w:after="0" w:line="240" w:lineRule="auto"/>
        <w:ind w:left="4962"/>
        <w:contextualSpacing/>
        <w:rPr>
          <w:rFonts w:ascii="Times New Roman" w:hAnsi="Times New Roman"/>
          <w:sz w:val="28"/>
          <w:szCs w:val="28"/>
          <w:lang w:eastAsia="ru-RU"/>
        </w:rPr>
      </w:pPr>
      <w:r w:rsidRPr="003F7C96">
        <w:rPr>
          <w:rFonts w:ascii="Times New Roman" w:hAnsi="Times New Roman"/>
          <w:sz w:val="28"/>
          <w:szCs w:val="28"/>
          <w:lang w:eastAsia="ru-RU"/>
        </w:rPr>
        <w:t>Наказ начальника Територіального управління Служби судової охорон</w:t>
      </w:r>
      <w:r w:rsidR="002D1259">
        <w:rPr>
          <w:rFonts w:ascii="Times New Roman" w:hAnsi="Times New Roman"/>
          <w:sz w:val="28"/>
          <w:szCs w:val="28"/>
          <w:lang w:eastAsia="ru-RU"/>
        </w:rPr>
        <w:t>и у Кіровоградській області</w:t>
      </w:r>
      <w:r w:rsidR="002D1259">
        <w:rPr>
          <w:rFonts w:ascii="Times New Roman" w:hAnsi="Times New Roman"/>
          <w:sz w:val="28"/>
          <w:szCs w:val="28"/>
          <w:lang w:eastAsia="ru-RU"/>
        </w:rPr>
        <w:br/>
        <w:t xml:space="preserve">від </w:t>
      </w:r>
      <w:r w:rsidR="00CE0245">
        <w:rPr>
          <w:rFonts w:ascii="Times New Roman" w:hAnsi="Times New Roman"/>
          <w:sz w:val="28"/>
          <w:szCs w:val="28"/>
          <w:lang w:eastAsia="ru-RU"/>
        </w:rPr>
        <w:t>28</w:t>
      </w:r>
      <w:r w:rsidR="002D1259">
        <w:rPr>
          <w:rFonts w:ascii="Times New Roman" w:hAnsi="Times New Roman"/>
          <w:sz w:val="28"/>
          <w:szCs w:val="28"/>
          <w:lang w:eastAsia="ru-RU"/>
        </w:rPr>
        <w:t>.</w:t>
      </w:r>
      <w:r w:rsidR="00916B59">
        <w:rPr>
          <w:rFonts w:ascii="Times New Roman" w:hAnsi="Times New Roman"/>
          <w:sz w:val="28"/>
          <w:szCs w:val="28"/>
          <w:lang w:val="ru-RU" w:eastAsia="ru-RU"/>
        </w:rPr>
        <w:t>0</w:t>
      </w:r>
      <w:r w:rsidR="00AD0571">
        <w:rPr>
          <w:rFonts w:ascii="Times New Roman" w:hAnsi="Times New Roman"/>
          <w:sz w:val="28"/>
          <w:szCs w:val="28"/>
          <w:lang w:val="ru-RU" w:eastAsia="ru-RU"/>
        </w:rPr>
        <w:t>7</w:t>
      </w:r>
      <w:r w:rsidR="002D1259">
        <w:rPr>
          <w:rFonts w:ascii="Times New Roman" w:hAnsi="Times New Roman"/>
          <w:sz w:val="28"/>
          <w:szCs w:val="28"/>
          <w:lang w:eastAsia="ru-RU"/>
        </w:rPr>
        <w:t>.202</w:t>
      </w:r>
      <w:r w:rsidR="00916B59">
        <w:rPr>
          <w:rFonts w:ascii="Times New Roman" w:hAnsi="Times New Roman"/>
          <w:sz w:val="28"/>
          <w:szCs w:val="28"/>
          <w:lang w:val="ru-RU" w:eastAsia="ru-RU"/>
        </w:rPr>
        <w:t>1</w:t>
      </w:r>
      <w:r w:rsidR="002D1259">
        <w:rPr>
          <w:rFonts w:ascii="Times New Roman" w:hAnsi="Times New Roman"/>
          <w:sz w:val="28"/>
          <w:szCs w:val="28"/>
          <w:lang w:eastAsia="ru-RU"/>
        </w:rPr>
        <w:t xml:space="preserve"> </w:t>
      </w:r>
      <w:r w:rsidRPr="003F7C96">
        <w:rPr>
          <w:rFonts w:ascii="Times New Roman" w:hAnsi="Times New Roman"/>
          <w:sz w:val="28"/>
          <w:szCs w:val="28"/>
          <w:lang w:eastAsia="ru-RU"/>
        </w:rPr>
        <w:t xml:space="preserve">№ </w:t>
      </w:r>
      <w:r w:rsidR="00CE0245">
        <w:rPr>
          <w:rFonts w:ascii="Times New Roman" w:hAnsi="Times New Roman"/>
          <w:sz w:val="28"/>
          <w:szCs w:val="28"/>
          <w:lang w:eastAsia="ru-RU"/>
        </w:rPr>
        <w:t>143</w:t>
      </w:r>
      <w:r w:rsidR="006955D9">
        <w:rPr>
          <w:rFonts w:ascii="Times New Roman" w:hAnsi="Times New Roman"/>
          <w:sz w:val="28"/>
          <w:szCs w:val="28"/>
          <w:lang w:eastAsia="ru-RU"/>
        </w:rPr>
        <w:t xml:space="preserve"> АГ</w:t>
      </w:r>
    </w:p>
    <w:p w:rsidR="00326A9D" w:rsidRPr="00326A9D" w:rsidRDefault="00326A9D" w:rsidP="00326A9D">
      <w:pPr>
        <w:spacing w:after="0" w:line="240" w:lineRule="auto"/>
        <w:jc w:val="center"/>
        <w:rPr>
          <w:rFonts w:ascii="Times New Roman" w:hAnsi="Times New Roman"/>
          <w:b/>
          <w:sz w:val="28"/>
          <w:szCs w:val="28"/>
          <w:lang w:eastAsia="ru-RU"/>
        </w:rPr>
      </w:pPr>
    </w:p>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26A9D" w:rsidRP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26A9D" w:rsidRDefault="00326A9D" w:rsidP="004F10EB">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sidR="00F9615A">
        <w:rPr>
          <w:rFonts w:ascii="Times New Roman" w:hAnsi="Times New Roman"/>
          <w:b/>
          <w:sz w:val="28"/>
          <w:szCs w:val="24"/>
          <w:lang w:eastAsia="ru-RU"/>
        </w:rPr>
        <w:t xml:space="preserve">ндира </w:t>
      </w:r>
      <w:r w:rsidR="00916B59" w:rsidRPr="00755B5A">
        <w:rPr>
          <w:rFonts w:ascii="Times New Roman" w:hAnsi="Times New Roman"/>
          <w:b/>
          <w:sz w:val="28"/>
          <w:szCs w:val="24"/>
          <w:lang w:eastAsia="ru-RU"/>
        </w:rPr>
        <w:t xml:space="preserve"> </w:t>
      </w:r>
      <w:r w:rsidR="00F9615A">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підрозділу охорони </w:t>
      </w:r>
      <w:r w:rsidR="004F10EB"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sidR="0087606F">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sidR="0087606F">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sidR="0034031A">
        <w:rPr>
          <w:rFonts w:ascii="Times New Roman" w:hAnsi="Times New Roman"/>
          <w:b/>
          <w:sz w:val="28"/>
          <w:szCs w:val="24"/>
          <w:lang w:eastAsia="ru-RU"/>
        </w:rPr>
        <w:t xml:space="preserve"> </w:t>
      </w:r>
      <w:r w:rsidR="0034031A" w:rsidRPr="00755B5A">
        <w:rPr>
          <w:rFonts w:ascii="Times New Roman" w:hAnsi="Times New Roman"/>
          <w:b/>
          <w:sz w:val="28"/>
          <w:szCs w:val="28"/>
          <w:lang w:eastAsia="ru-RU"/>
        </w:rPr>
        <w:t xml:space="preserve">(для охорони об’єктів в м. </w:t>
      </w:r>
      <w:r w:rsidR="007C7088">
        <w:rPr>
          <w:rFonts w:ascii="Times New Roman" w:hAnsi="Times New Roman"/>
          <w:b/>
          <w:sz w:val="28"/>
          <w:szCs w:val="28"/>
          <w:lang w:eastAsia="ru-RU"/>
        </w:rPr>
        <w:t>Гайворон, м. Благовіщенське</w:t>
      </w:r>
      <w:r w:rsidR="003063BC" w:rsidRPr="00755B5A">
        <w:rPr>
          <w:rFonts w:ascii="Times New Roman" w:hAnsi="Times New Roman"/>
          <w:b/>
          <w:sz w:val="28"/>
          <w:szCs w:val="28"/>
          <w:lang w:eastAsia="ru-RU"/>
        </w:rPr>
        <w:t xml:space="preserve"> та </w:t>
      </w:r>
      <w:r w:rsidR="007C7088">
        <w:rPr>
          <w:rFonts w:ascii="Times New Roman" w:hAnsi="Times New Roman"/>
          <w:b/>
          <w:sz w:val="28"/>
          <w:szCs w:val="28"/>
          <w:lang w:eastAsia="ru-RU"/>
        </w:rPr>
        <w:t>с</w:t>
      </w:r>
      <w:r w:rsidR="00B91385">
        <w:rPr>
          <w:rFonts w:ascii="Times New Roman" w:hAnsi="Times New Roman"/>
          <w:b/>
          <w:sz w:val="28"/>
          <w:szCs w:val="28"/>
          <w:lang w:eastAsia="ru-RU"/>
        </w:rPr>
        <w:t>м</w:t>
      </w:r>
      <w:r w:rsidR="007C7088">
        <w:rPr>
          <w:rFonts w:ascii="Times New Roman" w:hAnsi="Times New Roman"/>
          <w:b/>
          <w:sz w:val="28"/>
          <w:szCs w:val="28"/>
          <w:lang w:eastAsia="ru-RU"/>
        </w:rPr>
        <w:t>т</w:t>
      </w:r>
      <w:r w:rsidR="00B91385">
        <w:rPr>
          <w:rFonts w:ascii="Times New Roman" w:hAnsi="Times New Roman"/>
          <w:b/>
          <w:sz w:val="28"/>
          <w:szCs w:val="28"/>
          <w:lang w:eastAsia="ru-RU"/>
        </w:rPr>
        <w:t xml:space="preserve">. </w:t>
      </w:r>
      <w:r w:rsidR="007C7088">
        <w:rPr>
          <w:rFonts w:ascii="Times New Roman" w:hAnsi="Times New Roman"/>
          <w:b/>
          <w:sz w:val="28"/>
          <w:szCs w:val="28"/>
          <w:lang w:eastAsia="ru-RU"/>
        </w:rPr>
        <w:t>Голованівськ</w:t>
      </w:r>
      <w:r w:rsidR="0034031A" w:rsidRPr="00755B5A">
        <w:rPr>
          <w:rFonts w:ascii="Times New Roman" w:hAnsi="Times New Roman"/>
          <w:b/>
          <w:sz w:val="28"/>
          <w:szCs w:val="28"/>
          <w:lang w:eastAsia="ru-RU"/>
        </w:rPr>
        <w:t>)</w:t>
      </w:r>
    </w:p>
    <w:p w:rsidR="00F9615A" w:rsidRPr="00F9615A" w:rsidRDefault="00F9615A" w:rsidP="004F10EB">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26A9D" w:rsidRPr="00326A9D" w:rsidTr="00714A5A">
        <w:trPr>
          <w:trHeight w:val="408"/>
        </w:trPr>
        <w:tc>
          <w:tcPr>
            <w:tcW w:w="9639" w:type="dxa"/>
            <w:gridSpan w:val="3"/>
          </w:tcPr>
          <w:p w:rsidR="00326A9D" w:rsidRPr="00FE1F1B" w:rsidRDefault="00326A9D" w:rsidP="00FE1F1B">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26A9D" w:rsidRPr="00326A9D" w:rsidTr="00714A5A">
        <w:trPr>
          <w:trHeight w:val="449"/>
        </w:trPr>
        <w:tc>
          <w:tcPr>
            <w:tcW w:w="9639" w:type="dxa"/>
            <w:gridSpan w:val="3"/>
          </w:tcPr>
          <w:p w:rsidR="00326A9D" w:rsidRPr="00326A9D" w:rsidRDefault="00326A9D" w:rsidP="009F47FB">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00916B59"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sidR="00BE560B">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sidR="006241A5">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sidR="004F10EB">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sidR="0034031A">
              <w:rPr>
                <w:rFonts w:ascii="Times New Roman" w:hAnsi="Times New Roman"/>
                <w:b/>
                <w:sz w:val="28"/>
                <w:szCs w:val="24"/>
                <w:lang w:eastAsia="ru-RU"/>
              </w:rPr>
              <w:t xml:space="preserve"> </w:t>
            </w:r>
            <w:r w:rsidR="0034031A" w:rsidRPr="00C83017">
              <w:rPr>
                <w:rFonts w:ascii="Times New Roman" w:hAnsi="Times New Roman"/>
                <w:b/>
                <w:sz w:val="28"/>
                <w:szCs w:val="28"/>
                <w:lang w:eastAsia="ru-RU"/>
              </w:rPr>
              <w:t xml:space="preserve">(для охорони об’єктів в </w:t>
            </w:r>
            <w:r w:rsidR="006D351C" w:rsidRPr="00755B5A">
              <w:rPr>
                <w:rFonts w:ascii="Times New Roman" w:hAnsi="Times New Roman"/>
                <w:b/>
                <w:sz w:val="28"/>
                <w:szCs w:val="28"/>
                <w:lang w:eastAsia="ru-RU"/>
              </w:rPr>
              <w:t xml:space="preserve">м. </w:t>
            </w:r>
            <w:r w:rsidR="006D351C">
              <w:rPr>
                <w:rFonts w:ascii="Times New Roman" w:hAnsi="Times New Roman"/>
                <w:b/>
                <w:sz w:val="28"/>
                <w:szCs w:val="28"/>
                <w:lang w:eastAsia="ru-RU"/>
              </w:rPr>
              <w:t>Гайворон, м. Благовіщенське</w:t>
            </w:r>
            <w:r w:rsidR="006D351C" w:rsidRPr="00755B5A">
              <w:rPr>
                <w:rFonts w:ascii="Times New Roman" w:hAnsi="Times New Roman"/>
                <w:b/>
                <w:sz w:val="28"/>
                <w:szCs w:val="28"/>
                <w:lang w:eastAsia="ru-RU"/>
              </w:rPr>
              <w:t xml:space="preserve"> та </w:t>
            </w:r>
            <w:r w:rsidR="006D351C">
              <w:rPr>
                <w:rFonts w:ascii="Times New Roman" w:hAnsi="Times New Roman"/>
                <w:b/>
                <w:sz w:val="28"/>
                <w:szCs w:val="28"/>
                <w:lang w:eastAsia="ru-RU"/>
              </w:rPr>
              <w:t>смт. Голованівськ</w:t>
            </w:r>
            <w:r w:rsidR="006D351C"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26A9D" w:rsidRPr="00326A9D" w:rsidTr="00714A5A">
        <w:trPr>
          <w:trHeight w:val="346"/>
        </w:trPr>
        <w:tc>
          <w:tcPr>
            <w:tcW w:w="9639" w:type="dxa"/>
            <w:gridSpan w:val="3"/>
          </w:tcPr>
          <w:p w:rsidR="00C21236" w:rsidRDefault="00C21236"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CA3AFB"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sidR="00CA3AFB">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26A9D" w:rsidRPr="00326A9D" w:rsidRDefault="00CA3AFB"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00326A9D"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6C7BAE" w:rsidRPr="00326A9D" w:rsidRDefault="00326A9D" w:rsidP="006C7BAE">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підтримує громадський поряд</w:t>
            </w:r>
            <w:r w:rsidR="006C7BAE">
              <w:rPr>
                <w:rFonts w:ascii="Times New Roman" w:hAnsi="Times New Roman"/>
                <w:sz w:val="28"/>
                <w:szCs w:val="28"/>
                <w:shd w:val="clear" w:color="auto" w:fill="FFFFFF"/>
                <w:lang w:eastAsia="ru-RU"/>
              </w:rPr>
              <w:t>о</w:t>
            </w:r>
            <w:r w:rsidR="006C7BAE" w:rsidRPr="00326A9D">
              <w:rPr>
                <w:rFonts w:ascii="Times New Roman" w:hAnsi="Times New Roman"/>
                <w:sz w:val="28"/>
                <w:szCs w:val="28"/>
                <w:shd w:val="clear" w:color="auto" w:fill="FFFFFF"/>
                <w:lang w:eastAsia="ru-RU"/>
              </w:rPr>
              <w:t>к</w:t>
            </w:r>
            <w:r w:rsidR="006C7BAE">
              <w:rPr>
                <w:rFonts w:ascii="Times New Roman" w:hAnsi="Times New Roman"/>
                <w:sz w:val="28"/>
                <w:szCs w:val="28"/>
                <w:shd w:val="clear" w:color="auto" w:fill="FFFFFF"/>
                <w:lang w:eastAsia="ru-RU"/>
              </w:rPr>
              <w:t xml:space="preserve"> </w:t>
            </w:r>
            <w:r w:rsidR="006C7BAE" w:rsidRPr="00326A9D">
              <w:rPr>
                <w:rFonts w:ascii="Times New Roman" w:hAnsi="Times New Roman"/>
                <w:sz w:val="28"/>
                <w:szCs w:val="28"/>
                <w:shd w:val="clear" w:color="auto" w:fill="FFFFFF"/>
                <w:lang w:eastAsia="ru-RU"/>
              </w:rPr>
              <w:t>в суді;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sidR="0087606F">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26A9D" w:rsidRPr="00326A9D" w:rsidRDefault="006C7BAE" w:rsidP="00326A9D">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00326A9D"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326A9D" w:rsidRPr="00326A9D" w:rsidRDefault="00326A9D" w:rsidP="00326A9D">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sidR="006C7BAE">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26A9D" w:rsidRPr="00326A9D" w:rsidTr="00714A5A">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26A9D" w:rsidRPr="00326A9D" w:rsidTr="00714A5A">
              <w:trPr>
                <w:trHeight w:val="408"/>
              </w:trPr>
              <w:tc>
                <w:tcPr>
                  <w:tcW w:w="9781" w:type="dxa"/>
                  <w:hideMark/>
                </w:tcPr>
                <w:p w:rsidR="00326A9D" w:rsidRPr="00326A9D" w:rsidRDefault="00326A9D" w:rsidP="00326A9D">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t>2. Умови оплати праці:</w:t>
                  </w:r>
                </w:p>
              </w:tc>
            </w:tr>
            <w:tr w:rsidR="00326A9D" w:rsidRPr="00326A9D" w:rsidTr="00714A5A">
              <w:trPr>
                <w:trHeight w:val="408"/>
              </w:trPr>
              <w:tc>
                <w:tcPr>
                  <w:tcW w:w="9781" w:type="dxa"/>
                  <w:hideMark/>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326A9D">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tc>
            </w:tr>
            <w:tr w:rsidR="00326A9D" w:rsidRPr="00326A9D" w:rsidTr="00714A5A">
              <w:trPr>
                <w:trHeight w:val="408"/>
              </w:trPr>
              <w:tc>
                <w:tcPr>
                  <w:tcW w:w="9781" w:type="dxa"/>
                </w:tcPr>
                <w:p w:rsidR="00326A9D" w:rsidRPr="00326A9D" w:rsidRDefault="00326A9D" w:rsidP="00326A9D">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26A9D" w:rsidRPr="00326A9D" w:rsidTr="00714A5A">
              <w:trPr>
                <w:trHeight w:val="408"/>
              </w:trPr>
              <w:tc>
                <w:tcPr>
                  <w:tcW w:w="9781" w:type="dxa"/>
                  <w:hideMark/>
                </w:tcPr>
                <w:p w:rsidR="00326A9D" w:rsidRPr="00E842D6" w:rsidRDefault="00326A9D" w:rsidP="00326A9D">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sidR="00E842D6">
                    <w:rPr>
                      <w:rFonts w:ascii="Times New Roman" w:eastAsia="Times New Roman" w:hAnsi="Times New Roman"/>
                      <w:sz w:val="28"/>
                      <w:szCs w:val="28"/>
                      <w:lang w:val="ru-RU" w:eastAsia="uk-UA"/>
                    </w:rPr>
                    <w:t>безстроково</w:t>
                  </w:r>
                  <w:proofErr w:type="spellEnd"/>
                  <w:r w:rsidR="00E842D6">
                    <w:rPr>
                      <w:rFonts w:ascii="Times New Roman" w:eastAsia="Times New Roman" w:hAnsi="Times New Roman"/>
                      <w:sz w:val="28"/>
                      <w:szCs w:val="28"/>
                      <w:lang w:val="ru-RU" w:eastAsia="uk-UA"/>
                    </w:rPr>
                    <w:t>.</w:t>
                  </w:r>
                </w:p>
              </w:tc>
            </w:tr>
            <w:tr w:rsidR="00326A9D" w:rsidRPr="00326A9D" w:rsidTr="00714A5A">
              <w:trPr>
                <w:trHeight w:val="319"/>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p>
              </w:tc>
            </w:tr>
            <w:tr w:rsidR="00326A9D" w:rsidRPr="00326A9D" w:rsidTr="00714A5A">
              <w:trPr>
                <w:trHeight w:val="408"/>
              </w:trPr>
              <w:tc>
                <w:tcPr>
                  <w:tcW w:w="9781" w:type="dxa"/>
                </w:tcPr>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26A9D" w:rsidRPr="00326A9D" w:rsidRDefault="00326A9D" w:rsidP="00326A9D">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FE1F1B">
                    <w:rPr>
                      <w:rFonts w:ascii="Times New Roman" w:hAnsi="Times New Roman"/>
                      <w:sz w:val="28"/>
                      <w:szCs w:val="28"/>
                      <w:lang w:eastAsia="ru-RU"/>
                    </w:rPr>
                    <w:t>язаних або військовослужбовців);</w:t>
                  </w:r>
                </w:p>
                <w:p w:rsidR="00FE1F1B" w:rsidRPr="00326A9D" w:rsidRDefault="00FE1F1B" w:rsidP="00FE1F1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87606F">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326A9D" w:rsidRPr="00326A9D" w:rsidRDefault="00326A9D" w:rsidP="00326A9D">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26A9D" w:rsidRPr="00326A9D" w:rsidRDefault="007D297F" w:rsidP="00326A9D">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00326A9D" w:rsidRPr="00326A9D">
                    <w:rPr>
                      <w:rFonts w:ascii="Times New Roman" w:hAnsi="Times New Roman"/>
                      <w:sz w:val="28"/>
                      <w:szCs w:val="28"/>
                      <w:lang w:eastAsia="ru-RU"/>
                    </w:rPr>
                    <w:t xml:space="preserve">08.00 год. </w:t>
                  </w:r>
                  <w:r w:rsidR="006F1752">
                    <w:rPr>
                      <w:rFonts w:ascii="Times New Roman" w:hAnsi="Times New Roman"/>
                      <w:sz w:val="28"/>
                      <w:szCs w:val="28"/>
                      <w:lang w:eastAsia="ru-RU"/>
                    </w:rPr>
                    <w:t>2</w:t>
                  </w:r>
                  <w:r w:rsidR="00CE0245">
                    <w:rPr>
                      <w:rFonts w:ascii="Times New Roman" w:hAnsi="Times New Roman"/>
                      <w:sz w:val="28"/>
                      <w:szCs w:val="28"/>
                      <w:lang w:eastAsia="ru-RU"/>
                    </w:rPr>
                    <w:t>8</w:t>
                  </w:r>
                  <w:r w:rsidR="00FE1F1B">
                    <w:rPr>
                      <w:rFonts w:ascii="Times New Roman" w:hAnsi="Times New Roman"/>
                      <w:sz w:val="28"/>
                      <w:szCs w:val="28"/>
                      <w:lang w:eastAsia="ru-RU"/>
                    </w:rPr>
                    <w:t xml:space="preserve"> </w:t>
                  </w:r>
                  <w:r w:rsidR="00CE0245">
                    <w:rPr>
                      <w:rFonts w:ascii="Times New Roman" w:hAnsi="Times New Roman"/>
                      <w:sz w:val="28"/>
                      <w:szCs w:val="28"/>
                      <w:lang w:eastAsia="ru-RU"/>
                    </w:rPr>
                    <w:t>липня</w:t>
                  </w:r>
                  <w:r w:rsidR="00326A9D" w:rsidRPr="00F033ED">
                    <w:rPr>
                      <w:rFonts w:ascii="Times New Roman" w:hAnsi="Times New Roman"/>
                      <w:sz w:val="28"/>
                      <w:szCs w:val="28"/>
                      <w:lang w:eastAsia="ru-RU"/>
                    </w:rPr>
                    <w:t xml:space="preserve"> до 16.30 год. </w:t>
                  </w:r>
                  <w:r w:rsidR="00916B59">
                    <w:rPr>
                      <w:rFonts w:ascii="Times New Roman" w:hAnsi="Times New Roman"/>
                      <w:sz w:val="28"/>
                      <w:szCs w:val="28"/>
                      <w:lang w:eastAsia="ru-RU"/>
                    </w:rPr>
                    <w:t xml:space="preserve">                    </w:t>
                  </w:r>
                  <w:r w:rsidR="006F1752">
                    <w:rPr>
                      <w:rFonts w:ascii="Times New Roman" w:hAnsi="Times New Roman"/>
                      <w:sz w:val="28"/>
                      <w:szCs w:val="28"/>
                      <w:lang w:eastAsia="ru-RU"/>
                    </w:rPr>
                    <w:t>1</w:t>
                  </w:r>
                  <w:r w:rsidR="00CE0245">
                    <w:rPr>
                      <w:rFonts w:ascii="Times New Roman" w:hAnsi="Times New Roman"/>
                      <w:sz w:val="28"/>
                      <w:szCs w:val="28"/>
                      <w:lang w:eastAsia="ru-RU"/>
                    </w:rPr>
                    <w:t>0</w:t>
                  </w:r>
                  <w:r w:rsidR="009A307F">
                    <w:rPr>
                      <w:rFonts w:ascii="Times New Roman" w:hAnsi="Times New Roman"/>
                      <w:sz w:val="28"/>
                      <w:szCs w:val="28"/>
                      <w:lang w:eastAsia="ru-RU"/>
                    </w:rPr>
                    <w:t xml:space="preserve"> </w:t>
                  </w:r>
                  <w:r w:rsidR="00CE0245">
                    <w:rPr>
                      <w:rFonts w:ascii="Times New Roman" w:hAnsi="Times New Roman"/>
                      <w:sz w:val="28"/>
                      <w:szCs w:val="28"/>
                      <w:lang w:eastAsia="ru-RU"/>
                    </w:rPr>
                    <w:t>серпня</w:t>
                  </w:r>
                  <w:r w:rsidR="005378D8">
                    <w:rPr>
                      <w:rFonts w:ascii="Times New Roman" w:hAnsi="Times New Roman"/>
                      <w:sz w:val="28"/>
                      <w:szCs w:val="28"/>
                      <w:lang w:eastAsia="ru-RU"/>
                    </w:rPr>
                    <w:t xml:space="preserve"> </w:t>
                  </w:r>
                  <w:r w:rsidR="00326A9D" w:rsidRPr="00F033ED">
                    <w:rPr>
                      <w:rFonts w:ascii="Times New Roman" w:hAnsi="Times New Roman"/>
                      <w:sz w:val="28"/>
                      <w:szCs w:val="28"/>
                      <w:lang w:eastAsia="ru-RU"/>
                    </w:rPr>
                    <w:t>202</w:t>
                  </w:r>
                  <w:r w:rsidR="00CA3AFB">
                    <w:rPr>
                      <w:rFonts w:ascii="Times New Roman" w:hAnsi="Times New Roman"/>
                      <w:sz w:val="28"/>
                      <w:szCs w:val="28"/>
                      <w:lang w:eastAsia="ru-RU"/>
                    </w:rPr>
                    <w:t>1</w:t>
                  </w:r>
                  <w:r w:rsidR="00326A9D" w:rsidRPr="00F033ED">
                    <w:rPr>
                      <w:rFonts w:ascii="Times New Roman" w:hAnsi="Times New Roman"/>
                      <w:sz w:val="28"/>
                      <w:szCs w:val="28"/>
                      <w:lang w:eastAsia="ru-RU"/>
                    </w:rPr>
                    <w:t xml:space="preserve"> року</w:t>
                  </w:r>
                  <w:r w:rsidR="00326A9D" w:rsidRPr="00326A9D">
                    <w:rPr>
                      <w:rFonts w:ascii="Times New Roman" w:hAnsi="Times New Roman"/>
                      <w:sz w:val="28"/>
                      <w:szCs w:val="28"/>
                      <w:lang w:eastAsia="ru-RU"/>
                    </w:rPr>
                    <w:t xml:space="preserve">, за </w:t>
                  </w:r>
                  <w:proofErr w:type="spellStart"/>
                  <w:r w:rsidR="00326A9D" w:rsidRPr="00326A9D">
                    <w:rPr>
                      <w:rFonts w:ascii="Times New Roman" w:hAnsi="Times New Roman"/>
                      <w:sz w:val="28"/>
                      <w:szCs w:val="28"/>
                      <w:lang w:eastAsia="ru-RU"/>
                    </w:rPr>
                    <w:t>адресою</w:t>
                  </w:r>
                  <w:proofErr w:type="spellEnd"/>
                  <w:r w:rsidR="00326A9D" w:rsidRPr="00326A9D">
                    <w:rPr>
                      <w:rFonts w:ascii="Times New Roman" w:hAnsi="Times New Roman"/>
                      <w:sz w:val="28"/>
                      <w:szCs w:val="28"/>
                      <w:lang w:eastAsia="ru-RU"/>
                    </w:rPr>
                    <w:t xml:space="preserve">: </w:t>
                  </w:r>
                  <w:r w:rsidR="00326A9D" w:rsidRPr="00697DFD">
                    <w:rPr>
                      <w:rFonts w:ascii="Times New Roman" w:hAnsi="Times New Roman"/>
                      <w:sz w:val="28"/>
                      <w:szCs w:val="28"/>
                      <w:lang w:eastAsia="ru-RU"/>
                    </w:rPr>
                    <w:t>м</w:t>
                  </w:r>
                  <w:r w:rsidR="00326A9D" w:rsidRPr="00326A9D">
                    <w:rPr>
                      <w:rFonts w:ascii="Times New Roman" w:hAnsi="Times New Roman"/>
                      <w:sz w:val="28"/>
                      <w:szCs w:val="28"/>
                      <w:lang w:eastAsia="ru-RU"/>
                    </w:rPr>
                    <w:t xml:space="preserve">. </w:t>
                  </w:r>
                  <w:r w:rsidR="00BE560B">
                    <w:rPr>
                      <w:rFonts w:ascii="Times New Roman" w:hAnsi="Times New Roman"/>
                      <w:sz w:val="28"/>
                      <w:szCs w:val="28"/>
                      <w:lang w:eastAsia="ru-RU"/>
                    </w:rPr>
                    <w:t>Кропивницький, вул. Велика Перспективна, 3</w:t>
                  </w:r>
                  <w:r w:rsidR="00326A9D" w:rsidRPr="00326A9D">
                    <w:rPr>
                      <w:rFonts w:ascii="Times New Roman" w:hAnsi="Times New Roman"/>
                      <w:sz w:val="28"/>
                      <w:szCs w:val="28"/>
                      <w:lang w:eastAsia="ru-RU"/>
                    </w:rPr>
                    <w:t>3.</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sidR="00CA3AF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sidR="00BE560B">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sidR="00FE1F1B">
                    <w:rPr>
                      <w:rFonts w:ascii="Times New Roman" w:hAnsi="Times New Roman"/>
                      <w:sz w:val="28"/>
                      <w:szCs w:val="24"/>
                      <w:lang w:eastAsia="ru-RU"/>
                    </w:rPr>
                    <w:t xml:space="preserve">охорони </w:t>
                  </w:r>
                  <w:r w:rsidR="004F10EB">
                    <w:rPr>
                      <w:rFonts w:ascii="Times New Roman" w:hAnsi="Times New Roman"/>
                      <w:sz w:val="28"/>
                      <w:szCs w:val="24"/>
                      <w:lang w:eastAsia="ru-RU"/>
                    </w:rPr>
                    <w:t xml:space="preserve">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sidR="0005381A">
                    <w:rPr>
                      <w:rFonts w:ascii="Times New Roman" w:hAnsi="Times New Roman"/>
                      <w:sz w:val="28"/>
                      <w:szCs w:val="28"/>
                      <w:lang w:eastAsia="ru-RU"/>
                    </w:rPr>
                    <w:t xml:space="preserve"> у Кіровоградській області </w:t>
                  </w:r>
                  <w:r w:rsidR="0005381A" w:rsidRPr="00CA3AFB">
                    <w:rPr>
                      <w:rFonts w:ascii="Times New Roman" w:hAnsi="Times New Roman"/>
                      <w:sz w:val="28"/>
                      <w:szCs w:val="28"/>
                      <w:lang w:eastAsia="ru-RU"/>
                    </w:rPr>
                    <w:t xml:space="preserve">(для охорони об’єктів в м. </w:t>
                  </w:r>
                  <w:r w:rsidR="00844E73">
                    <w:rPr>
                      <w:rFonts w:ascii="Times New Roman" w:hAnsi="Times New Roman"/>
                      <w:sz w:val="28"/>
                      <w:szCs w:val="28"/>
                      <w:lang w:eastAsia="ru-RU"/>
                    </w:rPr>
                    <w:t xml:space="preserve">Гайворон, м. Благовіщенське та смт </w:t>
                  </w:r>
                  <w:r w:rsidR="00844E73">
                    <w:rPr>
                      <w:rFonts w:ascii="Times New Roman" w:hAnsi="Times New Roman"/>
                      <w:sz w:val="28"/>
                      <w:szCs w:val="28"/>
                      <w:lang w:eastAsia="ru-RU"/>
                    </w:rPr>
                    <w:lastRenderedPageBreak/>
                    <w:t>Голованівськ</w:t>
                  </w:r>
                  <w:r w:rsidR="0005381A" w:rsidRPr="00CA3AFB">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26A9D" w:rsidRPr="00326A9D" w:rsidRDefault="00326A9D" w:rsidP="00326A9D">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26A9D" w:rsidRPr="00326A9D" w:rsidRDefault="00326A9D" w:rsidP="006A7CBA">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sidR="00BE560B">
                    <w:rPr>
                      <w:rFonts w:ascii="Times New Roman" w:hAnsi="Times New Roman"/>
                      <w:sz w:val="28"/>
                      <w:szCs w:val="28"/>
                      <w:lang w:eastAsia="ru-RU"/>
                    </w:rPr>
                    <w:t xml:space="preserve">ницький, вул. </w:t>
                  </w:r>
                  <w:r w:rsidR="009B2940">
                    <w:rPr>
                      <w:rFonts w:ascii="Times New Roman" w:hAnsi="Times New Roman"/>
                      <w:sz w:val="28"/>
                      <w:szCs w:val="28"/>
                      <w:lang w:eastAsia="ru-RU"/>
                    </w:rPr>
                    <w:t>Велика Перспективна</w:t>
                  </w:r>
                  <w:r w:rsidR="00BE560B">
                    <w:rPr>
                      <w:rFonts w:ascii="Times New Roman" w:hAnsi="Times New Roman"/>
                      <w:sz w:val="28"/>
                      <w:szCs w:val="28"/>
                      <w:lang w:eastAsia="ru-RU"/>
                    </w:rPr>
                    <w:t xml:space="preserve"> 33,</w:t>
                  </w:r>
                  <w:r w:rsidR="002D1259">
                    <w:rPr>
                      <w:rFonts w:ascii="Times New Roman" w:hAnsi="Times New Roman"/>
                      <w:sz w:val="28"/>
                      <w:szCs w:val="28"/>
                      <w:lang w:eastAsia="ru-RU"/>
                    </w:rPr>
                    <w:t xml:space="preserve"> </w:t>
                  </w:r>
                  <w:r w:rsidR="00CA3AFB">
                    <w:rPr>
                      <w:rFonts w:ascii="Times New Roman" w:hAnsi="Times New Roman"/>
                      <w:sz w:val="28"/>
                      <w:szCs w:val="28"/>
                      <w:lang w:eastAsia="ru-RU"/>
                    </w:rPr>
                    <w:t xml:space="preserve"> </w:t>
                  </w:r>
                  <w:r w:rsidR="00CE0245">
                    <w:rPr>
                      <w:rFonts w:ascii="Times New Roman" w:hAnsi="Times New Roman"/>
                      <w:sz w:val="28"/>
                      <w:szCs w:val="28"/>
                      <w:lang w:eastAsia="ru-RU"/>
                    </w:rPr>
                    <w:t>12</w:t>
                  </w:r>
                  <w:r w:rsidR="00291AA2">
                    <w:rPr>
                      <w:rFonts w:ascii="Times New Roman" w:hAnsi="Times New Roman"/>
                      <w:sz w:val="28"/>
                      <w:szCs w:val="28"/>
                      <w:lang w:eastAsia="ru-RU"/>
                    </w:rPr>
                    <w:t xml:space="preserve"> </w:t>
                  </w:r>
                  <w:r w:rsidR="00CE0245">
                    <w:rPr>
                      <w:rFonts w:ascii="Times New Roman" w:hAnsi="Times New Roman"/>
                      <w:sz w:val="28"/>
                      <w:szCs w:val="28"/>
                      <w:lang w:eastAsia="ru-RU"/>
                    </w:rPr>
                    <w:t>серпня</w:t>
                  </w:r>
                  <w:r w:rsidR="00BE560B">
                    <w:rPr>
                      <w:rFonts w:ascii="Times New Roman" w:hAnsi="Times New Roman"/>
                      <w:sz w:val="28"/>
                      <w:szCs w:val="28"/>
                      <w:lang w:eastAsia="ru-RU"/>
                    </w:rPr>
                    <w:t xml:space="preserve"> 202</w:t>
                  </w:r>
                  <w:r w:rsidR="00CA3AFB">
                    <w:rPr>
                      <w:rFonts w:ascii="Times New Roman" w:hAnsi="Times New Roman"/>
                      <w:sz w:val="28"/>
                      <w:szCs w:val="28"/>
                      <w:lang w:eastAsia="ru-RU"/>
                    </w:rPr>
                    <w:t>1</w:t>
                  </w:r>
                  <w:r w:rsidR="00BE560B">
                    <w:rPr>
                      <w:rFonts w:ascii="Times New Roman" w:hAnsi="Times New Roman"/>
                      <w:sz w:val="28"/>
                      <w:szCs w:val="28"/>
                      <w:lang w:eastAsia="ru-RU"/>
                    </w:rPr>
                    <w:t xml:space="preserve"> року з 08.</w:t>
                  </w:r>
                  <w:r w:rsidR="00CE0245">
                    <w:rPr>
                      <w:rFonts w:ascii="Times New Roman" w:hAnsi="Times New Roman"/>
                      <w:sz w:val="28"/>
                      <w:szCs w:val="28"/>
                      <w:lang w:eastAsia="ru-RU"/>
                    </w:rPr>
                    <w:t>0</w:t>
                  </w:r>
                  <w:r w:rsidR="0002767A">
                    <w:rPr>
                      <w:rFonts w:ascii="Times New Roman" w:hAnsi="Times New Roman"/>
                      <w:sz w:val="28"/>
                      <w:szCs w:val="28"/>
                      <w:lang w:eastAsia="ru-RU"/>
                    </w:rPr>
                    <w:t>0. </w:t>
                  </w:r>
                </w:p>
              </w:tc>
            </w:tr>
          </w:tbl>
          <w:p w:rsidR="00326A9D" w:rsidRPr="00326A9D" w:rsidRDefault="00326A9D" w:rsidP="00326A9D">
            <w:pPr>
              <w:spacing w:after="0" w:line="240" w:lineRule="auto"/>
              <w:ind w:right="459" w:firstLine="318"/>
              <w:jc w:val="both"/>
              <w:rPr>
                <w:rFonts w:ascii="Times New Roman" w:hAnsi="Times New Roman"/>
                <w:b/>
                <w:sz w:val="28"/>
                <w:szCs w:val="28"/>
                <w:lang w:eastAsia="ru-RU"/>
              </w:rPr>
            </w:pPr>
          </w:p>
        </w:tc>
      </w:tr>
      <w:tr w:rsidR="00326A9D" w:rsidRPr="00326A9D" w:rsidTr="00714A5A">
        <w:trPr>
          <w:trHeight w:val="408"/>
        </w:trPr>
        <w:tc>
          <w:tcPr>
            <w:tcW w:w="9639" w:type="dxa"/>
            <w:gridSpan w:val="3"/>
          </w:tcPr>
          <w:p w:rsidR="00326A9D" w:rsidRPr="00326A9D" w:rsidRDefault="00326A9D" w:rsidP="00326A9D">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326A9D" w:rsidRPr="00326A9D" w:rsidRDefault="00CE0245" w:rsidP="00326A9D">
            <w:pPr>
              <w:spacing w:after="0" w:line="240" w:lineRule="auto"/>
              <w:ind w:firstLine="851"/>
              <w:jc w:val="both"/>
              <w:rPr>
                <w:rFonts w:ascii="Times New Roman" w:hAnsi="Times New Roman"/>
                <w:b/>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00326A9D" w:rsidRPr="00326A9D">
              <w:rPr>
                <w:rFonts w:ascii="Times New Roman" w:hAnsi="Times New Roman"/>
                <w:sz w:val="28"/>
                <w:szCs w:val="28"/>
                <w:lang w:eastAsia="ru-RU"/>
              </w:rPr>
              <w:t>,</w:t>
            </w:r>
            <w:r w:rsidR="00F033ED">
              <w:rPr>
                <w:rFonts w:ascii="Times New Roman" w:hAnsi="Times New Roman"/>
                <w:sz w:val="28"/>
                <w:szCs w:val="28"/>
                <w:lang w:eastAsia="ru-RU"/>
              </w:rPr>
              <w:t xml:space="preserve"> </w:t>
            </w:r>
            <w:r w:rsidR="00326A9D" w:rsidRPr="00326A9D">
              <w:rPr>
                <w:rFonts w:ascii="Times New Roman" w:hAnsi="Times New Roman"/>
                <w:sz w:val="28"/>
                <w:szCs w:val="28"/>
                <w:lang w:eastAsia="ru-RU"/>
              </w:rPr>
              <w:t>0</w:t>
            </w:r>
            <w:r>
              <w:rPr>
                <w:rFonts w:ascii="Times New Roman" w:hAnsi="Times New Roman"/>
                <w:sz w:val="28"/>
                <w:szCs w:val="28"/>
                <w:lang w:eastAsia="ru-RU"/>
              </w:rPr>
              <w:t>66</w:t>
            </w:r>
            <w:r w:rsidR="00F033ED">
              <w:rPr>
                <w:rFonts w:ascii="Times New Roman" w:hAnsi="Times New Roman"/>
                <w:sz w:val="28"/>
                <w:szCs w:val="28"/>
                <w:lang w:eastAsia="ru-RU"/>
              </w:rPr>
              <w:t> </w:t>
            </w:r>
            <w:r>
              <w:rPr>
                <w:rFonts w:ascii="Times New Roman" w:hAnsi="Times New Roman"/>
                <w:sz w:val="28"/>
                <w:szCs w:val="28"/>
                <w:lang w:eastAsia="ru-RU"/>
              </w:rPr>
              <w:t>886</w:t>
            </w:r>
            <w:r w:rsidR="00F033ED">
              <w:rPr>
                <w:rFonts w:ascii="Times New Roman" w:hAnsi="Times New Roman"/>
                <w:sz w:val="28"/>
                <w:szCs w:val="28"/>
                <w:lang w:eastAsia="ru-RU"/>
              </w:rPr>
              <w:t>-</w:t>
            </w:r>
            <w:r>
              <w:rPr>
                <w:rFonts w:ascii="Times New Roman" w:hAnsi="Times New Roman"/>
                <w:sz w:val="28"/>
                <w:szCs w:val="28"/>
                <w:lang w:eastAsia="ru-RU"/>
              </w:rPr>
              <w:t>99</w:t>
            </w:r>
            <w:r w:rsidR="00F033ED">
              <w:rPr>
                <w:rFonts w:ascii="Times New Roman" w:hAnsi="Times New Roman"/>
                <w:sz w:val="28"/>
                <w:szCs w:val="28"/>
                <w:lang w:eastAsia="ru-RU"/>
              </w:rPr>
              <w:t>-</w:t>
            </w:r>
            <w:r>
              <w:rPr>
                <w:rFonts w:ascii="Times New Roman" w:hAnsi="Times New Roman"/>
                <w:sz w:val="28"/>
                <w:szCs w:val="28"/>
                <w:lang w:eastAsia="ru-RU"/>
              </w:rPr>
              <w:t>65</w:t>
            </w:r>
            <w:r w:rsidR="00326A9D" w:rsidRPr="00326A9D">
              <w:rPr>
                <w:rFonts w:ascii="Times New Roman" w:hAnsi="Times New Roman"/>
                <w:sz w:val="28"/>
                <w:szCs w:val="28"/>
                <w:lang w:eastAsia="ru-RU"/>
              </w:rPr>
              <w:t xml:space="preserve">, </w:t>
            </w:r>
            <w:hyperlink r:id="rId6" w:history="1">
              <w:r w:rsidR="00326A9D" w:rsidRPr="00326A9D">
                <w:rPr>
                  <w:rFonts w:ascii="Times New Roman" w:hAnsi="Times New Roman"/>
                  <w:b/>
                  <w:color w:val="0000FF"/>
                  <w:sz w:val="28"/>
                  <w:szCs w:val="28"/>
                  <w:u w:val="single"/>
                  <w:lang w:val="en-US" w:eastAsia="ru-RU"/>
                </w:rPr>
                <w:t>kr</w:t>
              </w:r>
              <w:r w:rsidR="00326A9D" w:rsidRPr="00326A9D">
                <w:rPr>
                  <w:rFonts w:ascii="Times New Roman" w:hAnsi="Times New Roman"/>
                  <w:b/>
                  <w:color w:val="0000FF"/>
                  <w:sz w:val="28"/>
                  <w:szCs w:val="28"/>
                  <w:u w:val="single"/>
                  <w:lang w:eastAsia="ru-RU"/>
                </w:rPr>
                <w:t>@sso.court.gov.ua</w:t>
              </w:r>
            </w:hyperlink>
          </w:p>
          <w:p w:rsidR="00326A9D" w:rsidRPr="00326A9D" w:rsidRDefault="00326A9D" w:rsidP="00326A9D">
            <w:pPr>
              <w:widowControl w:val="0"/>
              <w:tabs>
                <w:tab w:val="left" w:pos="142"/>
              </w:tabs>
              <w:spacing w:after="0" w:line="240" w:lineRule="auto"/>
              <w:jc w:val="both"/>
              <w:rPr>
                <w:rFonts w:ascii="Times New Roman" w:eastAsia="Times New Roman" w:hAnsi="Times New Roman"/>
                <w:snapToGrid w:val="0"/>
                <w:sz w:val="28"/>
                <w:szCs w:val="28"/>
                <w:lang w:val="ru-RU"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sidR="00454828">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sidR="00454828">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sidR="00454828">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sidR="00454828">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sidR="00454828">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sidR="00454828">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sidR="00454828">
              <w:rPr>
                <w:rFonts w:ascii="Times New Roman" w:hAnsi="Times New Roman"/>
                <w:sz w:val="28"/>
                <w:szCs w:val="28"/>
                <w:lang w:eastAsia="ru-RU"/>
              </w:rPr>
              <w:t>и</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29" w:type="dxa"/>
            <w:gridSpan w:val="2"/>
          </w:tcPr>
          <w:p w:rsidR="00326A9D" w:rsidRPr="00326A9D" w:rsidRDefault="00326A9D" w:rsidP="00326A9D">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26A9D" w:rsidRPr="00326A9D" w:rsidRDefault="00326A9D" w:rsidP="00326A9D">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sidR="004628A3">
              <w:rPr>
                <w:rFonts w:ascii="Times New Roman" w:hAnsi="Times New Roman"/>
                <w:sz w:val="28"/>
                <w:szCs w:val="28"/>
                <w:lang w:eastAsia="ru-RU"/>
              </w:rPr>
              <w:t xml:space="preserve">, </w:t>
            </w:r>
            <w:r w:rsidR="008F4743">
              <w:rPr>
                <w:rFonts w:ascii="Times New Roman" w:hAnsi="Times New Roman"/>
                <w:sz w:val="28"/>
                <w:szCs w:val="28"/>
                <w:lang w:eastAsia="ru-RU"/>
              </w:rPr>
              <w:t xml:space="preserve">надати підтверджуючий документ </w:t>
            </w:r>
            <w:r w:rsidR="004628A3">
              <w:rPr>
                <w:rFonts w:ascii="Times New Roman" w:hAnsi="Times New Roman"/>
                <w:sz w:val="28"/>
                <w:szCs w:val="28"/>
                <w:lang w:eastAsia="ru-RU"/>
              </w:rPr>
              <w:t>(засвідчується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00DD0DE0" w:rsidRPr="00DD0DE0">
              <w:rPr>
                <w:rFonts w:ascii="Times New Roman" w:hAnsi="Times New Roman"/>
                <w:sz w:val="28"/>
                <w:szCs w:val="28"/>
                <w:lang w:eastAsia="ru-RU"/>
              </w:rPr>
              <w:t>.</w:t>
            </w:r>
          </w:p>
        </w:tc>
      </w:tr>
      <w:tr w:rsidR="00326A9D" w:rsidRPr="00326A9D" w:rsidTr="00714A5A">
        <w:trPr>
          <w:trHeight w:val="408"/>
        </w:trPr>
        <w:tc>
          <w:tcPr>
            <w:tcW w:w="9639" w:type="dxa"/>
            <w:gridSpan w:val="3"/>
          </w:tcPr>
          <w:p w:rsidR="00326A9D" w:rsidRPr="00326A9D" w:rsidRDefault="00326A9D" w:rsidP="00326A9D">
            <w:pPr>
              <w:spacing w:after="0" w:line="240" w:lineRule="atLeast"/>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вміння мотивувати підлеглих;</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Вміння працювати в колективі</w:t>
            </w:r>
          </w:p>
        </w:tc>
        <w:tc>
          <w:tcPr>
            <w:tcW w:w="5230" w:type="dxa"/>
            <w:gridSpan w:val="2"/>
            <w:shd w:val="clear" w:color="auto" w:fill="FFFFFF"/>
          </w:tcPr>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26A9D" w:rsidRPr="00326A9D" w:rsidRDefault="00326A9D" w:rsidP="002C7B59">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3. Аналітичні здібності</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p w:rsidR="00326A9D" w:rsidRPr="00326A9D" w:rsidRDefault="00326A9D" w:rsidP="00326A9D">
            <w:pPr>
              <w:shd w:val="clear" w:color="auto" w:fill="FFFFFF"/>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shd w:val="clear" w:color="auto" w:fill="FFFFFF"/>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9639" w:type="dxa"/>
            <w:gridSpan w:val="3"/>
          </w:tcPr>
          <w:p w:rsidR="00326A9D" w:rsidRPr="00326A9D" w:rsidRDefault="00326A9D" w:rsidP="00326A9D">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26A9D" w:rsidRPr="00326A9D" w:rsidRDefault="00326A9D" w:rsidP="00326A9D">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p w:rsidR="00326A9D" w:rsidRPr="00326A9D" w:rsidRDefault="00326A9D" w:rsidP="00326A9D">
            <w:pPr>
              <w:spacing w:after="0" w:line="240" w:lineRule="auto"/>
              <w:jc w:val="both"/>
              <w:rPr>
                <w:rFonts w:ascii="Times New Roman" w:hAnsi="Times New Roman"/>
                <w:sz w:val="28"/>
                <w:szCs w:val="28"/>
                <w:lang w:eastAsia="ru-RU"/>
              </w:rPr>
            </w:pPr>
          </w:p>
        </w:tc>
      </w:tr>
      <w:tr w:rsidR="00326A9D" w:rsidRPr="00326A9D" w:rsidTr="00714A5A">
        <w:trPr>
          <w:trHeight w:val="408"/>
        </w:trPr>
        <w:tc>
          <w:tcPr>
            <w:tcW w:w="4409" w:type="dxa"/>
          </w:tcPr>
          <w:p w:rsidR="00326A9D" w:rsidRPr="00326A9D" w:rsidRDefault="00326A9D" w:rsidP="00326A9D">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 xml:space="preserve">2. Знання спеціального законодавства </w:t>
            </w:r>
          </w:p>
        </w:tc>
        <w:tc>
          <w:tcPr>
            <w:tcW w:w="5230" w:type="dxa"/>
            <w:gridSpan w:val="2"/>
          </w:tcPr>
          <w:p w:rsidR="00326A9D" w:rsidRPr="00326A9D" w:rsidRDefault="00326A9D" w:rsidP="00326A9D">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26A9D" w:rsidRDefault="00326A9D" w:rsidP="00326A9D">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326A9D" w:rsidRPr="00326A9D" w:rsidRDefault="00326A9D" w:rsidP="00326A9D">
            <w:pPr>
              <w:spacing w:after="0" w:line="240" w:lineRule="auto"/>
              <w:ind w:left="88" w:right="96" w:hanging="13"/>
              <w:contextualSpacing/>
              <w:jc w:val="both"/>
              <w:rPr>
                <w:rFonts w:ascii="Times New Roman" w:hAnsi="Times New Roman" w:cs="Calibri"/>
                <w:sz w:val="28"/>
              </w:rPr>
            </w:pPr>
          </w:p>
        </w:tc>
      </w:tr>
    </w:tbl>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2C7B59" w:rsidRDefault="002C7B59" w:rsidP="008F3B95">
      <w:pPr>
        <w:spacing w:after="0" w:line="240" w:lineRule="auto"/>
        <w:ind w:left="5103" w:hanging="141"/>
        <w:rPr>
          <w:rFonts w:ascii="Times New Roman" w:hAnsi="Times New Roman"/>
          <w:b/>
          <w:sz w:val="28"/>
          <w:szCs w:val="28"/>
          <w:lang w:eastAsia="ru-RU"/>
        </w:rPr>
      </w:pPr>
    </w:p>
    <w:p w:rsidR="008F3B95" w:rsidRPr="008F3B95" w:rsidRDefault="008F3B95" w:rsidP="008F3B95">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8F3B95" w:rsidRPr="008F3B95" w:rsidRDefault="008F3B95" w:rsidP="008F3B95">
      <w:pPr>
        <w:spacing w:after="0" w:line="240" w:lineRule="auto"/>
        <w:ind w:left="4962"/>
        <w:contextualSpacing/>
        <w:rPr>
          <w:rFonts w:ascii="Times New Roman" w:hAnsi="Times New Roman"/>
          <w:sz w:val="28"/>
          <w:szCs w:val="28"/>
        </w:rPr>
      </w:pPr>
      <w:r w:rsidRPr="008F3B95">
        <w:rPr>
          <w:rFonts w:ascii="Times New Roman" w:hAnsi="Times New Roman"/>
          <w:sz w:val="28"/>
          <w:szCs w:val="28"/>
        </w:rPr>
        <w:t xml:space="preserve">управління Служби судової охорони у </w:t>
      </w:r>
      <w:r w:rsidR="002D1259">
        <w:rPr>
          <w:rFonts w:ascii="Times New Roman" w:hAnsi="Times New Roman"/>
          <w:sz w:val="28"/>
          <w:szCs w:val="28"/>
        </w:rPr>
        <w:t>Кіровоградській області</w:t>
      </w:r>
      <w:r w:rsidR="002D1259">
        <w:rPr>
          <w:rFonts w:ascii="Times New Roman" w:hAnsi="Times New Roman"/>
          <w:sz w:val="28"/>
          <w:szCs w:val="28"/>
        </w:rPr>
        <w:br/>
        <w:t xml:space="preserve">від </w:t>
      </w:r>
      <w:r w:rsidR="00CE0245">
        <w:rPr>
          <w:rFonts w:ascii="Times New Roman" w:hAnsi="Times New Roman"/>
          <w:sz w:val="28"/>
          <w:szCs w:val="28"/>
        </w:rPr>
        <w:t>28</w:t>
      </w:r>
      <w:r w:rsidR="002D1259">
        <w:rPr>
          <w:rFonts w:ascii="Times New Roman" w:hAnsi="Times New Roman"/>
          <w:sz w:val="28"/>
          <w:szCs w:val="28"/>
        </w:rPr>
        <w:t>.</w:t>
      </w:r>
      <w:r w:rsidR="00E30114">
        <w:rPr>
          <w:rFonts w:ascii="Times New Roman" w:hAnsi="Times New Roman"/>
          <w:sz w:val="28"/>
          <w:szCs w:val="28"/>
        </w:rPr>
        <w:t>0</w:t>
      </w:r>
      <w:r w:rsidR="00922A6A">
        <w:rPr>
          <w:rFonts w:ascii="Times New Roman" w:hAnsi="Times New Roman"/>
          <w:sz w:val="28"/>
          <w:szCs w:val="28"/>
          <w:lang w:val="ru-RU"/>
        </w:rPr>
        <w:t>7</w:t>
      </w:r>
      <w:r w:rsidR="002D1259">
        <w:rPr>
          <w:rFonts w:ascii="Times New Roman" w:hAnsi="Times New Roman"/>
          <w:sz w:val="28"/>
          <w:szCs w:val="28"/>
        </w:rPr>
        <w:t>.202</w:t>
      </w:r>
      <w:r w:rsidR="00E30114">
        <w:rPr>
          <w:rFonts w:ascii="Times New Roman" w:hAnsi="Times New Roman"/>
          <w:sz w:val="28"/>
          <w:szCs w:val="28"/>
        </w:rPr>
        <w:t>1</w:t>
      </w:r>
      <w:r w:rsidR="002D1259">
        <w:rPr>
          <w:rFonts w:ascii="Times New Roman" w:hAnsi="Times New Roman"/>
          <w:sz w:val="28"/>
          <w:szCs w:val="28"/>
        </w:rPr>
        <w:t xml:space="preserve"> </w:t>
      </w:r>
      <w:r w:rsidRPr="008F3B95">
        <w:rPr>
          <w:rFonts w:ascii="Times New Roman" w:hAnsi="Times New Roman"/>
          <w:sz w:val="28"/>
          <w:szCs w:val="28"/>
        </w:rPr>
        <w:t>№</w:t>
      </w:r>
      <w:r>
        <w:rPr>
          <w:rFonts w:ascii="Times New Roman" w:hAnsi="Times New Roman"/>
          <w:sz w:val="28"/>
          <w:szCs w:val="28"/>
        </w:rPr>
        <w:t xml:space="preserve"> </w:t>
      </w:r>
      <w:r w:rsidR="00CE0245">
        <w:rPr>
          <w:rFonts w:ascii="Times New Roman" w:hAnsi="Times New Roman"/>
          <w:sz w:val="28"/>
          <w:szCs w:val="28"/>
        </w:rPr>
        <w:t>143</w:t>
      </w:r>
      <w:r w:rsidR="006955D9">
        <w:rPr>
          <w:rFonts w:ascii="Times New Roman" w:hAnsi="Times New Roman"/>
          <w:sz w:val="28"/>
          <w:szCs w:val="28"/>
        </w:rPr>
        <w:t xml:space="preserve"> АГ</w:t>
      </w:r>
    </w:p>
    <w:p w:rsidR="008F3B95" w:rsidRPr="008F3B95" w:rsidRDefault="008F3B95"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м. </w:t>
      </w:r>
      <w:r w:rsidR="002613C8">
        <w:rPr>
          <w:rFonts w:ascii="Times New Roman" w:hAnsi="Times New Roman"/>
          <w:b/>
          <w:sz w:val="28"/>
          <w:szCs w:val="28"/>
          <w:lang w:eastAsia="ru-RU"/>
        </w:rPr>
        <w:t>Гайворон, м. Благовіщенське</w:t>
      </w:r>
      <w:r w:rsidR="002613C8" w:rsidRPr="00755B5A">
        <w:rPr>
          <w:rFonts w:ascii="Times New Roman" w:hAnsi="Times New Roman"/>
          <w:b/>
          <w:sz w:val="28"/>
          <w:szCs w:val="28"/>
          <w:lang w:eastAsia="ru-RU"/>
        </w:rPr>
        <w:t xml:space="preserve"> та </w:t>
      </w:r>
      <w:r w:rsidR="002613C8">
        <w:rPr>
          <w:rFonts w:ascii="Times New Roman" w:hAnsi="Times New Roman"/>
          <w:b/>
          <w:sz w:val="28"/>
          <w:szCs w:val="28"/>
          <w:lang w:eastAsia="ru-RU"/>
        </w:rPr>
        <w:t>смт. Голованівськ</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 xml:space="preserve">(для охорони об’єктів в </w:t>
      </w:r>
      <w:r w:rsidR="002613C8" w:rsidRPr="00755B5A">
        <w:rPr>
          <w:rFonts w:ascii="Times New Roman" w:hAnsi="Times New Roman"/>
          <w:b/>
          <w:sz w:val="28"/>
          <w:szCs w:val="28"/>
          <w:lang w:eastAsia="ru-RU"/>
        </w:rPr>
        <w:t xml:space="preserve">м. </w:t>
      </w:r>
      <w:r w:rsidR="002613C8">
        <w:rPr>
          <w:rFonts w:ascii="Times New Roman" w:hAnsi="Times New Roman"/>
          <w:b/>
          <w:sz w:val="28"/>
          <w:szCs w:val="28"/>
          <w:lang w:eastAsia="ru-RU"/>
        </w:rPr>
        <w:t>Гайворон, м. Благовіщенське</w:t>
      </w:r>
      <w:r w:rsidR="002613C8" w:rsidRPr="00755B5A">
        <w:rPr>
          <w:rFonts w:ascii="Times New Roman" w:hAnsi="Times New Roman"/>
          <w:b/>
          <w:sz w:val="28"/>
          <w:szCs w:val="28"/>
          <w:lang w:eastAsia="ru-RU"/>
        </w:rPr>
        <w:t xml:space="preserve"> та </w:t>
      </w:r>
      <w:r w:rsidR="002613C8">
        <w:rPr>
          <w:rFonts w:ascii="Times New Roman" w:hAnsi="Times New Roman"/>
          <w:b/>
          <w:sz w:val="28"/>
          <w:szCs w:val="28"/>
          <w:lang w:eastAsia="ru-RU"/>
        </w:rPr>
        <w:t>смт. Голованівськ</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lastRenderedPageBreak/>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297DB5" w:rsidRDefault="008F3B95" w:rsidP="008F3B95">
      <w:pPr>
        <w:spacing w:after="0" w:line="240" w:lineRule="auto"/>
        <w:ind w:firstLine="851"/>
        <w:jc w:val="both"/>
        <w:rPr>
          <w:rFonts w:ascii="Times New Roman" w:hAnsi="Times New Roman"/>
          <w:b/>
          <w:sz w:val="24"/>
          <w:szCs w:val="24"/>
          <w:lang w:eastAsia="ru-RU"/>
        </w:rPr>
      </w:pP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Документи приймаються з 08.00 год. </w:t>
      </w:r>
      <w:r w:rsidR="004A0F15">
        <w:rPr>
          <w:rFonts w:ascii="Times New Roman" w:hAnsi="Times New Roman"/>
          <w:sz w:val="28"/>
          <w:szCs w:val="28"/>
          <w:lang w:eastAsia="ru-RU"/>
        </w:rPr>
        <w:t>2</w:t>
      </w:r>
      <w:r w:rsidR="00CE0245">
        <w:rPr>
          <w:rFonts w:ascii="Times New Roman" w:hAnsi="Times New Roman"/>
          <w:sz w:val="28"/>
          <w:szCs w:val="28"/>
          <w:lang w:eastAsia="ru-RU"/>
        </w:rPr>
        <w:t>8</w:t>
      </w:r>
      <w:r w:rsidR="004F10EB">
        <w:rPr>
          <w:rFonts w:ascii="Times New Roman" w:hAnsi="Times New Roman"/>
          <w:sz w:val="28"/>
          <w:szCs w:val="28"/>
          <w:lang w:val="ru-RU" w:eastAsia="ru-RU"/>
        </w:rPr>
        <w:t xml:space="preserve"> </w:t>
      </w:r>
      <w:r w:rsidR="00CE0245">
        <w:rPr>
          <w:rFonts w:ascii="Times New Roman" w:hAnsi="Times New Roman"/>
          <w:sz w:val="28"/>
          <w:szCs w:val="28"/>
          <w:lang w:val="ru-RU" w:eastAsia="ru-RU"/>
        </w:rPr>
        <w:t>липня</w:t>
      </w:r>
      <w:r w:rsidRPr="008F3B95">
        <w:rPr>
          <w:rFonts w:ascii="Times New Roman" w:hAnsi="Times New Roman"/>
          <w:sz w:val="28"/>
          <w:szCs w:val="28"/>
          <w:lang w:eastAsia="ru-RU"/>
        </w:rPr>
        <w:t xml:space="preserve"> до 16.30 год. </w:t>
      </w:r>
      <w:r w:rsidR="00A35696">
        <w:rPr>
          <w:rFonts w:ascii="Times New Roman" w:hAnsi="Times New Roman"/>
          <w:sz w:val="28"/>
          <w:szCs w:val="28"/>
          <w:lang w:eastAsia="ru-RU"/>
        </w:rPr>
        <w:t xml:space="preserve">               </w:t>
      </w:r>
      <w:r w:rsidR="004A0F15">
        <w:rPr>
          <w:rFonts w:ascii="Times New Roman" w:hAnsi="Times New Roman"/>
          <w:sz w:val="28"/>
          <w:szCs w:val="28"/>
          <w:lang w:eastAsia="ru-RU"/>
        </w:rPr>
        <w:t>1</w:t>
      </w:r>
      <w:r w:rsidR="00CE0245">
        <w:rPr>
          <w:rFonts w:ascii="Times New Roman" w:hAnsi="Times New Roman"/>
          <w:sz w:val="28"/>
          <w:szCs w:val="28"/>
          <w:lang w:eastAsia="ru-RU"/>
        </w:rPr>
        <w:t>0</w:t>
      </w:r>
      <w:r w:rsidRPr="008F3B95">
        <w:rPr>
          <w:rFonts w:ascii="Times New Roman" w:hAnsi="Times New Roman"/>
          <w:sz w:val="28"/>
          <w:szCs w:val="28"/>
          <w:lang w:eastAsia="ru-RU"/>
        </w:rPr>
        <w:t xml:space="preserve"> </w:t>
      </w:r>
      <w:r w:rsidR="00B950D1">
        <w:rPr>
          <w:rFonts w:ascii="Times New Roman" w:hAnsi="Times New Roman"/>
          <w:sz w:val="28"/>
          <w:szCs w:val="28"/>
          <w:lang w:eastAsia="ru-RU"/>
        </w:rPr>
        <w:t>серпня</w:t>
      </w:r>
      <w:r w:rsidRPr="008F3B95">
        <w:rPr>
          <w:rFonts w:ascii="Times New Roman" w:hAnsi="Times New Roman"/>
          <w:sz w:val="28"/>
          <w:szCs w:val="28"/>
          <w:lang w:eastAsia="ru-RU"/>
        </w:rPr>
        <w:t xml:space="preserve"> 202</w:t>
      </w:r>
      <w:r w:rsidR="00297DB5">
        <w:rPr>
          <w:rFonts w:ascii="Times New Roman" w:hAnsi="Times New Roman"/>
          <w:sz w:val="28"/>
          <w:szCs w:val="28"/>
          <w:lang w:eastAsia="ru-RU"/>
        </w:rPr>
        <w:t>1</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xml:space="preserve">. Кропивницький, вул. </w:t>
      </w:r>
      <w:r w:rsidRPr="00697DFD">
        <w:rPr>
          <w:rFonts w:ascii="Times New Roman" w:hAnsi="Times New Roman"/>
          <w:sz w:val="28"/>
          <w:szCs w:val="28"/>
          <w:lang w:eastAsia="ru-RU"/>
        </w:rPr>
        <w:t>Велика Перспективна</w:t>
      </w:r>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3</w:t>
      </w:r>
      <w:r w:rsidRPr="008F3B95">
        <w:rPr>
          <w:rFonts w:ascii="Times New Roman" w:hAnsi="Times New Roman"/>
          <w:sz w:val="28"/>
          <w:szCs w:val="28"/>
          <w:lang w:eastAsia="ru-RU"/>
        </w:rPr>
        <w:t>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 категорії </w:t>
      </w:r>
      <w:r w:rsidR="004A0F15">
        <w:rPr>
          <w:rFonts w:ascii="Times New Roman" w:hAnsi="Times New Roman"/>
          <w:sz w:val="28"/>
          <w:szCs w:val="28"/>
          <w:lang w:eastAsia="ru-RU"/>
        </w:rPr>
        <w:t>п</w:t>
      </w:r>
      <w:r w:rsidRPr="008F3B95">
        <w:rPr>
          <w:rFonts w:ascii="Times New Roman" w:hAnsi="Times New Roman"/>
          <w:sz w:val="28"/>
          <w:szCs w:val="28"/>
          <w:lang w:eastAsia="ru-RU"/>
        </w:rPr>
        <w:t>ідрозділу охорони Територіального 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2613C8" w:rsidRPr="002613C8">
        <w:rPr>
          <w:rFonts w:ascii="Times New Roman" w:hAnsi="Times New Roman"/>
          <w:sz w:val="28"/>
          <w:szCs w:val="28"/>
          <w:lang w:eastAsia="ru-RU"/>
        </w:rPr>
        <w:t>м. Гайворон, м. Благовіщенське та смт. Голованівськ</w:t>
      </w:r>
      <w:r w:rsidR="002613C8" w:rsidRPr="00755B5A">
        <w:rPr>
          <w:rFonts w:ascii="Times New Roman" w:hAnsi="Times New Roman"/>
          <w:b/>
          <w:sz w:val="28"/>
          <w:szCs w:val="28"/>
          <w:lang w:eastAsia="ru-RU"/>
        </w:rPr>
        <w:t>)</w:t>
      </w:r>
      <w:r w:rsidRPr="008F3B95">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8F3B95" w:rsidRPr="008F3B95" w:rsidRDefault="008F3B95" w:rsidP="008F3B95">
            <w:pPr>
              <w:spacing w:after="0" w:line="240" w:lineRule="auto"/>
              <w:ind w:firstLine="34"/>
              <w:jc w:val="both"/>
              <w:rPr>
                <w:rFonts w:ascii="Times New Roman" w:hAnsi="Times New Roman"/>
                <w:sz w:val="28"/>
                <w:szCs w:val="28"/>
                <w:lang w:eastAsia="ru-RU"/>
              </w:rPr>
            </w:pPr>
            <w:r w:rsidRPr="008F3B95">
              <w:rPr>
                <w:rFonts w:ascii="Times New Roman" w:hAnsi="Times New Roman"/>
                <w:sz w:val="28"/>
                <w:szCs w:val="28"/>
                <w:lang w:eastAsia="ru-RU"/>
              </w:rPr>
              <w:t xml:space="preserve">м.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sidRPr="008F3B95">
              <w:rPr>
                <w:rFonts w:ascii="Times New Roman" w:hAnsi="Times New Roman"/>
                <w:sz w:val="28"/>
                <w:szCs w:val="28"/>
                <w:lang w:eastAsia="ru-RU"/>
              </w:rPr>
              <w:t>3,</w:t>
            </w:r>
            <w:r w:rsidR="00A35696">
              <w:rPr>
                <w:rFonts w:ascii="Times New Roman" w:hAnsi="Times New Roman"/>
                <w:sz w:val="28"/>
                <w:szCs w:val="28"/>
                <w:lang w:eastAsia="ru-RU"/>
              </w:rPr>
              <w:t xml:space="preserve"> </w:t>
            </w:r>
            <w:r w:rsidR="00E07CD5">
              <w:rPr>
                <w:rFonts w:ascii="Times New Roman" w:hAnsi="Times New Roman"/>
                <w:sz w:val="28"/>
                <w:szCs w:val="28"/>
                <w:lang w:eastAsia="ru-RU"/>
              </w:rPr>
              <w:t>12</w:t>
            </w:r>
            <w:r w:rsidR="002F2AA5">
              <w:rPr>
                <w:rFonts w:ascii="Times New Roman" w:hAnsi="Times New Roman"/>
                <w:sz w:val="28"/>
                <w:szCs w:val="28"/>
                <w:lang w:eastAsia="ru-RU"/>
              </w:rPr>
              <w:t xml:space="preserve"> </w:t>
            </w:r>
            <w:r w:rsidR="00E07CD5">
              <w:rPr>
                <w:rFonts w:ascii="Times New Roman" w:hAnsi="Times New Roman"/>
                <w:sz w:val="28"/>
                <w:szCs w:val="28"/>
                <w:lang w:eastAsia="ru-RU"/>
              </w:rPr>
              <w:t>серпня</w:t>
            </w:r>
            <w:r w:rsidR="004F10EB">
              <w:rPr>
                <w:rFonts w:ascii="Times New Roman" w:hAnsi="Times New Roman"/>
                <w:sz w:val="28"/>
                <w:szCs w:val="28"/>
                <w:lang w:eastAsia="ru-RU"/>
              </w:rPr>
              <w:t xml:space="preserve"> 202</w:t>
            </w:r>
            <w:r w:rsidR="00297DB5">
              <w:rPr>
                <w:rFonts w:ascii="Times New Roman" w:hAnsi="Times New Roman"/>
                <w:sz w:val="28"/>
                <w:szCs w:val="28"/>
                <w:lang w:eastAsia="ru-RU"/>
              </w:rPr>
              <w:t>1</w:t>
            </w:r>
            <w:r w:rsidR="004F10EB">
              <w:rPr>
                <w:rFonts w:ascii="Times New Roman" w:hAnsi="Times New Roman"/>
                <w:sz w:val="28"/>
                <w:szCs w:val="28"/>
                <w:lang w:eastAsia="ru-RU"/>
              </w:rPr>
              <w:t xml:space="preserve"> року з 08.</w:t>
            </w:r>
            <w:r w:rsidR="00E07CD5">
              <w:rPr>
                <w:rFonts w:ascii="Times New Roman" w:hAnsi="Times New Roman"/>
                <w:sz w:val="28"/>
                <w:szCs w:val="28"/>
                <w:lang w:eastAsia="ru-RU"/>
              </w:rPr>
              <w:t>0</w:t>
            </w:r>
            <w:r w:rsidRPr="008F3B95">
              <w:rPr>
                <w:rFonts w:ascii="Times New Roman" w:hAnsi="Times New Roman"/>
                <w:sz w:val="28"/>
                <w:szCs w:val="28"/>
                <w:lang w:eastAsia="ru-RU"/>
              </w:rPr>
              <w:t>0. </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lastRenderedPageBreak/>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hyperlink r:id="rId7" w:history="1">
              <w:r w:rsidR="008F3B95" w:rsidRPr="008F3B95">
                <w:rPr>
                  <w:rFonts w:ascii="Times New Roman" w:hAnsi="Times New Roman"/>
                  <w:color w:val="0000FF"/>
                  <w:sz w:val="28"/>
                  <w:szCs w:val="28"/>
                  <w:u w:val="single"/>
                  <w:lang w:val="en-US" w:eastAsia="ru-RU"/>
                </w:rPr>
                <w:t>kr</w:t>
              </w:r>
              <w:r w:rsidR="008F3B95" w:rsidRPr="008F3B95">
                <w:rPr>
                  <w:rFonts w:ascii="Times New Roman" w:hAnsi="Times New Roman"/>
                  <w:color w:val="0000FF"/>
                  <w:sz w:val="28"/>
                  <w:szCs w:val="28"/>
                  <w:u w:val="single"/>
                  <w:lang w:eastAsia="ru-RU"/>
                </w:rPr>
                <w:t>@sso.court.gov.ua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w:t>
                  </w:r>
                  <w:r w:rsidRPr="008F3B95">
                    <w:rPr>
                      <w:rFonts w:ascii="Times New Roman" w:hAnsi="Times New Roman"/>
                      <w:sz w:val="28"/>
                      <w:szCs w:val="28"/>
                      <w:lang w:eastAsia="ru-RU"/>
                    </w:rPr>
                    <w:lastRenderedPageBreak/>
                    <w:t xml:space="preserve">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6674E" w:rsidRPr="008F3B95" w:rsidRDefault="0026674E" w:rsidP="0026674E">
      <w:pPr>
        <w:spacing w:after="0" w:line="240" w:lineRule="auto"/>
        <w:ind w:left="5103" w:hanging="141"/>
        <w:rPr>
          <w:rFonts w:ascii="Times New Roman" w:hAnsi="Times New Roman"/>
          <w:b/>
          <w:sz w:val="28"/>
          <w:szCs w:val="28"/>
          <w:lang w:eastAsia="ru-RU"/>
        </w:rPr>
      </w:pPr>
      <w:r w:rsidRPr="008F3B95">
        <w:rPr>
          <w:rFonts w:ascii="Times New Roman" w:hAnsi="Times New Roman"/>
          <w:b/>
          <w:sz w:val="28"/>
          <w:szCs w:val="28"/>
          <w:lang w:eastAsia="ru-RU"/>
        </w:rPr>
        <w:lastRenderedPageBreak/>
        <w:t>ЗАТВЕРДЖЕНО</w:t>
      </w:r>
    </w:p>
    <w:p w:rsidR="0026674E" w:rsidRPr="008F3B95" w:rsidRDefault="0026674E" w:rsidP="0026674E">
      <w:pPr>
        <w:spacing w:after="0" w:line="240" w:lineRule="auto"/>
        <w:ind w:left="4962"/>
        <w:contextualSpacing/>
        <w:rPr>
          <w:rFonts w:ascii="Times New Roman" w:hAnsi="Times New Roman"/>
          <w:sz w:val="28"/>
          <w:szCs w:val="28"/>
        </w:rPr>
      </w:pPr>
      <w:r w:rsidRPr="008F3B95">
        <w:rPr>
          <w:rFonts w:ascii="Times New Roman" w:hAnsi="Times New Roman"/>
          <w:sz w:val="28"/>
          <w:szCs w:val="28"/>
        </w:rPr>
        <w:t>Наказ начальника Територіального</w:t>
      </w:r>
    </w:p>
    <w:p w:rsidR="0026674E" w:rsidRPr="008F3B95" w:rsidRDefault="0026674E" w:rsidP="0026674E">
      <w:pPr>
        <w:spacing w:after="0" w:line="240" w:lineRule="auto"/>
        <w:ind w:left="4962"/>
        <w:contextualSpacing/>
        <w:rPr>
          <w:rFonts w:ascii="Times New Roman" w:hAnsi="Times New Roman"/>
          <w:sz w:val="28"/>
          <w:szCs w:val="28"/>
        </w:rPr>
      </w:pPr>
      <w:r w:rsidRPr="008F3B95">
        <w:rPr>
          <w:rFonts w:ascii="Times New Roman" w:hAnsi="Times New Roman"/>
          <w:sz w:val="28"/>
          <w:szCs w:val="28"/>
        </w:rPr>
        <w:t>управління Служби судової охорон</w:t>
      </w:r>
      <w:r>
        <w:rPr>
          <w:rFonts w:ascii="Times New Roman" w:hAnsi="Times New Roman"/>
          <w:sz w:val="28"/>
          <w:szCs w:val="28"/>
        </w:rPr>
        <w:t>и у Кіровоградській області</w:t>
      </w:r>
      <w:r>
        <w:rPr>
          <w:rFonts w:ascii="Times New Roman" w:hAnsi="Times New Roman"/>
          <w:sz w:val="28"/>
          <w:szCs w:val="28"/>
        </w:rPr>
        <w:br/>
        <w:t xml:space="preserve">від </w:t>
      </w:r>
      <w:r w:rsidR="00E07CD5">
        <w:rPr>
          <w:rFonts w:ascii="Times New Roman" w:hAnsi="Times New Roman"/>
          <w:sz w:val="28"/>
          <w:szCs w:val="28"/>
        </w:rPr>
        <w:t>28</w:t>
      </w:r>
      <w:r>
        <w:rPr>
          <w:rFonts w:ascii="Times New Roman" w:hAnsi="Times New Roman"/>
          <w:sz w:val="28"/>
          <w:szCs w:val="28"/>
        </w:rPr>
        <w:t>.0</w:t>
      </w:r>
      <w:r w:rsidR="001D391C">
        <w:rPr>
          <w:rFonts w:ascii="Times New Roman" w:hAnsi="Times New Roman"/>
          <w:sz w:val="28"/>
          <w:szCs w:val="28"/>
          <w:lang w:val="ru-RU"/>
        </w:rPr>
        <w:t>7</w:t>
      </w:r>
      <w:r>
        <w:rPr>
          <w:rFonts w:ascii="Times New Roman" w:hAnsi="Times New Roman"/>
          <w:sz w:val="28"/>
          <w:szCs w:val="28"/>
        </w:rPr>
        <w:t xml:space="preserve">.2021 </w:t>
      </w:r>
      <w:r w:rsidRPr="008F3B95">
        <w:rPr>
          <w:rFonts w:ascii="Times New Roman" w:hAnsi="Times New Roman"/>
          <w:sz w:val="28"/>
          <w:szCs w:val="28"/>
        </w:rPr>
        <w:t xml:space="preserve">№ </w:t>
      </w:r>
      <w:r w:rsidR="00E07CD5">
        <w:rPr>
          <w:rFonts w:ascii="Times New Roman" w:hAnsi="Times New Roman"/>
          <w:sz w:val="28"/>
          <w:szCs w:val="28"/>
        </w:rPr>
        <w:t>143</w:t>
      </w:r>
      <w:r>
        <w:rPr>
          <w:rFonts w:ascii="Times New Roman" w:hAnsi="Times New Roman"/>
          <w:sz w:val="28"/>
          <w:szCs w:val="28"/>
        </w:rPr>
        <w:t xml:space="preserve"> АГ</w:t>
      </w:r>
    </w:p>
    <w:p w:rsidR="0026674E" w:rsidRPr="008F3B95" w:rsidRDefault="0026674E" w:rsidP="0026674E">
      <w:pPr>
        <w:spacing w:after="0" w:line="240" w:lineRule="auto"/>
        <w:jc w:val="center"/>
        <w:rPr>
          <w:rFonts w:ascii="Times New Roman" w:hAnsi="Times New Roman"/>
          <w:b/>
          <w:sz w:val="28"/>
          <w:szCs w:val="28"/>
          <w:lang w:eastAsia="ru-RU"/>
        </w:rPr>
      </w:pP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 xml:space="preserve">(для </w:t>
      </w:r>
      <w:proofErr w:type="spellStart"/>
      <w:r>
        <w:rPr>
          <w:rFonts w:ascii="Times New Roman" w:hAnsi="Times New Roman"/>
          <w:b/>
          <w:sz w:val="28"/>
          <w:szCs w:val="28"/>
          <w:lang w:val="ru-RU" w:eastAsia="ru-RU"/>
        </w:rPr>
        <w:t>охорони</w:t>
      </w:r>
      <w:proofErr w:type="spellEnd"/>
      <w:r>
        <w:rPr>
          <w:rFonts w:ascii="Times New Roman" w:hAnsi="Times New Roman"/>
          <w:b/>
          <w:sz w:val="28"/>
          <w:szCs w:val="28"/>
          <w:lang w:val="ru-RU" w:eastAsia="ru-RU"/>
        </w:rPr>
        <w:t xml:space="preserve"> </w:t>
      </w:r>
      <w:proofErr w:type="spellStart"/>
      <w:r>
        <w:rPr>
          <w:rFonts w:ascii="Times New Roman" w:hAnsi="Times New Roman"/>
          <w:b/>
          <w:sz w:val="28"/>
          <w:szCs w:val="28"/>
          <w:lang w:val="ru-RU" w:eastAsia="ru-RU"/>
        </w:rPr>
        <w:t>об</w:t>
      </w:r>
      <w:r w:rsidRPr="0034031A">
        <w:rPr>
          <w:rFonts w:ascii="Times New Roman" w:hAnsi="Times New Roman"/>
          <w:b/>
          <w:sz w:val="28"/>
          <w:szCs w:val="28"/>
          <w:lang w:val="ru-RU" w:eastAsia="ru-RU"/>
        </w:rPr>
        <w:t>’</w:t>
      </w:r>
      <w:r>
        <w:rPr>
          <w:rFonts w:ascii="Times New Roman" w:hAnsi="Times New Roman"/>
          <w:b/>
          <w:sz w:val="28"/>
          <w:szCs w:val="28"/>
          <w:lang w:val="ru-RU" w:eastAsia="ru-RU"/>
        </w:rPr>
        <w:t>єктів</w:t>
      </w:r>
      <w:proofErr w:type="spellEnd"/>
      <w:r>
        <w:rPr>
          <w:rFonts w:ascii="Times New Roman" w:hAnsi="Times New Roman"/>
          <w:b/>
          <w:sz w:val="28"/>
          <w:szCs w:val="28"/>
          <w:lang w:val="ru-RU" w:eastAsia="ru-RU"/>
        </w:rPr>
        <w:t xml:space="preserve"> в </w:t>
      </w:r>
      <w:r w:rsidR="00B91385">
        <w:rPr>
          <w:rFonts w:ascii="Times New Roman" w:hAnsi="Times New Roman"/>
          <w:b/>
          <w:sz w:val="28"/>
          <w:szCs w:val="28"/>
          <w:lang w:val="ru-RU" w:eastAsia="ru-RU"/>
        </w:rPr>
        <w:t xml:space="preserve">          </w:t>
      </w:r>
      <w:r w:rsidR="00C21236" w:rsidRPr="00755B5A">
        <w:rPr>
          <w:rFonts w:ascii="Times New Roman" w:hAnsi="Times New Roman"/>
          <w:b/>
          <w:sz w:val="28"/>
          <w:szCs w:val="28"/>
          <w:lang w:eastAsia="ru-RU"/>
        </w:rPr>
        <w:t xml:space="preserve">м. </w:t>
      </w:r>
      <w:r w:rsidR="00C21236">
        <w:rPr>
          <w:rFonts w:ascii="Times New Roman" w:hAnsi="Times New Roman"/>
          <w:b/>
          <w:sz w:val="28"/>
          <w:szCs w:val="28"/>
          <w:lang w:eastAsia="ru-RU"/>
        </w:rPr>
        <w:t>Гайворон, м. Благовіщенське</w:t>
      </w:r>
      <w:r w:rsidR="00C21236" w:rsidRPr="00755B5A">
        <w:rPr>
          <w:rFonts w:ascii="Times New Roman" w:hAnsi="Times New Roman"/>
          <w:b/>
          <w:sz w:val="28"/>
          <w:szCs w:val="28"/>
          <w:lang w:eastAsia="ru-RU"/>
        </w:rPr>
        <w:t xml:space="preserve"> та </w:t>
      </w:r>
      <w:r w:rsidR="00C21236">
        <w:rPr>
          <w:rFonts w:ascii="Times New Roman" w:hAnsi="Times New Roman"/>
          <w:b/>
          <w:sz w:val="28"/>
          <w:szCs w:val="28"/>
          <w:lang w:eastAsia="ru-RU"/>
        </w:rPr>
        <w:t>смт. Голованівськ</w:t>
      </w:r>
      <w:r w:rsidR="00C21236" w:rsidRPr="00755B5A">
        <w:rPr>
          <w:rFonts w:ascii="Times New Roman" w:hAnsi="Times New Roman"/>
          <w:b/>
          <w:sz w:val="28"/>
          <w:szCs w:val="28"/>
          <w:lang w:eastAsia="ru-RU"/>
        </w:rPr>
        <w:t>)</w:t>
      </w:r>
    </w:p>
    <w:p w:rsidR="0026674E" w:rsidRPr="008F3B95" w:rsidRDefault="0026674E" w:rsidP="0026674E">
      <w:pPr>
        <w:spacing w:after="0" w:line="240" w:lineRule="auto"/>
        <w:jc w:val="center"/>
        <w:rPr>
          <w:rFonts w:ascii="Times New Roman" w:hAnsi="Times New Roman"/>
          <w:b/>
          <w:sz w:val="28"/>
          <w:szCs w:val="28"/>
          <w:lang w:eastAsia="ru-RU"/>
        </w:rPr>
      </w:pPr>
    </w:p>
    <w:p w:rsidR="0026674E" w:rsidRPr="008F3B95" w:rsidRDefault="0026674E" w:rsidP="0026674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26674E" w:rsidRPr="008F3B95" w:rsidRDefault="0026674E" w:rsidP="0026674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00C21236" w:rsidRPr="00755B5A">
        <w:rPr>
          <w:rFonts w:ascii="Times New Roman" w:hAnsi="Times New Roman"/>
          <w:b/>
          <w:sz w:val="28"/>
          <w:szCs w:val="28"/>
          <w:lang w:eastAsia="ru-RU"/>
        </w:rPr>
        <w:t xml:space="preserve">м. </w:t>
      </w:r>
      <w:r w:rsidR="00C21236">
        <w:rPr>
          <w:rFonts w:ascii="Times New Roman" w:hAnsi="Times New Roman"/>
          <w:b/>
          <w:sz w:val="28"/>
          <w:szCs w:val="28"/>
          <w:lang w:eastAsia="ru-RU"/>
        </w:rPr>
        <w:t>Гайворон, м. Благовіщенське</w:t>
      </w:r>
      <w:r w:rsidR="00C21236" w:rsidRPr="00755B5A">
        <w:rPr>
          <w:rFonts w:ascii="Times New Roman" w:hAnsi="Times New Roman"/>
          <w:b/>
          <w:sz w:val="28"/>
          <w:szCs w:val="28"/>
          <w:lang w:eastAsia="ru-RU"/>
        </w:rPr>
        <w:t xml:space="preserve"> та </w:t>
      </w:r>
      <w:r w:rsidR="00C21236">
        <w:rPr>
          <w:rFonts w:ascii="Times New Roman" w:hAnsi="Times New Roman"/>
          <w:b/>
          <w:sz w:val="28"/>
          <w:szCs w:val="28"/>
          <w:lang w:eastAsia="ru-RU"/>
        </w:rPr>
        <w:t>смт. Голованівськ</w:t>
      </w:r>
      <w:r w:rsidR="00C21236"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26674E" w:rsidRDefault="0026674E" w:rsidP="0026674E">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26674E" w:rsidRPr="008F3B95" w:rsidRDefault="0026674E" w:rsidP="0026674E">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26674E" w:rsidRPr="008F3B95" w:rsidRDefault="0026674E" w:rsidP="0026674E">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26674E" w:rsidRPr="008F3B95" w:rsidRDefault="0026674E" w:rsidP="0026674E">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26674E" w:rsidRPr="008F3B95" w:rsidRDefault="0026674E" w:rsidP="0026674E">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26674E" w:rsidRPr="008F3B95" w:rsidRDefault="0026674E" w:rsidP="0026674E">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lastRenderedPageBreak/>
        <w:t>4. Перелік документів, необхідних для участі в конкурсі, та строк їх подання:</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26674E" w:rsidRPr="008F3B95" w:rsidRDefault="0026674E" w:rsidP="0026674E">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26674E"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26674E" w:rsidRPr="008F3B95" w:rsidRDefault="0026674E" w:rsidP="0026674E">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p>
    <w:p w:rsidR="0026674E" w:rsidRPr="0087606F"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26674E" w:rsidRPr="008F3B95" w:rsidRDefault="0026674E" w:rsidP="0026674E">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4A0F15">
        <w:rPr>
          <w:rFonts w:ascii="Times New Roman" w:hAnsi="Times New Roman"/>
          <w:sz w:val="28"/>
          <w:szCs w:val="28"/>
          <w:lang w:eastAsia="ru-RU"/>
        </w:rPr>
        <w:t>2</w:t>
      </w:r>
      <w:r w:rsidR="00E07CD5">
        <w:rPr>
          <w:rFonts w:ascii="Times New Roman" w:hAnsi="Times New Roman"/>
          <w:sz w:val="28"/>
          <w:szCs w:val="28"/>
          <w:lang w:eastAsia="ru-RU"/>
        </w:rPr>
        <w:t>8</w:t>
      </w:r>
      <w:r w:rsidR="004A0F15">
        <w:rPr>
          <w:rFonts w:ascii="Times New Roman" w:hAnsi="Times New Roman"/>
          <w:sz w:val="28"/>
          <w:szCs w:val="28"/>
          <w:lang w:eastAsia="ru-RU"/>
        </w:rPr>
        <w:t xml:space="preserve"> </w:t>
      </w:r>
      <w:r w:rsidR="00E07CD5">
        <w:rPr>
          <w:rFonts w:ascii="Times New Roman" w:hAnsi="Times New Roman"/>
          <w:sz w:val="28"/>
          <w:szCs w:val="28"/>
          <w:lang w:eastAsia="ru-RU"/>
        </w:rPr>
        <w:t>липня</w:t>
      </w:r>
      <w:r w:rsidRPr="008F3B95">
        <w:rPr>
          <w:rFonts w:ascii="Times New Roman" w:hAnsi="Times New Roman"/>
          <w:sz w:val="28"/>
          <w:szCs w:val="28"/>
          <w:lang w:eastAsia="ru-RU"/>
        </w:rPr>
        <w:t xml:space="preserve"> до 16.30 год. </w:t>
      </w:r>
      <w:r>
        <w:rPr>
          <w:rFonts w:ascii="Times New Roman" w:hAnsi="Times New Roman"/>
          <w:sz w:val="28"/>
          <w:szCs w:val="28"/>
          <w:lang w:eastAsia="ru-RU"/>
        </w:rPr>
        <w:t xml:space="preserve">                 </w:t>
      </w:r>
      <w:r w:rsidR="00FD1A49">
        <w:rPr>
          <w:rFonts w:ascii="Times New Roman" w:hAnsi="Times New Roman"/>
          <w:sz w:val="28"/>
          <w:szCs w:val="28"/>
          <w:lang w:eastAsia="ru-RU"/>
        </w:rPr>
        <w:t>1</w:t>
      </w:r>
      <w:r w:rsidR="00E07CD5">
        <w:rPr>
          <w:rFonts w:ascii="Times New Roman" w:hAnsi="Times New Roman"/>
          <w:sz w:val="28"/>
          <w:szCs w:val="28"/>
          <w:lang w:eastAsia="ru-RU"/>
        </w:rPr>
        <w:t>0</w:t>
      </w:r>
      <w:r>
        <w:rPr>
          <w:rFonts w:ascii="Times New Roman" w:hAnsi="Times New Roman"/>
          <w:sz w:val="28"/>
          <w:szCs w:val="28"/>
          <w:lang w:eastAsia="ru-RU"/>
        </w:rPr>
        <w:t xml:space="preserve"> </w:t>
      </w:r>
      <w:r w:rsidR="00E07CD5">
        <w:rPr>
          <w:rFonts w:ascii="Times New Roman" w:hAnsi="Times New Roman"/>
          <w:sz w:val="28"/>
          <w:szCs w:val="28"/>
          <w:lang w:eastAsia="ru-RU"/>
        </w:rPr>
        <w:t>серпня</w:t>
      </w:r>
      <w:r w:rsidRPr="008F3B95">
        <w:rPr>
          <w:rFonts w:ascii="Times New Roman" w:hAnsi="Times New Roman"/>
          <w:color w:val="FF0000"/>
          <w:sz w:val="28"/>
          <w:szCs w:val="28"/>
          <w:lang w:eastAsia="ru-RU"/>
        </w:rPr>
        <w:t xml:space="preserve"> </w:t>
      </w:r>
      <w:r w:rsidRPr="008F3B95">
        <w:rPr>
          <w:rFonts w:ascii="Times New Roman" w:hAnsi="Times New Roman"/>
          <w:sz w:val="28"/>
          <w:szCs w:val="28"/>
          <w:lang w:eastAsia="ru-RU"/>
        </w:rPr>
        <w:t>202</w:t>
      </w:r>
      <w:r>
        <w:rPr>
          <w:rFonts w:ascii="Times New Roman" w:hAnsi="Times New Roman"/>
          <w:sz w:val="28"/>
          <w:szCs w:val="28"/>
          <w:lang w:eastAsia="ru-RU"/>
        </w:rPr>
        <w:t>1</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26674E" w:rsidRPr="008F3B95" w:rsidRDefault="0026674E" w:rsidP="0026674E">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00C21236" w:rsidRPr="00C21236">
        <w:rPr>
          <w:rFonts w:ascii="Times New Roman" w:hAnsi="Times New Roman"/>
          <w:sz w:val="28"/>
          <w:szCs w:val="28"/>
          <w:lang w:eastAsia="ru-RU"/>
        </w:rPr>
        <w:t>м. Гайворон, м. Благовіщенське та смт. Голованівськ)</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26674E" w:rsidRPr="008F3B95" w:rsidTr="005235FA">
        <w:trPr>
          <w:trHeight w:val="408"/>
        </w:trPr>
        <w:tc>
          <w:tcPr>
            <w:tcW w:w="9639" w:type="dxa"/>
          </w:tcPr>
          <w:p w:rsidR="0026674E" w:rsidRPr="008F3B95" w:rsidRDefault="0026674E" w:rsidP="005235FA">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26674E" w:rsidRPr="008F3B95" w:rsidRDefault="0026674E" w:rsidP="00B91385">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C21236">
              <w:rPr>
                <w:rFonts w:ascii="Times New Roman" w:hAnsi="Times New Roman"/>
                <w:sz w:val="28"/>
                <w:szCs w:val="28"/>
                <w:lang w:eastAsia="ru-RU"/>
              </w:rPr>
              <w:t>1</w:t>
            </w:r>
            <w:r w:rsidR="00E07CD5">
              <w:rPr>
                <w:rFonts w:ascii="Times New Roman" w:hAnsi="Times New Roman"/>
                <w:sz w:val="28"/>
                <w:szCs w:val="28"/>
                <w:lang w:eastAsia="ru-RU"/>
              </w:rPr>
              <w:t>2</w:t>
            </w:r>
            <w:r w:rsidR="00FD1A49">
              <w:rPr>
                <w:rFonts w:ascii="Times New Roman" w:hAnsi="Times New Roman"/>
                <w:sz w:val="28"/>
                <w:szCs w:val="28"/>
                <w:lang w:eastAsia="ru-RU"/>
              </w:rPr>
              <w:t xml:space="preserve"> </w:t>
            </w:r>
            <w:r w:rsidR="00C21236">
              <w:rPr>
                <w:rFonts w:ascii="Times New Roman" w:hAnsi="Times New Roman"/>
                <w:sz w:val="28"/>
                <w:szCs w:val="28"/>
                <w:lang w:eastAsia="ru-RU"/>
              </w:rPr>
              <w:t>серпня</w:t>
            </w:r>
            <w:r>
              <w:rPr>
                <w:rFonts w:ascii="Times New Roman" w:hAnsi="Times New Roman"/>
                <w:sz w:val="28"/>
                <w:szCs w:val="28"/>
                <w:lang w:eastAsia="ru-RU"/>
              </w:rPr>
              <w:t xml:space="preserve"> 2021 року з 08.</w:t>
            </w:r>
            <w:r w:rsidR="00E07CD5">
              <w:rPr>
                <w:rFonts w:ascii="Times New Roman" w:hAnsi="Times New Roman"/>
                <w:sz w:val="28"/>
                <w:szCs w:val="28"/>
                <w:lang w:eastAsia="ru-RU"/>
              </w:rPr>
              <w:t>0</w:t>
            </w:r>
            <w:r w:rsidRPr="008F3B95">
              <w:rPr>
                <w:rFonts w:ascii="Times New Roman" w:hAnsi="Times New Roman"/>
                <w:sz w:val="28"/>
                <w:szCs w:val="28"/>
                <w:lang w:eastAsia="ru-RU"/>
              </w:rPr>
              <w:t>0. </w:t>
            </w:r>
          </w:p>
          <w:p w:rsidR="0026674E" w:rsidRPr="008F3B95" w:rsidRDefault="0026674E" w:rsidP="005235FA">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26674E" w:rsidRPr="008F3B95" w:rsidRDefault="00E07CD5" w:rsidP="005235FA">
            <w:pPr>
              <w:spacing w:after="0" w:line="240" w:lineRule="auto"/>
              <w:ind w:firstLine="851"/>
              <w:jc w:val="both"/>
              <w:rPr>
                <w:rFonts w:ascii="Times New Roman" w:hAnsi="Times New Roman"/>
                <w:sz w:val="28"/>
                <w:szCs w:val="28"/>
                <w:lang w:val="ru-RU" w:eastAsia="ru-RU"/>
              </w:rPr>
            </w:pPr>
            <w:proofErr w:type="spellStart"/>
            <w:r>
              <w:rPr>
                <w:rFonts w:ascii="Times New Roman" w:hAnsi="Times New Roman"/>
                <w:sz w:val="28"/>
                <w:szCs w:val="28"/>
                <w:lang w:eastAsia="ru-RU"/>
              </w:rPr>
              <w:t>Філатьєва</w:t>
            </w:r>
            <w:proofErr w:type="spellEnd"/>
            <w:r>
              <w:rPr>
                <w:rFonts w:ascii="Times New Roman" w:hAnsi="Times New Roman"/>
                <w:sz w:val="28"/>
                <w:szCs w:val="28"/>
                <w:lang w:eastAsia="ru-RU"/>
              </w:rPr>
              <w:t xml:space="preserve">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0026674E" w:rsidRPr="008F3B95">
              <w:rPr>
                <w:rFonts w:ascii="Times New Roman" w:hAnsi="Times New Roman"/>
                <w:sz w:val="28"/>
                <w:szCs w:val="28"/>
                <w:lang w:eastAsia="ru-RU"/>
              </w:rPr>
              <w:t xml:space="preserve">, </w:t>
            </w:r>
            <w:bookmarkStart w:id="0" w:name="_GoBack"/>
            <w:bookmarkEnd w:id="0"/>
            <w:r w:rsidR="0026674E" w:rsidRPr="008F3B95">
              <w:rPr>
                <w:rFonts w:ascii="Times New Roman" w:hAnsi="Times New Roman"/>
                <w:sz w:val="28"/>
                <w:szCs w:val="28"/>
                <w:lang w:eastAsia="ru-RU"/>
              </w:rPr>
              <w:t xml:space="preserve"> </w:t>
            </w:r>
            <w:hyperlink r:id="rId8" w:history="1">
              <w:r w:rsidR="0026674E" w:rsidRPr="008F3B95">
                <w:rPr>
                  <w:rFonts w:ascii="Times New Roman" w:hAnsi="Times New Roman"/>
                  <w:sz w:val="28"/>
                  <w:szCs w:val="28"/>
                  <w:u w:val="single"/>
                  <w:lang w:val="en-US" w:eastAsia="ru-RU"/>
                </w:rPr>
                <w:t>kr</w:t>
              </w:r>
              <w:r w:rsidR="0026674E" w:rsidRPr="008F3B95">
                <w:rPr>
                  <w:rFonts w:ascii="Times New Roman" w:hAnsi="Times New Roman"/>
                  <w:sz w:val="28"/>
                  <w:szCs w:val="28"/>
                  <w:u w:val="single"/>
                  <w:lang w:eastAsia="ru-RU"/>
                </w:rPr>
                <w:t>@sso.court.gov.ua</w:t>
              </w:r>
            </w:hyperlink>
          </w:p>
          <w:p w:rsidR="0026674E" w:rsidRPr="008F3B95" w:rsidRDefault="0026674E" w:rsidP="005235FA">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26674E" w:rsidRPr="008F3B95" w:rsidTr="005235FA">
              <w:trPr>
                <w:gridBefore w:val="1"/>
                <w:wBefore w:w="108" w:type="dxa"/>
                <w:trHeight w:val="408"/>
              </w:trPr>
              <w:tc>
                <w:tcPr>
                  <w:tcW w:w="9390" w:type="dxa"/>
                  <w:gridSpan w:val="5"/>
                </w:tcPr>
                <w:p w:rsidR="0026674E" w:rsidRPr="008F3B95" w:rsidRDefault="0026674E" w:rsidP="005235F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26674E" w:rsidRPr="008F3B95" w:rsidTr="005235FA">
              <w:trPr>
                <w:gridBefore w:val="1"/>
                <w:wBefore w:w="108" w:type="dxa"/>
                <w:trHeight w:val="408"/>
              </w:trPr>
              <w:tc>
                <w:tcPr>
                  <w:tcW w:w="9390" w:type="dxa"/>
                  <w:gridSpan w:val="5"/>
                </w:tcPr>
                <w:p w:rsidR="0026674E" w:rsidRPr="008F3B95" w:rsidRDefault="0026674E" w:rsidP="005235FA">
                  <w:pPr>
                    <w:spacing w:after="0" w:line="240" w:lineRule="auto"/>
                    <w:jc w:val="center"/>
                    <w:rPr>
                      <w:rFonts w:ascii="Times New Roman" w:hAnsi="Times New Roman"/>
                      <w:b/>
                      <w:sz w:val="28"/>
                      <w:szCs w:val="28"/>
                      <w:lang w:eastAsia="ru-RU"/>
                    </w:rPr>
                  </w:pPr>
                </w:p>
              </w:tc>
            </w:tr>
            <w:tr w:rsidR="0026674E" w:rsidRPr="008F3B95" w:rsidTr="005235FA">
              <w:trPr>
                <w:gridBefore w:val="1"/>
                <w:wBefore w:w="108" w:type="dxa"/>
                <w:trHeight w:val="408"/>
              </w:trPr>
              <w:tc>
                <w:tcPr>
                  <w:tcW w:w="4032" w:type="dxa"/>
                  <w:gridSpan w:val="3"/>
                </w:tcPr>
                <w:p w:rsidR="0026674E" w:rsidRPr="008F3B95" w:rsidRDefault="0026674E" w:rsidP="005235F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26674E" w:rsidRPr="008F3B95" w:rsidRDefault="0026674E" w:rsidP="005235FA">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26674E" w:rsidRPr="008F3B95" w:rsidTr="005235FA">
              <w:trPr>
                <w:gridBefore w:val="1"/>
                <w:wBefore w:w="108" w:type="dxa"/>
                <w:trHeight w:val="408"/>
              </w:trPr>
              <w:tc>
                <w:tcPr>
                  <w:tcW w:w="4032" w:type="dxa"/>
                  <w:gridSpan w:val="3"/>
                </w:tcPr>
                <w:p w:rsidR="0026674E" w:rsidRPr="008F3B95" w:rsidRDefault="0026674E" w:rsidP="005235FA">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26674E" w:rsidRPr="008F3B95" w:rsidRDefault="0026674E" w:rsidP="005235FA">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26674E" w:rsidRPr="008F3B95" w:rsidRDefault="0026674E" w:rsidP="005235FA">
                  <w:pPr>
                    <w:spacing w:after="0" w:line="240" w:lineRule="auto"/>
                    <w:jc w:val="both"/>
                    <w:rPr>
                      <w:rFonts w:ascii="Times New Roman" w:hAnsi="Times New Roman"/>
                      <w:sz w:val="28"/>
                      <w:szCs w:val="28"/>
                      <w:lang w:eastAsia="ru-RU"/>
                    </w:rPr>
                  </w:pPr>
                </w:p>
              </w:tc>
            </w:tr>
            <w:tr w:rsidR="001D391C" w:rsidRPr="008F3B95" w:rsidTr="005235FA">
              <w:trPr>
                <w:gridBefore w:val="1"/>
                <w:wBefore w:w="108" w:type="dxa"/>
                <w:trHeight w:val="408"/>
              </w:trPr>
              <w:tc>
                <w:tcPr>
                  <w:tcW w:w="4032" w:type="dxa"/>
                  <w:gridSpan w:val="3"/>
                </w:tcPr>
                <w:p w:rsidR="001D391C" w:rsidRPr="008F3B95" w:rsidRDefault="001D391C" w:rsidP="001D391C">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1D391C" w:rsidRPr="00326A9D" w:rsidRDefault="001D391C" w:rsidP="001D391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1D391C" w:rsidRPr="008F3B95" w:rsidTr="005235FA">
              <w:trPr>
                <w:gridBefore w:val="1"/>
                <w:wBefore w:w="108" w:type="dxa"/>
                <w:trHeight w:val="408"/>
              </w:trPr>
              <w:tc>
                <w:tcPr>
                  <w:tcW w:w="9390" w:type="dxa"/>
                  <w:gridSpan w:val="5"/>
                </w:tcPr>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p>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1D391C" w:rsidRPr="008F3B95" w:rsidRDefault="001D391C" w:rsidP="001D391C">
                  <w:pPr>
                    <w:shd w:val="clear" w:color="auto" w:fill="FFFFFF"/>
                    <w:spacing w:after="0" w:line="240" w:lineRule="auto"/>
                    <w:jc w:val="center"/>
                    <w:rPr>
                      <w:rFonts w:ascii="Times New Roman" w:hAnsi="Times New Roman"/>
                      <w:b/>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1D391C" w:rsidRPr="008F3B95" w:rsidRDefault="001D391C" w:rsidP="001D391C">
                  <w:pPr>
                    <w:spacing w:after="0" w:line="240" w:lineRule="auto"/>
                    <w:rPr>
                      <w:rFonts w:ascii="Times New Roman" w:hAnsi="Times New Roman"/>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1D391C" w:rsidRPr="008F3B95" w:rsidRDefault="001D391C" w:rsidP="001D391C">
                  <w:pPr>
                    <w:spacing w:after="0" w:line="240" w:lineRule="auto"/>
                    <w:rPr>
                      <w:rFonts w:ascii="Times New Roman" w:hAnsi="Times New Roman"/>
                      <w:sz w:val="28"/>
                      <w:szCs w:val="28"/>
                      <w:lang w:eastAsia="ru-RU"/>
                    </w:rPr>
                  </w:pPr>
                </w:p>
              </w:tc>
            </w:tr>
            <w:tr w:rsidR="001D391C" w:rsidRPr="008F3B95" w:rsidTr="005235FA">
              <w:trPr>
                <w:gridBefore w:val="1"/>
                <w:wBefore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1D391C" w:rsidRPr="008F3B95" w:rsidRDefault="001D391C" w:rsidP="001D391C">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1D391C" w:rsidRPr="008F3B95" w:rsidTr="005235FA">
              <w:trPr>
                <w:gridAfter w:val="1"/>
                <w:wAfter w:w="108" w:type="dxa"/>
                <w:trHeight w:val="408"/>
              </w:trPr>
              <w:tc>
                <w:tcPr>
                  <w:tcW w:w="9390" w:type="dxa"/>
                  <w:gridSpan w:val="5"/>
                </w:tcPr>
                <w:p w:rsidR="001D391C" w:rsidRPr="008F3B95" w:rsidRDefault="001D391C" w:rsidP="001D391C">
                  <w:pPr>
                    <w:spacing w:after="0" w:line="240" w:lineRule="auto"/>
                    <w:jc w:val="center"/>
                    <w:rPr>
                      <w:rFonts w:ascii="Times New Roman" w:hAnsi="Times New Roman"/>
                      <w:b/>
                      <w:sz w:val="28"/>
                      <w:szCs w:val="28"/>
                      <w:lang w:eastAsia="ru-RU"/>
                    </w:rPr>
                  </w:pPr>
                </w:p>
                <w:p w:rsidR="001D391C" w:rsidRPr="008F3B95" w:rsidRDefault="001D391C" w:rsidP="001D391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1D391C" w:rsidRPr="008F3B95" w:rsidTr="005235FA">
              <w:trPr>
                <w:gridAfter w:val="1"/>
                <w:wAfter w:w="108" w:type="dxa"/>
                <w:trHeight w:val="408"/>
              </w:trPr>
              <w:tc>
                <w:tcPr>
                  <w:tcW w:w="4008" w:type="dxa"/>
                  <w:gridSpan w:val="2"/>
                </w:tcPr>
                <w:p w:rsidR="001D391C" w:rsidRPr="008F3B95" w:rsidRDefault="001D391C" w:rsidP="001D391C">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1D391C" w:rsidRPr="008F3B95" w:rsidRDefault="001D391C" w:rsidP="001D391C">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1D391C" w:rsidRPr="008F3B95" w:rsidRDefault="001D391C" w:rsidP="001D391C">
                  <w:pPr>
                    <w:spacing w:after="0" w:line="240" w:lineRule="auto"/>
                    <w:jc w:val="both"/>
                    <w:rPr>
                      <w:rFonts w:ascii="Times New Roman" w:hAnsi="Times New Roman"/>
                      <w:sz w:val="28"/>
                      <w:szCs w:val="28"/>
                      <w:lang w:eastAsia="ru-RU"/>
                    </w:rPr>
                  </w:pPr>
                </w:p>
              </w:tc>
            </w:tr>
          </w:tbl>
          <w:p w:rsidR="0026674E" w:rsidRPr="008F3B95" w:rsidRDefault="0026674E" w:rsidP="005235FA">
            <w:pPr>
              <w:spacing w:after="0" w:line="240" w:lineRule="auto"/>
              <w:ind w:firstLine="462"/>
              <w:jc w:val="both"/>
              <w:rPr>
                <w:rFonts w:ascii="Times New Roman" w:hAnsi="Times New Roman"/>
                <w:sz w:val="28"/>
                <w:szCs w:val="28"/>
                <w:lang w:eastAsia="ru-RU"/>
              </w:rPr>
            </w:pPr>
          </w:p>
        </w:tc>
      </w:tr>
    </w:tbl>
    <w:p w:rsidR="0026674E" w:rsidRPr="008F3B95" w:rsidRDefault="0026674E" w:rsidP="0026674E">
      <w:pPr>
        <w:spacing w:after="0" w:line="240" w:lineRule="auto"/>
        <w:jc w:val="both"/>
        <w:rPr>
          <w:rFonts w:ascii="Times New Roman" w:eastAsia="Times New Roman" w:hAnsi="Times New Roman"/>
          <w:sz w:val="28"/>
          <w:szCs w:val="28"/>
          <w:lang w:eastAsia="ru-RU"/>
        </w:rPr>
      </w:pPr>
    </w:p>
    <w:p w:rsidR="0026674E" w:rsidRDefault="0026674E"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AF3504" w:rsidRDefault="00AF3504" w:rsidP="008F3B95">
      <w:pPr>
        <w:rPr>
          <w:rFonts w:ascii="Times New Roman" w:eastAsia="Times New Roman" w:hAnsi="Times New Roman"/>
          <w:sz w:val="28"/>
          <w:szCs w:val="28"/>
          <w:lang w:eastAsia="ru-RU"/>
        </w:rPr>
      </w:pPr>
    </w:p>
    <w:p w:rsidR="00FD1A49" w:rsidRDefault="00FD1A49" w:rsidP="00AF3504">
      <w:pPr>
        <w:ind w:left="6" w:firstLine="702"/>
        <w:contextualSpacing/>
        <w:jc w:val="center"/>
        <w:rPr>
          <w:b/>
        </w:rPr>
      </w:pPr>
    </w:p>
    <w:p w:rsidR="00AF3504" w:rsidRDefault="00AF3504" w:rsidP="008F3B95">
      <w:pPr>
        <w:rPr>
          <w:rFonts w:ascii="Times New Roman" w:eastAsia="Times New Roman" w:hAnsi="Times New Roman"/>
          <w:sz w:val="28"/>
          <w:szCs w:val="28"/>
          <w:lang w:eastAsia="ru-RU"/>
        </w:rPr>
      </w:pPr>
    </w:p>
    <w:sectPr w:rsidR="00AF3504" w:rsidSect="002C7B59">
      <w:pgSz w:w="11906" w:h="16838"/>
      <w:pgMar w:top="113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4049B"/>
    <w:rsid w:val="00142269"/>
    <w:rsid w:val="00144B00"/>
    <w:rsid w:val="001530DB"/>
    <w:rsid w:val="001536B8"/>
    <w:rsid w:val="001543E3"/>
    <w:rsid w:val="00156770"/>
    <w:rsid w:val="001575D7"/>
    <w:rsid w:val="00160263"/>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644D"/>
    <w:rsid w:val="00506C07"/>
    <w:rsid w:val="00507E26"/>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801DE3"/>
    <w:rsid w:val="00806019"/>
    <w:rsid w:val="00810002"/>
    <w:rsid w:val="008110EE"/>
    <w:rsid w:val="0081781B"/>
    <w:rsid w:val="00821F36"/>
    <w:rsid w:val="00824243"/>
    <w:rsid w:val="008249B0"/>
    <w:rsid w:val="008343E5"/>
    <w:rsid w:val="00835F2C"/>
    <w:rsid w:val="00836194"/>
    <w:rsid w:val="00844E73"/>
    <w:rsid w:val="00850ACA"/>
    <w:rsid w:val="00860286"/>
    <w:rsid w:val="00861226"/>
    <w:rsid w:val="008617CE"/>
    <w:rsid w:val="00870D20"/>
    <w:rsid w:val="00872829"/>
    <w:rsid w:val="00873943"/>
    <w:rsid w:val="00873C2E"/>
    <w:rsid w:val="00874BAB"/>
    <w:rsid w:val="00875222"/>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E54"/>
    <w:rsid w:val="00B167CB"/>
    <w:rsid w:val="00B16A8D"/>
    <w:rsid w:val="00B16BE2"/>
    <w:rsid w:val="00B21D12"/>
    <w:rsid w:val="00B241C4"/>
    <w:rsid w:val="00B27930"/>
    <w:rsid w:val="00B36722"/>
    <w:rsid w:val="00B506A4"/>
    <w:rsid w:val="00B54326"/>
    <w:rsid w:val="00B55A85"/>
    <w:rsid w:val="00B55BA3"/>
    <w:rsid w:val="00B5756F"/>
    <w:rsid w:val="00B60F50"/>
    <w:rsid w:val="00B63C92"/>
    <w:rsid w:val="00B64B6E"/>
    <w:rsid w:val="00B64EEF"/>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FE1"/>
    <w:rsid w:val="00D617C0"/>
    <w:rsid w:val="00D61A37"/>
    <w:rsid w:val="00D62377"/>
    <w:rsid w:val="00D62EFB"/>
    <w:rsid w:val="00D64201"/>
    <w:rsid w:val="00D67342"/>
    <w:rsid w:val="00D67C92"/>
    <w:rsid w:val="00D75770"/>
    <w:rsid w:val="00D75E65"/>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4CA51C"/>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court.gov.ua" TargetMode="External"/><Relationship Id="rId3" Type="http://schemas.openxmlformats.org/officeDocument/2006/relationships/styles" Target="styles.xml"/><Relationship Id="rId7" Type="http://schemas.openxmlformats.org/officeDocument/2006/relationships/hyperlink" Target="mailto:kr@sso.court.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court.gov.ua"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54AE56-0B70-4F26-8757-C7449734A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12</Pages>
  <Words>3143</Words>
  <Characters>17920</Characters>
  <Application>Microsoft Office Word</Application>
  <DocSecurity>0</DocSecurity>
  <Lines>149</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kadry</cp:lastModifiedBy>
  <cp:revision>54</cp:revision>
  <cp:lastPrinted>2021-07-26T11:17:00Z</cp:lastPrinted>
  <dcterms:created xsi:type="dcterms:W3CDTF">2020-11-05T13:53:00Z</dcterms:created>
  <dcterms:modified xsi:type="dcterms:W3CDTF">2021-07-28T06:45:00Z</dcterms:modified>
</cp:coreProperties>
</file>