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A4EAE6" w14:textId="2333A721" w:rsidR="00F23C9A" w:rsidRPr="00465F9C" w:rsidRDefault="0030614B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                                                                                       </w:t>
      </w:r>
      <w:proofErr w:type="spellStart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Додаток</w:t>
      </w:r>
      <w:proofErr w:type="spellEnd"/>
      <w:r w:rsidR="00F23C9A" w:rsidRPr="00465F9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gramStart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>до</w:t>
      </w:r>
      <w:proofErr w:type="gramEnd"/>
      <w:r w:rsidR="00F23C9A"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наказу ДСА України </w:t>
      </w:r>
    </w:p>
    <w:p w14:paraId="68D41E58" w14:textId="4EFD1EBA" w:rsidR="00F23C9A" w:rsidRPr="00465F9C" w:rsidRDefault="00F23C9A" w:rsidP="00F23C9A">
      <w:pPr>
        <w:autoSpaceDN w:val="0"/>
        <w:spacing w:after="16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             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від 08.03.2024 </w:t>
      </w:r>
      <w:r w:rsidRPr="00465F9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р. № </w:t>
      </w:r>
      <w:r w:rsidR="004643B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97</w:t>
      </w:r>
    </w:p>
    <w:tbl>
      <w:tblPr>
        <w:tblStyle w:val="ae"/>
        <w:tblW w:w="10500" w:type="dxa"/>
        <w:tblInd w:w="-1026" w:type="dxa"/>
        <w:tblLook w:val="04A0" w:firstRow="1" w:lastRow="0" w:firstColumn="1" w:lastColumn="0" w:noHBand="0" w:noVBand="1"/>
      </w:tblPr>
      <w:tblGrid>
        <w:gridCol w:w="1701"/>
        <w:gridCol w:w="3119"/>
        <w:gridCol w:w="1701"/>
        <w:gridCol w:w="2126"/>
        <w:gridCol w:w="1853"/>
      </w:tblGrid>
      <w:tr w:rsidR="00F23C9A" w:rsidRPr="004475F5" w14:paraId="1CB9BD96" w14:textId="77777777" w:rsidTr="00F026B5">
        <w:trPr>
          <w:trHeight w:val="657"/>
        </w:trPr>
        <w:tc>
          <w:tcPr>
            <w:tcW w:w="10500" w:type="dxa"/>
            <w:gridSpan w:val="5"/>
            <w:hideMark/>
          </w:tcPr>
          <w:p w14:paraId="2C9CF6ED" w14:textId="3EDC2D62" w:rsidR="00F23C9A" w:rsidRPr="00077CB0" w:rsidRDefault="00F23C9A" w:rsidP="002615C6">
            <w:pPr>
              <w:overflowPunct w:val="0"/>
              <w:autoSpaceDE w:val="0"/>
              <w:autoSpaceDN w:val="0"/>
              <w:adjustRightInd w:val="0"/>
              <w:ind w:left="453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Середній розмір заробітної плати та стимулюючих виплат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за </w:t>
            </w:r>
            <w:r w:rsidR="002615C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вересень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2024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року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 працівників апарату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1537E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>місцевих загальних судів Кіровоградської області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згідно з інформацією 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про</w:t>
            </w:r>
            <w:r w:rsidR="003A2D63"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фактичн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видатк</w:t>
            </w:r>
            <w:r w:rsidR="003A2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и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на оплату праці</w:t>
            </w:r>
            <w:r w:rsidRPr="00077CB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u w:val="single"/>
                <w:lang w:val="uk-UA" w:eastAsia="ru-RU"/>
              </w:rPr>
              <w:t xml:space="preserve"> </w:t>
            </w:r>
          </w:p>
        </w:tc>
      </w:tr>
      <w:tr w:rsidR="00F23C9A" w:rsidRPr="00880F34" w14:paraId="5A24C5F3" w14:textId="77777777" w:rsidTr="00971441">
        <w:trPr>
          <w:trHeight w:val="253"/>
        </w:trPr>
        <w:tc>
          <w:tcPr>
            <w:tcW w:w="1701" w:type="dxa"/>
            <w:vMerge w:val="restart"/>
            <w:hideMark/>
          </w:tcPr>
          <w:p w14:paraId="1CAAF504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 w:firstLine="1162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Назва суду</w:t>
            </w:r>
          </w:p>
        </w:tc>
        <w:tc>
          <w:tcPr>
            <w:tcW w:w="3119" w:type="dxa"/>
            <w:vMerge w:val="restart"/>
            <w:hideMark/>
          </w:tcPr>
          <w:p w14:paraId="658665E7" w14:textId="77777777" w:rsidR="00F23C9A" w:rsidRPr="00077CB0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Посади </w:t>
            </w:r>
          </w:p>
        </w:tc>
        <w:tc>
          <w:tcPr>
            <w:tcW w:w="1701" w:type="dxa"/>
            <w:vMerge w:val="restart"/>
            <w:hideMark/>
          </w:tcPr>
          <w:p w14:paraId="70004BBF" w14:textId="28DBDD81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Фактична чисельність працівників, яким нараховано заробітну плату протягом </w:t>
            </w:r>
            <w:r w:rsidR="008F35FB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</w:t>
            </w:r>
            <w:r w:rsidR="003A2D63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971441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(одиниць)</w:t>
            </w:r>
          </w:p>
        </w:tc>
        <w:tc>
          <w:tcPr>
            <w:tcW w:w="2126" w:type="dxa"/>
            <w:vMerge w:val="restart"/>
            <w:hideMark/>
          </w:tcPr>
          <w:p w14:paraId="5666CFC1" w14:textId="3484E9D4" w:rsidR="00F23C9A" w:rsidRPr="00077CB0" w:rsidRDefault="00F23C9A" w:rsidP="00971441">
            <w:pPr>
              <w:tabs>
                <w:tab w:val="left" w:pos="496"/>
                <w:tab w:val="left" w:pos="780"/>
              </w:tabs>
              <w:overflowPunct w:val="0"/>
              <w:autoSpaceDE w:val="0"/>
              <w:autoSpaceDN w:val="0"/>
              <w:adjustRightInd w:val="0"/>
              <w:ind w:left="-71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розмір заробітної плати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(грн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)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за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                  2024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р</w:t>
            </w:r>
            <w:r w:rsidR="00C538E4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.</w:t>
            </w:r>
          </w:p>
        </w:tc>
        <w:tc>
          <w:tcPr>
            <w:tcW w:w="1853" w:type="dxa"/>
            <w:vMerge w:val="restart"/>
            <w:hideMark/>
          </w:tcPr>
          <w:p w14:paraId="413CF236" w14:textId="77777777" w:rsidR="00F23C9A" w:rsidRPr="00077CB0" w:rsidRDefault="00F23C9A" w:rsidP="00971441">
            <w:pPr>
              <w:overflowPunct w:val="0"/>
              <w:autoSpaceDE w:val="0"/>
              <w:autoSpaceDN w:val="0"/>
              <w:adjustRightInd w:val="0"/>
              <w:ind w:left="35" w:hanging="142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</w:pP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Середній відсоток</w:t>
            </w:r>
            <w:r w:rsidR="00E07198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стимулюючих виплат за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</w:t>
            </w:r>
            <w:r w:rsidR="00F026B5" w:rsidRPr="00F026B5">
              <w:rPr>
                <w:rFonts w:ascii="Times New Roman" w:eastAsia="Times New Roman" w:hAnsi="Times New Roman" w:cs="Times New Roman"/>
                <w:b/>
                <w:bCs/>
                <w:i/>
                <w:sz w:val="18"/>
                <w:szCs w:val="18"/>
                <w:lang w:val="uk-UA" w:eastAsia="ru-RU"/>
              </w:rPr>
              <w:t>звітний місяць</w:t>
            </w:r>
            <w:r w:rsidR="00F026B5" w:rsidRPr="00077CB0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 xml:space="preserve">   </w:t>
            </w:r>
            <w:r w:rsidR="00F026B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uk-UA" w:eastAsia="ru-RU"/>
              </w:rPr>
              <w:t>2024 р.</w:t>
            </w:r>
          </w:p>
        </w:tc>
      </w:tr>
      <w:tr w:rsidR="00F23C9A" w:rsidRPr="00880F34" w14:paraId="2F411A58" w14:textId="77777777" w:rsidTr="00971441">
        <w:trPr>
          <w:trHeight w:val="360"/>
        </w:trPr>
        <w:tc>
          <w:tcPr>
            <w:tcW w:w="1701" w:type="dxa"/>
            <w:vMerge/>
            <w:hideMark/>
          </w:tcPr>
          <w:p w14:paraId="4FCAEE4B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3724861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0F3A02B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3F86195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16860A2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6DFB7507" w14:textId="77777777" w:rsidTr="00971441">
        <w:trPr>
          <w:trHeight w:val="1519"/>
        </w:trPr>
        <w:tc>
          <w:tcPr>
            <w:tcW w:w="1701" w:type="dxa"/>
            <w:vMerge/>
            <w:hideMark/>
          </w:tcPr>
          <w:p w14:paraId="6F9C6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3119" w:type="dxa"/>
            <w:vMerge/>
            <w:hideMark/>
          </w:tcPr>
          <w:p w14:paraId="5EEAE107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701" w:type="dxa"/>
            <w:vMerge/>
            <w:hideMark/>
          </w:tcPr>
          <w:p w14:paraId="73C7B8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2126" w:type="dxa"/>
            <w:vMerge/>
            <w:hideMark/>
          </w:tcPr>
          <w:p w14:paraId="4FF89410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  <w:vMerge/>
            <w:hideMark/>
          </w:tcPr>
          <w:p w14:paraId="0E55005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5792201" w14:textId="77777777" w:rsidTr="00971441">
        <w:trPr>
          <w:trHeight w:val="343"/>
        </w:trPr>
        <w:tc>
          <w:tcPr>
            <w:tcW w:w="1701" w:type="dxa"/>
            <w:hideMark/>
          </w:tcPr>
          <w:p w14:paraId="62C582C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E37FD04" w14:textId="77777777" w:rsidR="00F23C9A" w:rsidRPr="00713EDE" w:rsidRDefault="00F23C9A" w:rsidP="00F23C9A">
            <w:pPr>
              <w:overflowPunct w:val="0"/>
              <w:autoSpaceDE w:val="0"/>
              <w:autoSpaceDN w:val="0"/>
              <w:adjustRightInd w:val="0"/>
              <w:ind w:left="-1041" w:firstLine="1076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АПАРАТ всього</w:t>
            </w:r>
          </w:p>
        </w:tc>
        <w:tc>
          <w:tcPr>
            <w:tcW w:w="1701" w:type="dxa"/>
            <w:hideMark/>
          </w:tcPr>
          <w:p w14:paraId="54F256AC" w14:textId="2F04FCF0" w:rsidR="00F23C9A" w:rsidRPr="00880F34" w:rsidRDefault="008A7938" w:rsidP="0057791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542</w:t>
            </w:r>
          </w:p>
        </w:tc>
        <w:tc>
          <w:tcPr>
            <w:tcW w:w="2126" w:type="dxa"/>
            <w:hideMark/>
          </w:tcPr>
          <w:p w14:paraId="6FF3E49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hideMark/>
          </w:tcPr>
          <w:p w14:paraId="7A965CF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35898019" w14:textId="77777777" w:rsidTr="00971441">
        <w:trPr>
          <w:trHeight w:val="213"/>
        </w:trPr>
        <w:tc>
          <w:tcPr>
            <w:tcW w:w="1701" w:type="dxa"/>
            <w:noWrap/>
            <w:hideMark/>
          </w:tcPr>
          <w:p w14:paraId="431A7C1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A16942E" w14:textId="77777777" w:rsidR="00F23C9A" w:rsidRPr="00713EDE" w:rsidRDefault="00F23C9A" w:rsidP="0006381C">
            <w:pPr>
              <w:overflowPunct w:val="0"/>
              <w:autoSpaceDE w:val="0"/>
              <w:autoSpaceDN w:val="0"/>
              <w:adjustRightInd w:val="0"/>
              <w:ind w:left="-851" w:firstLine="886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у т.ч. </w:t>
            </w:r>
          </w:p>
        </w:tc>
        <w:tc>
          <w:tcPr>
            <w:tcW w:w="1701" w:type="dxa"/>
            <w:hideMark/>
          </w:tcPr>
          <w:p w14:paraId="7F3F9A2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2126" w:type="dxa"/>
            <w:hideMark/>
          </w:tcPr>
          <w:p w14:paraId="4609A42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  <w:tc>
          <w:tcPr>
            <w:tcW w:w="1853" w:type="dxa"/>
            <w:noWrap/>
            <w:hideMark/>
          </w:tcPr>
          <w:p w14:paraId="7AEB7236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  <w:t> </w:t>
            </w:r>
          </w:p>
        </w:tc>
      </w:tr>
      <w:tr w:rsidR="00F23C9A" w:rsidRPr="00880F34" w14:paraId="4FD71C7F" w14:textId="77777777" w:rsidTr="00FD08B6">
        <w:trPr>
          <w:trHeight w:val="500"/>
        </w:trPr>
        <w:tc>
          <w:tcPr>
            <w:tcW w:w="1701" w:type="dxa"/>
            <w:noWrap/>
            <w:hideMark/>
          </w:tcPr>
          <w:p w14:paraId="770409EF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0FE01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851" w:firstLine="744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Керівництво (керівник органу, секретаріату/апарату, та їх заступники)</w:t>
            </w:r>
          </w:p>
        </w:tc>
        <w:tc>
          <w:tcPr>
            <w:tcW w:w="1701" w:type="dxa"/>
            <w:hideMark/>
          </w:tcPr>
          <w:p w14:paraId="5B83A030" w14:textId="37EFEB54" w:rsidR="00F23C9A" w:rsidRPr="003A34D8" w:rsidRDefault="002064D4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</w:t>
            </w:r>
          </w:p>
        </w:tc>
        <w:tc>
          <w:tcPr>
            <w:tcW w:w="2126" w:type="dxa"/>
            <w:hideMark/>
          </w:tcPr>
          <w:p w14:paraId="63A52F78" w14:textId="14E800BB" w:rsidR="00F23C9A" w:rsidRPr="003A34D8" w:rsidRDefault="002E498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33275,75</w:t>
            </w:r>
          </w:p>
        </w:tc>
        <w:tc>
          <w:tcPr>
            <w:tcW w:w="1853" w:type="dxa"/>
          </w:tcPr>
          <w:p w14:paraId="531B0D39" w14:textId="4F45D9E3" w:rsidR="00F23C9A" w:rsidRPr="003A34D8" w:rsidRDefault="00CE34C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39,2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E7028C1" w14:textId="77777777" w:rsidTr="00FD08B6">
        <w:trPr>
          <w:trHeight w:val="615"/>
        </w:trPr>
        <w:tc>
          <w:tcPr>
            <w:tcW w:w="1701" w:type="dxa"/>
            <w:noWrap/>
            <w:hideMark/>
          </w:tcPr>
          <w:p w14:paraId="0A6D175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6255154" w14:textId="77777777" w:rsidR="00F23C9A" w:rsidRPr="00713EDE" w:rsidRDefault="00F23C9A" w:rsidP="00D475E1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Керівники самостійни</w:t>
            </w:r>
            <w:r w:rsidR="00D475E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х</w:t>
            </w: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підрозділів та їх заступники (департаменту, служби, самостійного управління, самостійного відділу, самостійного сектору) </w:t>
            </w:r>
          </w:p>
        </w:tc>
        <w:tc>
          <w:tcPr>
            <w:tcW w:w="1701" w:type="dxa"/>
            <w:hideMark/>
          </w:tcPr>
          <w:p w14:paraId="30ADCC7F" w14:textId="2CDB1999" w:rsidR="00F23C9A" w:rsidRPr="003A34D8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</w:t>
            </w:r>
          </w:p>
        </w:tc>
        <w:tc>
          <w:tcPr>
            <w:tcW w:w="2126" w:type="dxa"/>
            <w:hideMark/>
          </w:tcPr>
          <w:p w14:paraId="168AFAD5" w14:textId="276B8747" w:rsidR="00F23C9A" w:rsidRPr="003A34D8" w:rsidRDefault="00817BB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19320,34</w:t>
            </w:r>
          </w:p>
        </w:tc>
        <w:tc>
          <w:tcPr>
            <w:tcW w:w="1853" w:type="dxa"/>
          </w:tcPr>
          <w:p w14:paraId="6CC576EC" w14:textId="11E9B8A0" w:rsidR="00F23C9A" w:rsidRPr="003A34D8" w:rsidRDefault="00FE159D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37,5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375B54A" w14:textId="77777777" w:rsidTr="00FD08B6">
        <w:trPr>
          <w:trHeight w:val="930"/>
        </w:trPr>
        <w:tc>
          <w:tcPr>
            <w:tcW w:w="1701" w:type="dxa"/>
            <w:noWrap/>
            <w:hideMark/>
          </w:tcPr>
          <w:p w14:paraId="5FD8590A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3119" w:type="dxa"/>
            <w:hideMark/>
          </w:tcPr>
          <w:p w14:paraId="09DCC840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Керівники  та їх заступники підрозділи у складі департаменту, служби, самостійного управління, відділу </w:t>
            </w:r>
          </w:p>
        </w:tc>
        <w:tc>
          <w:tcPr>
            <w:tcW w:w="1701" w:type="dxa"/>
            <w:hideMark/>
          </w:tcPr>
          <w:p w14:paraId="75FAFD23" w14:textId="1C41D875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38CE2944" w14:textId="7C35B6FC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811F1CA" w14:textId="33B9EA4B" w:rsidR="00F23C9A" w:rsidRPr="003A34D8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70AAFC80" w14:textId="77777777" w:rsidTr="00FD08B6">
        <w:trPr>
          <w:trHeight w:val="540"/>
        </w:trPr>
        <w:tc>
          <w:tcPr>
            <w:tcW w:w="1701" w:type="dxa"/>
            <w:noWrap/>
            <w:hideMark/>
          </w:tcPr>
          <w:p w14:paraId="15B8A8BC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82DE765" w14:textId="5D52E489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Г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оловний спеціаліст, головний консультант</w:t>
            </w:r>
          </w:p>
        </w:tc>
        <w:tc>
          <w:tcPr>
            <w:tcW w:w="1701" w:type="dxa"/>
            <w:hideMark/>
          </w:tcPr>
          <w:p w14:paraId="44130940" w14:textId="3CF784CB" w:rsidR="00F23C9A" w:rsidRPr="003A34D8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</w:t>
            </w:r>
          </w:p>
        </w:tc>
        <w:tc>
          <w:tcPr>
            <w:tcW w:w="2126" w:type="dxa"/>
            <w:hideMark/>
          </w:tcPr>
          <w:p w14:paraId="2956A3E2" w14:textId="3CE5D5C3" w:rsidR="00F23C9A" w:rsidRPr="003A34D8" w:rsidRDefault="00C46B8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17712,15</w:t>
            </w:r>
          </w:p>
        </w:tc>
        <w:tc>
          <w:tcPr>
            <w:tcW w:w="1853" w:type="dxa"/>
          </w:tcPr>
          <w:p w14:paraId="7BD9E173" w14:textId="1E35F566" w:rsidR="00F23C9A" w:rsidRPr="003A34D8" w:rsidRDefault="00C46B88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42,7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0201C0FC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AA5A0E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1B899F" w14:textId="03C4FD4A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ровідний спеціаліст, старший судовий розпорядник, старший секретар суду, консультант суду,</w:t>
            </w:r>
            <w:r w:rsid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 секретар суд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ового засідання</w:t>
            </w:r>
          </w:p>
        </w:tc>
        <w:tc>
          <w:tcPr>
            <w:tcW w:w="1701" w:type="dxa"/>
            <w:hideMark/>
          </w:tcPr>
          <w:p w14:paraId="0E7B9DB0" w14:textId="7DB5D7B8" w:rsidR="00F23C9A" w:rsidRPr="003A34D8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161</w:t>
            </w:r>
          </w:p>
        </w:tc>
        <w:tc>
          <w:tcPr>
            <w:tcW w:w="2126" w:type="dxa"/>
            <w:hideMark/>
          </w:tcPr>
          <w:p w14:paraId="375D2568" w14:textId="6F9CEBF8" w:rsidR="00F23C9A" w:rsidRPr="003A34D8" w:rsidRDefault="00565FA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16720,12</w:t>
            </w:r>
          </w:p>
        </w:tc>
        <w:tc>
          <w:tcPr>
            <w:tcW w:w="1853" w:type="dxa"/>
          </w:tcPr>
          <w:p w14:paraId="0B70D0AA" w14:textId="3C611B77" w:rsidR="00F23C9A" w:rsidRPr="003A34D8" w:rsidRDefault="00565FA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39,9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7CF913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18553201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176C1B8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29688EEA" w14:textId="003603C0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B3F796E" w14:textId="333A976C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3D22434F" w14:textId="69CFC653" w:rsidR="00F23C9A" w:rsidRPr="003A34D8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C3606E9" w14:textId="77777777" w:rsidTr="00FD08B6">
        <w:trPr>
          <w:trHeight w:val="300"/>
        </w:trPr>
        <w:tc>
          <w:tcPr>
            <w:tcW w:w="1701" w:type="dxa"/>
            <w:noWrap/>
            <w:hideMark/>
          </w:tcPr>
          <w:p w14:paraId="636C43C3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B708554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секретарі судового засідання</w:t>
            </w:r>
          </w:p>
        </w:tc>
        <w:tc>
          <w:tcPr>
            <w:tcW w:w="1701" w:type="dxa"/>
            <w:hideMark/>
          </w:tcPr>
          <w:p w14:paraId="36B7BA2A" w14:textId="5BF94A47" w:rsidR="00F23C9A" w:rsidRPr="003A34D8" w:rsidRDefault="002064D4" w:rsidP="008A7938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</w:t>
            </w:r>
            <w:r w:rsidR="008A7938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</w:t>
            </w:r>
          </w:p>
        </w:tc>
        <w:tc>
          <w:tcPr>
            <w:tcW w:w="2126" w:type="dxa"/>
            <w:hideMark/>
          </w:tcPr>
          <w:p w14:paraId="416D9E25" w14:textId="67799BCA" w:rsidR="00F23C9A" w:rsidRPr="003A34D8" w:rsidRDefault="00610D77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16658,10</w:t>
            </w:r>
          </w:p>
        </w:tc>
        <w:tc>
          <w:tcPr>
            <w:tcW w:w="1853" w:type="dxa"/>
          </w:tcPr>
          <w:p w14:paraId="2558D6D2" w14:textId="0FD81D9E" w:rsidR="00F23C9A" w:rsidRPr="003A34D8" w:rsidRDefault="00610D77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39,2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24621879" w14:textId="77777777" w:rsidTr="00FD08B6">
        <w:trPr>
          <w:trHeight w:val="570"/>
        </w:trPr>
        <w:tc>
          <w:tcPr>
            <w:tcW w:w="1701" w:type="dxa"/>
            <w:noWrap/>
            <w:hideMark/>
          </w:tcPr>
          <w:p w14:paraId="1FB40392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57F9B33B" w14:textId="66277F4C" w:rsidR="00F23C9A" w:rsidRPr="00713EDE" w:rsidRDefault="00ED250F" w:rsidP="00ED250F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</w:t>
            </w:r>
            <w:r w:rsidR="00F23C9A"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пеціаліст, судовий розпорядник, секретар суду, консультант</w:t>
            </w:r>
          </w:p>
        </w:tc>
        <w:tc>
          <w:tcPr>
            <w:tcW w:w="1701" w:type="dxa"/>
            <w:hideMark/>
          </w:tcPr>
          <w:p w14:paraId="215DCB4E" w14:textId="67A13B22" w:rsidR="00F23C9A" w:rsidRPr="003A34D8" w:rsidRDefault="008A7938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79</w:t>
            </w:r>
          </w:p>
        </w:tc>
        <w:tc>
          <w:tcPr>
            <w:tcW w:w="2126" w:type="dxa"/>
            <w:hideMark/>
          </w:tcPr>
          <w:p w14:paraId="264D4641" w14:textId="4120D199" w:rsidR="00F23C9A" w:rsidRPr="003A34D8" w:rsidRDefault="007833B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13893,49</w:t>
            </w:r>
          </w:p>
        </w:tc>
        <w:tc>
          <w:tcPr>
            <w:tcW w:w="1853" w:type="dxa"/>
          </w:tcPr>
          <w:p w14:paraId="7D8CFA0F" w14:textId="13D9B7D9" w:rsidR="00F23C9A" w:rsidRPr="003A34D8" w:rsidRDefault="007833BE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43,9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66F4AF50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625199B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F8317C9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</w:p>
        </w:tc>
        <w:tc>
          <w:tcPr>
            <w:tcW w:w="1701" w:type="dxa"/>
            <w:hideMark/>
          </w:tcPr>
          <w:p w14:paraId="13346219" w14:textId="2F6D035A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5BA41818" w14:textId="0426673F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413D47B5" w14:textId="50537D4E" w:rsidR="00F23C9A" w:rsidRPr="003A34D8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/>
                <w:bCs/>
                <w:lang w:val="uk-UA" w:eastAsia="ru-RU"/>
              </w:rPr>
            </w:pPr>
          </w:p>
        </w:tc>
      </w:tr>
      <w:tr w:rsidR="00F23C9A" w:rsidRPr="00880F34" w14:paraId="51688F5F" w14:textId="77777777" w:rsidTr="00FD08B6">
        <w:trPr>
          <w:trHeight w:val="337"/>
        </w:trPr>
        <w:tc>
          <w:tcPr>
            <w:tcW w:w="1701" w:type="dxa"/>
            <w:noWrap/>
            <w:hideMark/>
          </w:tcPr>
          <w:p w14:paraId="53F6719E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3071A745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судові розпорядники</w:t>
            </w:r>
          </w:p>
        </w:tc>
        <w:tc>
          <w:tcPr>
            <w:tcW w:w="1701" w:type="dxa"/>
            <w:hideMark/>
          </w:tcPr>
          <w:p w14:paraId="132AD8FC" w14:textId="097F9A60" w:rsidR="00F23C9A" w:rsidRPr="003A34D8" w:rsidRDefault="00D620BE" w:rsidP="004459A1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</w:t>
            </w:r>
            <w:r w:rsidR="008A7938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0</w:t>
            </w:r>
          </w:p>
        </w:tc>
        <w:tc>
          <w:tcPr>
            <w:tcW w:w="2126" w:type="dxa"/>
            <w:hideMark/>
          </w:tcPr>
          <w:p w14:paraId="6DD309FF" w14:textId="0C9492F7" w:rsidR="00F23C9A" w:rsidRPr="003A34D8" w:rsidRDefault="009966B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13303,41</w:t>
            </w:r>
          </w:p>
        </w:tc>
        <w:tc>
          <w:tcPr>
            <w:tcW w:w="1853" w:type="dxa"/>
          </w:tcPr>
          <w:p w14:paraId="54335C4B" w14:textId="24827F5D" w:rsidR="00F23C9A" w:rsidRPr="003A34D8" w:rsidRDefault="009966B2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</w:t>
            </w:r>
            <w:r w:rsidR="003C5771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</w:t>
            </w: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,5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0A319F" w14:paraId="0542CEBB" w14:textId="77777777" w:rsidTr="00FD08B6">
        <w:trPr>
          <w:trHeight w:val="569"/>
        </w:trPr>
        <w:tc>
          <w:tcPr>
            <w:tcW w:w="1701" w:type="dxa"/>
            <w:noWrap/>
            <w:hideMark/>
          </w:tcPr>
          <w:p w14:paraId="33511F75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4A308D37" w14:textId="77777777" w:rsidR="00F23C9A" w:rsidRPr="003A34D8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Працівники , які виконують функції з обслуговування</w:t>
            </w:r>
          </w:p>
        </w:tc>
        <w:tc>
          <w:tcPr>
            <w:tcW w:w="1701" w:type="dxa"/>
            <w:hideMark/>
          </w:tcPr>
          <w:p w14:paraId="43A65C49" w14:textId="45B46389" w:rsidR="00F23C9A" w:rsidRPr="003A34D8" w:rsidRDefault="00D66E92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35</w:t>
            </w:r>
          </w:p>
        </w:tc>
        <w:tc>
          <w:tcPr>
            <w:tcW w:w="2126" w:type="dxa"/>
            <w:hideMark/>
          </w:tcPr>
          <w:p w14:paraId="602F262C" w14:textId="0DEA6BF7" w:rsidR="00ED066B" w:rsidRPr="003A34D8" w:rsidRDefault="00833A8E" w:rsidP="00ED066B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9852,93</w:t>
            </w:r>
          </w:p>
        </w:tc>
        <w:tc>
          <w:tcPr>
            <w:tcW w:w="1853" w:type="dxa"/>
          </w:tcPr>
          <w:p w14:paraId="0BD85508" w14:textId="648F5F8E" w:rsidR="00F23C9A" w:rsidRPr="003A34D8" w:rsidRDefault="00CF4FBE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47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40800028" w14:textId="77777777" w:rsidTr="00FD08B6">
        <w:trPr>
          <w:trHeight w:val="420"/>
        </w:trPr>
        <w:tc>
          <w:tcPr>
            <w:tcW w:w="1701" w:type="dxa"/>
            <w:noWrap/>
            <w:hideMark/>
          </w:tcPr>
          <w:p w14:paraId="6F017F99" w14:textId="77A8F73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788FC1B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 xml:space="preserve">Працівники патронатної служби, всього  </w:t>
            </w:r>
          </w:p>
        </w:tc>
        <w:tc>
          <w:tcPr>
            <w:tcW w:w="1701" w:type="dxa"/>
            <w:hideMark/>
          </w:tcPr>
          <w:p w14:paraId="4D3C6476" w14:textId="6729B497" w:rsidR="00F23C9A" w:rsidRPr="003A34D8" w:rsidRDefault="004459A1" w:rsidP="002064D4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</w:t>
            </w:r>
            <w:r w:rsidR="008A7938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</w:t>
            </w:r>
          </w:p>
        </w:tc>
        <w:tc>
          <w:tcPr>
            <w:tcW w:w="2126" w:type="dxa"/>
            <w:hideMark/>
          </w:tcPr>
          <w:p w14:paraId="20E6D5BD" w14:textId="0456F2D2" w:rsidR="00F23C9A" w:rsidRPr="003A34D8" w:rsidRDefault="004475F5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21229,71</w:t>
            </w:r>
          </w:p>
        </w:tc>
        <w:tc>
          <w:tcPr>
            <w:tcW w:w="1853" w:type="dxa"/>
          </w:tcPr>
          <w:p w14:paraId="52A28974" w14:textId="30BF23C8" w:rsidR="00F23C9A" w:rsidRPr="003A34D8" w:rsidRDefault="004475F5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38,7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35A1CF0F" w14:textId="77777777" w:rsidTr="00FD08B6">
        <w:trPr>
          <w:trHeight w:val="315"/>
        </w:trPr>
        <w:tc>
          <w:tcPr>
            <w:tcW w:w="1701" w:type="dxa"/>
            <w:noWrap/>
            <w:hideMark/>
          </w:tcPr>
          <w:p w14:paraId="0992D04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604D1426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>з них:</w:t>
            </w:r>
            <w:r w:rsidR="00005EB0" w:rsidRPr="00713E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val="uk-UA" w:eastAsia="ru-RU"/>
              </w:rPr>
              <w:t xml:space="preserve"> </w:t>
            </w:r>
          </w:p>
        </w:tc>
        <w:tc>
          <w:tcPr>
            <w:tcW w:w="1701" w:type="dxa"/>
            <w:hideMark/>
          </w:tcPr>
          <w:p w14:paraId="080AE647" w14:textId="52DF9480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2126" w:type="dxa"/>
            <w:hideMark/>
          </w:tcPr>
          <w:p w14:paraId="2530D78F" w14:textId="6650D554" w:rsidR="00F23C9A" w:rsidRPr="003A34D8" w:rsidRDefault="00F23C9A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  <w:tc>
          <w:tcPr>
            <w:tcW w:w="1853" w:type="dxa"/>
          </w:tcPr>
          <w:p w14:paraId="5DCA5167" w14:textId="4614E7C2" w:rsidR="00F23C9A" w:rsidRPr="003A34D8" w:rsidRDefault="00F23C9A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</w:p>
        </w:tc>
      </w:tr>
      <w:tr w:rsidR="00F23C9A" w:rsidRPr="00880F34" w14:paraId="38D1E7D1" w14:textId="77777777" w:rsidTr="00FD08B6">
        <w:trPr>
          <w:trHeight w:val="405"/>
        </w:trPr>
        <w:tc>
          <w:tcPr>
            <w:tcW w:w="1701" w:type="dxa"/>
            <w:noWrap/>
            <w:hideMark/>
          </w:tcPr>
          <w:p w14:paraId="1B9148D8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2FA44A81" w14:textId="77777777" w:rsidR="00F23C9A" w:rsidRPr="00713EDE" w:rsidRDefault="00F23C9A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помічники суддів</w:t>
            </w:r>
          </w:p>
        </w:tc>
        <w:tc>
          <w:tcPr>
            <w:tcW w:w="1701" w:type="dxa"/>
            <w:hideMark/>
          </w:tcPr>
          <w:p w14:paraId="4CCB0E01" w14:textId="23D982A0" w:rsidR="00F23C9A" w:rsidRPr="003A34D8" w:rsidRDefault="008A7938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127</w:t>
            </w:r>
          </w:p>
        </w:tc>
        <w:tc>
          <w:tcPr>
            <w:tcW w:w="2126" w:type="dxa"/>
            <w:hideMark/>
          </w:tcPr>
          <w:p w14:paraId="24E51FB8" w14:textId="4C59B567" w:rsidR="00F23C9A" w:rsidRPr="003A34D8" w:rsidRDefault="002B2A9E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21334,15</w:t>
            </w:r>
          </w:p>
        </w:tc>
        <w:tc>
          <w:tcPr>
            <w:tcW w:w="1853" w:type="dxa"/>
          </w:tcPr>
          <w:p w14:paraId="04FEAA24" w14:textId="5DEA672A" w:rsidR="00F23C9A" w:rsidRPr="003A34D8" w:rsidRDefault="002B2A9E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38,7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  <w:tr w:rsidR="00F23C9A" w:rsidRPr="00880F34" w14:paraId="754CE549" w14:textId="77777777" w:rsidTr="00FD08B6">
        <w:trPr>
          <w:trHeight w:val="389"/>
        </w:trPr>
        <w:tc>
          <w:tcPr>
            <w:tcW w:w="1701" w:type="dxa"/>
            <w:noWrap/>
            <w:hideMark/>
          </w:tcPr>
          <w:p w14:paraId="67B7145D" w14:textId="77777777" w:rsidR="00F23C9A" w:rsidRPr="00880F34" w:rsidRDefault="00F23C9A" w:rsidP="00F23C9A">
            <w:pPr>
              <w:overflowPunct w:val="0"/>
              <w:autoSpaceDE w:val="0"/>
              <w:autoSpaceDN w:val="0"/>
              <w:adjustRightInd w:val="0"/>
              <w:ind w:left="-851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0F34">
              <w:rPr>
                <w:rFonts w:ascii="Times New Roman" w:eastAsia="Times New Roman" w:hAnsi="Times New Roman" w:cs="Times New Roman"/>
                <w:lang w:val="uk-UA" w:eastAsia="ru-RU"/>
              </w:rPr>
              <w:t> </w:t>
            </w:r>
          </w:p>
        </w:tc>
        <w:tc>
          <w:tcPr>
            <w:tcW w:w="3119" w:type="dxa"/>
            <w:hideMark/>
          </w:tcPr>
          <w:p w14:paraId="75953303" w14:textId="77777777" w:rsidR="00F23C9A" w:rsidRPr="00713EDE" w:rsidRDefault="00005EB0" w:rsidP="00FB606D">
            <w:pPr>
              <w:overflowPunct w:val="0"/>
              <w:autoSpaceDE w:val="0"/>
              <w:autoSpaceDN w:val="0"/>
              <w:adjustRightInd w:val="0"/>
              <w:ind w:left="-107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</w:pPr>
            <w:r w:rsidRPr="00713E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val="uk-UA" w:eastAsia="ru-RU"/>
              </w:rPr>
              <w:t>Робітники</w:t>
            </w:r>
          </w:p>
        </w:tc>
        <w:tc>
          <w:tcPr>
            <w:tcW w:w="1701" w:type="dxa"/>
            <w:hideMark/>
          </w:tcPr>
          <w:p w14:paraId="77D2E443" w14:textId="6B366C98" w:rsidR="00F23C9A" w:rsidRPr="003A34D8" w:rsidRDefault="00FD08B6" w:rsidP="000A319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55</w:t>
            </w:r>
          </w:p>
        </w:tc>
        <w:tc>
          <w:tcPr>
            <w:tcW w:w="2126" w:type="dxa"/>
            <w:hideMark/>
          </w:tcPr>
          <w:p w14:paraId="708BC703" w14:textId="61EDBDF0" w:rsidR="00F23C9A" w:rsidRPr="003A34D8" w:rsidRDefault="00B93A17" w:rsidP="009045CF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8238,97</w:t>
            </w:r>
          </w:p>
        </w:tc>
        <w:tc>
          <w:tcPr>
            <w:tcW w:w="1853" w:type="dxa"/>
          </w:tcPr>
          <w:p w14:paraId="3D5EB4DA" w14:textId="26F68539" w:rsidR="00F23C9A" w:rsidRPr="003A34D8" w:rsidRDefault="00B93A17" w:rsidP="001E69E5">
            <w:pPr>
              <w:overflowPunct w:val="0"/>
              <w:autoSpaceDE w:val="0"/>
              <w:autoSpaceDN w:val="0"/>
              <w:adjustRightInd w:val="0"/>
              <w:ind w:left="-851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12,2</w:t>
            </w:r>
            <w:r w:rsidR="001E69E5" w:rsidRPr="003A34D8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%</w:t>
            </w:r>
          </w:p>
        </w:tc>
      </w:tr>
    </w:tbl>
    <w:p w14:paraId="22051669" w14:textId="77777777" w:rsidR="004C11A6" w:rsidRPr="00880F34" w:rsidRDefault="004C11A6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lang w:val="uk-UA" w:eastAsia="ru-RU"/>
        </w:rPr>
      </w:pPr>
    </w:p>
    <w:p w14:paraId="2C6C3FCD" w14:textId="09B2E5B2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Головний спеціаліст відділу </w:t>
      </w:r>
    </w:p>
    <w:p w14:paraId="3DFF70E6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планово-фінансової діяльності, </w:t>
      </w:r>
    </w:p>
    <w:p w14:paraId="514C9267" w14:textId="062813BE" w:rsidR="004C11A6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701F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бухгалтерського обліку та звітності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</w:t>
      </w:r>
      <w:r w:rsidR="002615C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Леся ХИЛЬЧЕНКО</w:t>
      </w:r>
    </w:p>
    <w:p w14:paraId="2F228C6C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747D493" w14:textId="77777777" w:rsidR="00701FB7" w:rsidRP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0DA18DC2" w14:textId="77777777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Головний спеціаліст відділу</w:t>
      </w:r>
    </w:p>
    <w:p w14:paraId="5B58681C" w14:textId="70F9681F" w:rsidR="00994B98" w:rsidRP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організаційного забезпечення </w:t>
      </w:r>
    </w:p>
    <w:p w14:paraId="3F211AC8" w14:textId="20AF674A" w:rsidR="00994B98" w:rsidRPr="00994B98" w:rsidRDefault="00994B98" w:rsidP="00994B98">
      <w:pPr>
        <w:tabs>
          <w:tab w:val="left" w:pos="7075"/>
        </w:tabs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діяльності суддів, юридичної роботи                                                       Андрій ШУЛЬЖЕНКО</w:t>
      </w:r>
    </w:p>
    <w:p w14:paraId="0246BABC" w14:textId="35253F47" w:rsidR="00994B98" w:rsidRDefault="00994B98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994B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управління об’єктами державного майна</w:t>
      </w:r>
    </w:p>
    <w:p w14:paraId="29B92B1B" w14:textId="77777777" w:rsidR="00701FB7" w:rsidRDefault="00701FB7" w:rsidP="00411F41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FB78313" w14:textId="6DAF2D78" w:rsidR="00701FB7" w:rsidRPr="00994B98" w:rsidRDefault="00701FB7" w:rsidP="00760090">
      <w:pPr>
        <w:overflowPunct w:val="0"/>
        <w:autoSpaceDE w:val="0"/>
        <w:autoSpaceDN w:val="0"/>
        <w:adjustRightInd w:val="0"/>
        <w:spacing w:after="0" w:line="240" w:lineRule="auto"/>
        <w:ind w:left="-851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0" w:name="_GoBack"/>
      <w:bookmarkEnd w:id="0"/>
    </w:p>
    <w:sectPr w:rsidR="00701FB7" w:rsidRPr="00994B98" w:rsidSect="00744531">
      <w:headerReference w:type="default" r:id="rId9"/>
      <w:footerReference w:type="default" r:id="rId10"/>
      <w:pgSz w:w="11906" w:h="16838"/>
      <w:pgMar w:top="284" w:right="566" w:bottom="851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6E3B7B" w14:textId="77777777" w:rsidR="00AB0FC2" w:rsidRDefault="00AB0FC2">
      <w:pPr>
        <w:spacing w:after="0" w:line="240" w:lineRule="auto"/>
      </w:pPr>
      <w:r>
        <w:separator/>
      </w:r>
    </w:p>
  </w:endnote>
  <w:endnote w:type="continuationSeparator" w:id="0">
    <w:p w14:paraId="090D2F95" w14:textId="77777777" w:rsidR="00AB0FC2" w:rsidRDefault="00AB0F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12A69" w14:textId="77777777" w:rsidR="00AB0FC2" w:rsidRDefault="00AB0FC2">
    <w:pPr>
      <w:pStyle w:val="a3"/>
      <w:jc w:val="right"/>
    </w:pPr>
  </w:p>
  <w:p w14:paraId="18F4C6D4" w14:textId="77777777" w:rsidR="00AB0FC2" w:rsidRDefault="00AB0FC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1218E9" w14:textId="77777777" w:rsidR="00AB0FC2" w:rsidRDefault="00AB0FC2">
      <w:pPr>
        <w:spacing w:after="0" w:line="240" w:lineRule="auto"/>
      </w:pPr>
      <w:r>
        <w:separator/>
      </w:r>
    </w:p>
  </w:footnote>
  <w:footnote w:type="continuationSeparator" w:id="0">
    <w:p w14:paraId="0158BD62" w14:textId="77777777" w:rsidR="00AB0FC2" w:rsidRDefault="00AB0F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18275218"/>
      <w:docPartObj>
        <w:docPartGallery w:val="Page Numbers (Top of Page)"/>
        <w:docPartUnique/>
      </w:docPartObj>
    </w:sdtPr>
    <w:sdtEndPr/>
    <w:sdtContent>
      <w:p w14:paraId="57287380" w14:textId="671865DC" w:rsidR="00AB0FC2" w:rsidRDefault="00AB0F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FC0B9E">
          <w:rPr>
            <w:noProof/>
            <w:lang w:val="ru-RU"/>
          </w:rPr>
          <w:t>2</w:t>
        </w:r>
        <w:r>
          <w:fldChar w:fldCharType="end"/>
        </w:r>
      </w:p>
    </w:sdtContent>
  </w:sdt>
  <w:p w14:paraId="45E3DD93" w14:textId="77777777" w:rsidR="00AB0FC2" w:rsidRPr="00134024" w:rsidRDefault="00AB0FC2" w:rsidP="00340E41">
    <w:pPr>
      <w:pStyle w:val="a5"/>
      <w:jc w:val="center"/>
      <w:rPr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673B"/>
    <w:multiLevelType w:val="hybridMultilevel"/>
    <w:tmpl w:val="9BA459D8"/>
    <w:lvl w:ilvl="0" w:tplc="304053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86724"/>
    <w:multiLevelType w:val="multilevel"/>
    <w:tmpl w:val="A9F2527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17BC3062"/>
    <w:multiLevelType w:val="hybridMultilevel"/>
    <w:tmpl w:val="DE72555C"/>
    <w:lvl w:ilvl="0" w:tplc="8D021D86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1B1531C2"/>
    <w:multiLevelType w:val="multilevel"/>
    <w:tmpl w:val="A08A565A"/>
    <w:lvl w:ilvl="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4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42" w:hanging="2160"/>
      </w:pPr>
      <w:rPr>
        <w:rFonts w:hint="default"/>
      </w:rPr>
    </w:lvl>
  </w:abstractNum>
  <w:abstractNum w:abstractNumId="4">
    <w:nsid w:val="2B410738"/>
    <w:multiLevelType w:val="hybridMultilevel"/>
    <w:tmpl w:val="04A8DFD4"/>
    <w:lvl w:ilvl="0" w:tplc="2E3E4B30">
      <w:numFmt w:val="bullet"/>
      <w:lvlText w:val=""/>
      <w:lvlJc w:val="left"/>
      <w:pPr>
        <w:ind w:left="720" w:hanging="360"/>
      </w:pPr>
      <w:rPr>
        <w:rFonts w:ascii="Symbol" w:eastAsia="Calibr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A02B32"/>
    <w:multiLevelType w:val="hybridMultilevel"/>
    <w:tmpl w:val="593491E0"/>
    <w:lvl w:ilvl="0" w:tplc="0419000F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C50B6A"/>
    <w:multiLevelType w:val="hybridMultilevel"/>
    <w:tmpl w:val="52AE750E"/>
    <w:lvl w:ilvl="0" w:tplc="0419000F">
      <w:start w:val="6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ED5D06"/>
    <w:multiLevelType w:val="multilevel"/>
    <w:tmpl w:val="0A1E9B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7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72" w:hanging="2160"/>
      </w:pPr>
      <w:rPr>
        <w:rFonts w:hint="default"/>
      </w:rPr>
    </w:lvl>
  </w:abstractNum>
  <w:abstractNum w:abstractNumId="8">
    <w:nsid w:val="5EB51BE8"/>
    <w:multiLevelType w:val="hybridMultilevel"/>
    <w:tmpl w:val="D27ECA4C"/>
    <w:lvl w:ilvl="0" w:tplc="6CDCD3D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058"/>
    <w:rsid w:val="00005E3F"/>
    <w:rsid w:val="00005E86"/>
    <w:rsid w:val="00005EB0"/>
    <w:rsid w:val="0000732A"/>
    <w:rsid w:val="00022178"/>
    <w:rsid w:val="00033FA9"/>
    <w:rsid w:val="00041DC5"/>
    <w:rsid w:val="00050F3E"/>
    <w:rsid w:val="00057F4D"/>
    <w:rsid w:val="00062BB4"/>
    <w:rsid w:val="0006381C"/>
    <w:rsid w:val="00077CB0"/>
    <w:rsid w:val="0008242C"/>
    <w:rsid w:val="00093875"/>
    <w:rsid w:val="00095C86"/>
    <w:rsid w:val="000A319F"/>
    <w:rsid w:val="000A759E"/>
    <w:rsid w:val="000A7A64"/>
    <w:rsid w:val="000A7E05"/>
    <w:rsid w:val="000B417D"/>
    <w:rsid w:val="000B5FBC"/>
    <w:rsid w:val="000C0B73"/>
    <w:rsid w:val="000C341B"/>
    <w:rsid w:val="000C342F"/>
    <w:rsid w:val="000C3AA8"/>
    <w:rsid w:val="000C4100"/>
    <w:rsid w:val="000C7F48"/>
    <w:rsid w:val="000D1467"/>
    <w:rsid w:val="000D276B"/>
    <w:rsid w:val="000D6D1C"/>
    <w:rsid w:val="000E1912"/>
    <w:rsid w:val="000E330B"/>
    <w:rsid w:val="000E6A78"/>
    <w:rsid w:val="000F336A"/>
    <w:rsid w:val="000F74C6"/>
    <w:rsid w:val="000F74E4"/>
    <w:rsid w:val="0010437B"/>
    <w:rsid w:val="00124097"/>
    <w:rsid w:val="001308A6"/>
    <w:rsid w:val="00134024"/>
    <w:rsid w:val="00134B9F"/>
    <w:rsid w:val="0014268E"/>
    <w:rsid w:val="0014660E"/>
    <w:rsid w:val="00150336"/>
    <w:rsid w:val="001537E3"/>
    <w:rsid w:val="00154EF6"/>
    <w:rsid w:val="0015519C"/>
    <w:rsid w:val="00161A65"/>
    <w:rsid w:val="0016460B"/>
    <w:rsid w:val="00165E81"/>
    <w:rsid w:val="00166C04"/>
    <w:rsid w:val="00172093"/>
    <w:rsid w:val="0017484E"/>
    <w:rsid w:val="00187646"/>
    <w:rsid w:val="00194D12"/>
    <w:rsid w:val="001962E3"/>
    <w:rsid w:val="00196C68"/>
    <w:rsid w:val="00196F94"/>
    <w:rsid w:val="001A07FA"/>
    <w:rsid w:val="001A6C89"/>
    <w:rsid w:val="001B62AC"/>
    <w:rsid w:val="001C3096"/>
    <w:rsid w:val="001D24F8"/>
    <w:rsid w:val="001D75A0"/>
    <w:rsid w:val="001E16E8"/>
    <w:rsid w:val="001E69E5"/>
    <w:rsid w:val="001F29EA"/>
    <w:rsid w:val="001F2C50"/>
    <w:rsid w:val="00202188"/>
    <w:rsid w:val="00203E7C"/>
    <w:rsid w:val="00204F96"/>
    <w:rsid w:val="002064D4"/>
    <w:rsid w:val="00211A5E"/>
    <w:rsid w:val="00214B63"/>
    <w:rsid w:val="00215FB1"/>
    <w:rsid w:val="00216B80"/>
    <w:rsid w:val="002220CE"/>
    <w:rsid w:val="002350AA"/>
    <w:rsid w:val="0023538F"/>
    <w:rsid w:val="002373EA"/>
    <w:rsid w:val="002615C6"/>
    <w:rsid w:val="002637BA"/>
    <w:rsid w:val="0027063F"/>
    <w:rsid w:val="00272349"/>
    <w:rsid w:val="002735C2"/>
    <w:rsid w:val="00293A79"/>
    <w:rsid w:val="00296021"/>
    <w:rsid w:val="002A4968"/>
    <w:rsid w:val="002B190F"/>
    <w:rsid w:val="002B2A9E"/>
    <w:rsid w:val="002B3503"/>
    <w:rsid w:val="002B73A3"/>
    <w:rsid w:val="002D0437"/>
    <w:rsid w:val="002D32C4"/>
    <w:rsid w:val="002D6034"/>
    <w:rsid w:val="002E4985"/>
    <w:rsid w:val="002E4CE7"/>
    <w:rsid w:val="002F1610"/>
    <w:rsid w:val="00301744"/>
    <w:rsid w:val="003033EB"/>
    <w:rsid w:val="0030614B"/>
    <w:rsid w:val="0030783E"/>
    <w:rsid w:val="00311EFF"/>
    <w:rsid w:val="00320968"/>
    <w:rsid w:val="00322D57"/>
    <w:rsid w:val="00333EEE"/>
    <w:rsid w:val="00334340"/>
    <w:rsid w:val="00340E41"/>
    <w:rsid w:val="003431A1"/>
    <w:rsid w:val="00347A86"/>
    <w:rsid w:val="00355034"/>
    <w:rsid w:val="003556F7"/>
    <w:rsid w:val="00357C62"/>
    <w:rsid w:val="00362674"/>
    <w:rsid w:val="00362838"/>
    <w:rsid w:val="00365426"/>
    <w:rsid w:val="00371013"/>
    <w:rsid w:val="00372C72"/>
    <w:rsid w:val="003732D2"/>
    <w:rsid w:val="00374C8C"/>
    <w:rsid w:val="00376FF1"/>
    <w:rsid w:val="003A1AF6"/>
    <w:rsid w:val="003A2D63"/>
    <w:rsid w:val="003A34D8"/>
    <w:rsid w:val="003B7C84"/>
    <w:rsid w:val="003C116C"/>
    <w:rsid w:val="003C5771"/>
    <w:rsid w:val="003D167B"/>
    <w:rsid w:val="003D2296"/>
    <w:rsid w:val="003D5A7D"/>
    <w:rsid w:val="003D7FB5"/>
    <w:rsid w:val="003E3A9B"/>
    <w:rsid w:val="003E6A6F"/>
    <w:rsid w:val="003F30E1"/>
    <w:rsid w:val="003F5EB9"/>
    <w:rsid w:val="00404F6D"/>
    <w:rsid w:val="00407C66"/>
    <w:rsid w:val="00411F41"/>
    <w:rsid w:val="0041562D"/>
    <w:rsid w:val="00415D1C"/>
    <w:rsid w:val="00417F6F"/>
    <w:rsid w:val="004253A9"/>
    <w:rsid w:val="00426267"/>
    <w:rsid w:val="00430CF9"/>
    <w:rsid w:val="00431E95"/>
    <w:rsid w:val="004335A5"/>
    <w:rsid w:val="00435F1F"/>
    <w:rsid w:val="0044204A"/>
    <w:rsid w:val="004459A1"/>
    <w:rsid w:val="0044644F"/>
    <w:rsid w:val="004475F5"/>
    <w:rsid w:val="00451DD3"/>
    <w:rsid w:val="0045503C"/>
    <w:rsid w:val="004559D9"/>
    <w:rsid w:val="00456BD5"/>
    <w:rsid w:val="00462495"/>
    <w:rsid w:val="004643BE"/>
    <w:rsid w:val="00465F9C"/>
    <w:rsid w:val="00470DA3"/>
    <w:rsid w:val="00472148"/>
    <w:rsid w:val="00474201"/>
    <w:rsid w:val="00480A4F"/>
    <w:rsid w:val="00490037"/>
    <w:rsid w:val="004A475A"/>
    <w:rsid w:val="004A5E37"/>
    <w:rsid w:val="004B79BE"/>
    <w:rsid w:val="004C11A6"/>
    <w:rsid w:val="004C263A"/>
    <w:rsid w:val="004C59B0"/>
    <w:rsid w:val="0050135F"/>
    <w:rsid w:val="00506C3B"/>
    <w:rsid w:val="00510E40"/>
    <w:rsid w:val="00524C33"/>
    <w:rsid w:val="005267AA"/>
    <w:rsid w:val="0053494F"/>
    <w:rsid w:val="005440AC"/>
    <w:rsid w:val="00545E41"/>
    <w:rsid w:val="005619EE"/>
    <w:rsid w:val="00562D49"/>
    <w:rsid w:val="005637FB"/>
    <w:rsid w:val="00565058"/>
    <w:rsid w:val="00565FA2"/>
    <w:rsid w:val="005707CA"/>
    <w:rsid w:val="00571637"/>
    <w:rsid w:val="0057329D"/>
    <w:rsid w:val="00575E9B"/>
    <w:rsid w:val="00577915"/>
    <w:rsid w:val="00583EB8"/>
    <w:rsid w:val="00591643"/>
    <w:rsid w:val="00592381"/>
    <w:rsid w:val="0059692B"/>
    <w:rsid w:val="005A5EEC"/>
    <w:rsid w:val="005C46C6"/>
    <w:rsid w:val="005C6239"/>
    <w:rsid w:val="005C6497"/>
    <w:rsid w:val="005D2773"/>
    <w:rsid w:val="005E4E65"/>
    <w:rsid w:val="005E6434"/>
    <w:rsid w:val="005F063C"/>
    <w:rsid w:val="005F2EB6"/>
    <w:rsid w:val="005F463B"/>
    <w:rsid w:val="005F480F"/>
    <w:rsid w:val="00600059"/>
    <w:rsid w:val="00605DE8"/>
    <w:rsid w:val="00610D77"/>
    <w:rsid w:val="006173A5"/>
    <w:rsid w:val="006177CB"/>
    <w:rsid w:val="006201EB"/>
    <w:rsid w:val="00627630"/>
    <w:rsid w:val="00632E37"/>
    <w:rsid w:val="0063418C"/>
    <w:rsid w:val="00635C42"/>
    <w:rsid w:val="00636B3A"/>
    <w:rsid w:val="00636D97"/>
    <w:rsid w:val="0064779E"/>
    <w:rsid w:val="00654944"/>
    <w:rsid w:val="00655259"/>
    <w:rsid w:val="00667C46"/>
    <w:rsid w:val="006747D3"/>
    <w:rsid w:val="006813BC"/>
    <w:rsid w:val="00684444"/>
    <w:rsid w:val="0068456C"/>
    <w:rsid w:val="006872CF"/>
    <w:rsid w:val="00690A99"/>
    <w:rsid w:val="00691201"/>
    <w:rsid w:val="00694533"/>
    <w:rsid w:val="00694D5F"/>
    <w:rsid w:val="00695782"/>
    <w:rsid w:val="0069656F"/>
    <w:rsid w:val="006A1D07"/>
    <w:rsid w:val="006A5762"/>
    <w:rsid w:val="006C26E5"/>
    <w:rsid w:val="006D0027"/>
    <w:rsid w:val="006D0B1E"/>
    <w:rsid w:val="006D2CD2"/>
    <w:rsid w:val="006D7578"/>
    <w:rsid w:val="006F3E12"/>
    <w:rsid w:val="006F5A1A"/>
    <w:rsid w:val="00701FB7"/>
    <w:rsid w:val="007046A8"/>
    <w:rsid w:val="00704ED2"/>
    <w:rsid w:val="00705C37"/>
    <w:rsid w:val="00713EDE"/>
    <w:rsid w:val="00720DAD"/>
    <w:rsid w:val="007241B9"/>
    <w:rsid w:val="007260C5"/>
    <w:rsid w:val="0073230D"/>
    <w:rsid w:val="00734831"/>
    <w:rsid w:val="00744531"/>
    <w:rsid w:val="00755992"/>
    <w:rsid w:val="00760090"/>
    <w:rsid w:val="00761BA7"/>
    <w:rsid w:val="0076644D"/>
    <w:rsid w:val="00766A29"/>
    <w:rsid w:val="007710E7"/>
    <w:rsid w:val="0077468F"/>
    <w:rsid w:val="00780F03"/>
    <w:rsid w:val="007833BE"/>
    <w:rsid w:val="00785FCF"/>
    <w:rsid w:val="00790400"/>
    <w:rsid w:val="0079260F"/>
    <w:rsid w:val="007A0D8C"/>
    <w:rsid w:val="007A1684"/>
    <w:rsid w:val="007A4B18"/>
    <w:rsid w:val="007B11A0"/>
    <w:rsid w:val="007B1434"/>
    <w:rsid w:val="007C1673"/>
    <w:rsid w:val="007C68D6"/>
    <w:rsid w:val="007C7419"/>
    <w:rsid w:val="007D0D05"/>
    <w:rsid w:val="007D219E"/>
    <w:rsid w:val="007D3F37"/>
    <w:rsid w:val="007E4D49"/>
    <w:rsid w:val="007F5E96"/>
    <w:rsid w:val="0080451D"/>
    <w:rsid w:val="008065CA"/>
    <w:rsid w:val="008101E9"/>
    <w:rsid w:val="0081660D"/>
    <w:rsid w:val="00816B0C"/>
    <w:rsid w:val="00817BB7"/>
    <w:rsid w:val="00821275"/>
    <w:rsid w:val="0082155A"/>
    <w:rsid w:val="0083044F"/>
    <w:rsid w:val="00830DA7"/>
    <w:rsid w:val="008338A6"/>
    <w:rsid w:val="00833A8E"/>
    <w:rsid w:val="008414DC"/>
    <w:rsid w:val="00856D86"/>
    <w:rsid w:val="00867728"/>
    <w:rsid w:val="00880F34"/>
    <w:rsid w:val="00881E54"/>
    <w:rsid w:val="00885207"/>
    <w:rsid w:val="00890877"/>
    <w:rsid w:val="0089196D"/>
    <w:rsid w:val="00892CE1"/>
    <w:rsid w:val="0089366E"/>
    <w:rsid w:val="008944FC"/>
    <w:rsid w:val="0089789D"/>
    <w:rsid w:val="008A387F"/>
    <w:rsid w:val="008A3C2D"/>
    <w:rsid w:val="008A67B0"/>
    <w:rsid w:val="008A7938"/>
    <w:rsid w:val="008A7D5E"/>
    <w:rsid w:val="008F3028"/>
    <w:rsid w:val="008F35FB"/>
    <w:rsid w:val="008F4F93"/>
    <w:rsid w:val="008F61BE"/>
    <w:rsid w:val="009045CF"/>
    <w:rsid w:val="00905372"/>
    <w:rsid w:val="00907C9F"/>
    <w:rsid w:val="00912EF7"/>
    <w:rsid w:val="0092218A"/>
    <w:rsid w:val="00923ED6"/>
    <w:rsid w:val="00926104"/>
    <w:rsid w:val="0092719E"/>
    <w:rsid w:val="00927B87"/>
    <w:rsid w:val="00927D55"/>
    <w:rsid w:val="0093066E"/>
    <w:rsid w:val="00933F83"/>
    <w:rsid w:val="00936DEC"/>
    <w:rsid w:val="00944CB8"/>
    <w:rsid w:val="00956E66"/>
    <w:rsid w:val="00957DA0"/>
    <w:rsid w:val="00963B7D"/>
    <w:rsid w:val="00964074"/>
    <w:rsid w:val="009657A7"/>
    <w:rsid w:val="00971441"/>
    <w:rsid w:val="00974967"/>
    <w:rsid w:val="00981EF2"/>
    <w:rsid w:val="009876A3"/>
    <w:rsid w:val="00991B45"/>
    <w:rsid w:val="00991D4D"/>
    <w:rsid w:val="009924E4"/>
    <w:rsid w:val="00994B98"/>
    <w:rsid w:val="009966B2"/>
    <w:rsid w:val="009A14E8"/>
    <w:rsid w:val="009A5039"/>
    <w:rsid w:val="009A5141"/>
    <w:rsid w:val="009B0727"/>
    <w:rsid w:val="009B09F9"/>
    <w:rsid w:val="009B1159"/>
    <w:rsid w:val="009B4BFA"/>
    <w:rsid w:val="009B6964"/>
    <w:rsid w:val="009C0C40"/>
    <w:rsid w:val="009C3C4A"/>
    <w:rsid w:val="009D10B9"/>
    <w:rsid w:val="009E0882"/>
    <w:rsid w:val="009E615E"/>
    <w:rsid w:val="009E6ABE"/>
    <w:rsid w:val="009F329F"/>
    <w:rsid w:val="009F46A3"/>
    <w:rsid w:val="00A072AE"/>
    <w:rsid w:val="00A318F2"/>
    <w:rsid w:val="00A33B3D"/>
    <w:rsid w:val="00A425D7"/>
    <w:rsid w:val="00A54E89"/>
    <w:rsid w:val="00A558E4"/>
    <w:rsid w:val="00A60D20"/>
    <w:rsid w:val="00A71BA1"/>
    <w:rsid w:val="00A728E9"/>
    <w:rsid w:val="00A867B8"/>
    <w:rsid w:val="00AA110D"/>
    <w:rsid w:val="00AB0B3F"/>
    <w:rsid w:val="00AB0FC2"/>
    <w:rsid w:val="00AB6F08"/>
    <w:rsid w:val="00AC02EC"/>
    <w:rsid w:val="00AC1BA2"/>
    <w:rsid w:val="00AC1CA5"/>
    <w:rsid w:val="00AC2FAD"/>
    <w:rsid w:val="00AC60E0"/>
    <w:rsid w:val="00AC73BB"/>
    <w:rsid w:val="00AD37E6"/>
    <w:rsid w:val="00AE1996"/>
    <w:rsid w:val="00AE3009"/>
    <w:rsid w:val="00AF163E"/>
    <w:rsid w:val="00AF3707"/>
    <w:rsid w:val="00AF3973"/>
    <w:rsid w:val="00B01653"/>
    <w:rsid w:val="00B17722"/>
    <w:rsid w:val="00B24D05"/>
    <w:rsid w:val="00B25B2B"/>
    <w:rsid w:val="00B3535A"/>
    <w:rsid w:val="00B36013"/>
    <w:rsid w:val="00B57224"/>
    <w:rsid w:val="00B609D6"/>
    <w:rsid w:val="00B66120"/>
    <w:rsid w:val="00B701B3"/>
    <w:rsid w:val="00B93A17"/>
    <w:rsid w:val="00B93D86"/>
    <w:rsid w:val="00BA6141"/>
    <w:rsid w:val="00BC086D"/>
    <w:rsid w:val="00BC2879"/>
    <w:rsid w:val="00BD0389"/>
    <w:rsid w:val="00BD14F8"/>
    <w:rsid w:val="00BD4A58"/>
    <w:rsid w:val="00BD566F"/>
    <w:rsid w:val="00BE11D8"/>
    <w:rsid w:val="00BF0077"/>
    <w:rsid w:val="00BF291E"/>
    <w:rsid w:val="00BF404A"/>
    <w:rsid w:val="00BF49AE"/>
    <w:rsid w:val="00C0041F"/>
    <w:rsid w:val="00C0379F"/>
    <w:rsid w:val="00C075CE"/>
    <w:rsid w:val="00C13156"/>
    <w:rsid w:val="00C32698"/>
    <w:rsid w:val="00C424FE"/>
    <w:rsid w:val="00C46B88"/>
    <w:rsid w:val="00C50228"/>
    <w:rsid w:val="00C5113E"/>
    <w:rsid w:val="00C538E4"/>
    <w:rsid w:val="00C56597"/>
    <w:rsid w:val="00C6064C"/>
    <w:rsid w:val="00C71687"/>
    <w:rsid w:val="00C77549"/>
    <w:rsid w:val="00C8547A"/>
    <w:rsid w:val="00C87817"/>
    <w:rsid w:val="00C922A0"/>
    <w:rsid w:val="00C94E0B"/>
    <w:rsid w:val="00C95AFA"/>
    <w:rsid w:val="00CC60F0"/>
    <w:rsid w:val="00CD47D3"/>
    <w:rsid w:val="00CE26AD"/>
    <w:rsid w:val="00CE2C79"/>
    <w:rsid w:val="00CE343E"/>
    <w:rsid w:val="00CE34CA"/>
    <w:rsid w:val="00CF0A3A"/>
    <w:rsid w:val="00CF4FBE"/>
    <w:rsid w:val="00D112DB"/>
    <w:rsid w:val="00D14A2B"/>
    <w:rsid w:val="00D17331"/>
    <w:rsid w:val="00D2436B"/>
    <w:rsid w:val="00D24388"/>
    <w:rsid w:val="00D24AF9"/>
    <w:rsid w:val="00D34E07"/>
    <w:rsid w:val="00D475E1"/>
    <w:rsid w:val="00D47B78"/>
    <w:rsid w:val="00D60F14"/>
    <w:rsid w:val="00D616CE"/>
    <w:rsid w:val="00D620BE"/>
    <w:rsid w:val="00D62287"/>
    <w:rsid w:val="00D6508C"/>
    <w:rsid w:val="00D66E92"/>
    <w:rsid w:val="00D741F9"/>
    <w:rsid w:val="00D85A9D"/>
    <w:rsid w:val="00D90654"/>
    <w:rsid w:val="00D95A05"/>
    <w:rsid w:val="00D96E8B"/>
    <w:rsid w:val="00DA047D"/>
    <w:rsid w:val="00DA34F5"/>
    <w:rsid w:val="00DB6069"/>
    <w:rsid w:val="00DC03AA"/>
    <w:rsid w:val="00DC2B1E"/>
    <w:rsid w:val="00DC5F98"/>
    <w:rsid w:val="00DC68A5"/>
    <w:rsid w:val="00DD4948"/>
    <w:rsid w:val="00DD62BB"/>
    <w:rsid w:val="00DD680B"/>
    <w:rsid w:val="00DD7137"/>
    <w:rsid w:val="00DE2A9B"/>
    <w:rsid w:val="00DE4951"/>
    <w:rsid w:val="00DE6F5C"/>
    <w:rsid w:val="00DF4533"/>
    <w:rsid w:val="00DF462A"/>
    <w:rsid w:val="00DF6B2D"/>
    <w:rsid w:val="00E00106"/>
    <w:rsid w:val="00E00145"/>
    <w:rsid w:val="00E0117D"/>
    <w:rsid w:val="00E07198"/>
    <w:rsid w:val="00E20722"/>
    <w:rsid w:val="00E30C36"/>
    <w:rsid w:val="00E31E1A"/>
    <w:rsid w:val="00E34AD6"/>
    <w:rsid w:val="00E51080"/>
    <w:rsid w:val="00E53877"/>
    <w:rsid w:val="00E53A42"/>
    <w:rsid w:val="00E549D0"/>
    <w:rsid w:val="00E65BD0"/>
    <w:rsid w:val="00E756E6"/>
    <w:rsid w:val="00E767E3"/>
    <w:rsid w:val="00E83D03"/>
    <w:rsid w:val="00E84716"/>
    <w:rsid w:val="00E85571"/>
    <w:rsid w:val="00E90AEE"/>
    <w:rsid w:val="00E91FF6"/>
    <w:rsid w:val="00E92466"/>
    <w:rsid w:val="00E97D90"/>
    <w:rsid w:val="00EA5425"/>
    <w:rsid w:val="00EB0B59"/>
    <w:rsid w:val="00EC25F9"/>
    <w:rsid w:val="00EC7456"/>
    <w:rsid w:val="00ED066B"/>
    <w:rsid w:val="00ED07C2"/>
    <w:rsid w:val="00ED250F"/>
    <w:rsid w:val="00ED30D0"/>
    <w:rsid w:val="00ED4052"/>
    <w:rsid w:val="00ED73F9"/>
    <w:rsid w:val="00EE02DE"/>
    <w:rsid w:val="00EE0F8E"/>
    <w:rsid w:val="00EF061F"/>
    <w:rsid w:val="00F026B5"/>
    <w:rsid w:val="00F07F13"/>
    <w:rsid w:val="00F15E35"/>
    <w:rsid w:val="00F2137B"/>
    <w:rsid w:val="00F23C9A"/>
    <w:rsid w:val="00F24CB7"/>
    <w:rsid w:val="00F25934"/>
    <w:rsid w:val="00F33729"/>
    <w:rsid w:val="00F34260"/>
    <w:rsid w:val="00F5239A"/>
    <w:rsid w:val="00F53E29"/>
    <w:rsid w:val="00F6627A"/>
    <w:rsid w:val="00F71DDA"/>
    <w:rsid w:val="00F720A4"/>
    <w:rsid w:val="00F82714"/>
    <w:rsid w:val="00F85A19"/>
    <w:rsid w:val="00F91B1D"/>
    <w:rsid w:val="00F96AC6"/>
    <w:rsid w:val="00FA7733"/>
    <w:rsid w:val="00FB22DF"/>
    <w:rsid w:val="00FB606D"/>
    <w:rsid w:val="00FC0B9E"/>
    <w:rsid w:val="00FC161E"/>
    <w:rsid w:val="00FC6B73"/>
    <w:rsid w:val="00FC73FB"/>
    <w:rsid w:val="00FD08B6"/>
    <w:rsid w:val="00FE159D"/>
    <w:rsid w:val="00FE5463"/>
    <w:rsid w:val="00FE718C"/>
    <w:rsid w:val="00FF3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32BE6B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D27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D2773"/>
  </w:style>
  <w:style w:type="paragraph" w:styleId="a5">
    <w:name w:val="header"/>
    <w:basedOn w:val="a"/>
    <w:link w:val="a6"/>
    <w:uiPriority w:val="99"/>
    <w:rsid w:val="005D2773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uk-UA"/>
    </w:rPr>
  </w:style>
  <w:style w:type="character" w:customStyle="1" w:styleId="a6">
    <w:name w:val="Верхний колонтитул Знак"/>
    <w:basedOn w:val="a0"/>
    <w:link w:val="a5"/>
    <w:uiPriority w:val="99"/>
    <w:rsid w:val="005D2773"/>
    <w:rPr>
      <w:rFonts w:ascii="Calibri" w:eastAsia="Times New Roman" w:hAnsi="Calibri" w:cs="Times New Roman"/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EC2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C25F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EC25F9"/>
    <w:pPr>
      <w:ind w:left="720"/>
      <w:contextualSpacing/>
    </w:pPr>
  </w:style>
  <w:style w:type="paragraph" w:styleId="2">
    <w:name w:val="Body Text Indent 2"/>
    <w:basedOn w:val="a"/>
    <w:link w:val="20"/>
    <w:rsid w:val="0047214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a">
    <w:name w:val="Body Text"/>
    <w:basedOn w:val="a"/>
    <w:link w:val="ab"/>
    <w:rsid w:val="00472148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ab">
    <w:name w:val="Основной текст Знак"/>
    <w:basedOn w:val="a0"/>
    <w:link w:val="aa"/>
    <w:rsid w:val="0047214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c">
    <w:name w:val="caption"/>
    <w:basedOn w:val="a"/>
    <w:next w:val="a"/>
    <w:qFormat/>
    <w:rsid w:val="0047214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styleId="ad">
    <w:name w:val="Hyperlink"/>
    <w:basedOn w:val="a0"/>
    <w:uiPriority w:val="99"/>
    <w:unhideWhenUsed/>
    <w:rsid w:val="00694D5F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1F2C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4253A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253A9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4253A9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253A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4253A9"/>
    <w:rPr>
      <w:b/>
      <w:bCs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F213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137B"/>
    <w:rPr>
      <w:sz w:val="16"/>
      <w:szCs w:val="16"/>
    </w:rPr>
  </w:style>
  <w:style w:type="paragraph" w:styleId="af4">
    <w:name w:val="Body Text Indent"/>
    <w:basedOn w:val="a"/>
    <w:link w:val="af5"/>
    <w:uiPriority w:val="99"/>
    <w:semiHidden/>
    <w:unhideWhenUsed/>
    <w:rsid w:val="00F2137B"/>
    <w:pPr>
      <w:spacing w:after="120"/>
      <w:ind w:left="283"/>
      <w:jc w:val="both"/>
    </w:pPr>
    <w:rPr>
      <w:rFonts w:eastAsiaTheme="minorEastAsia"/>
      <w:sz w:val="20"/>
      <w:szCs w:val="20"/>
      <w:lang w:val="uk-UA" w:eastAsia="ru-RU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F2137B"/>
    <w:rPr>
      <w:rFonts w:eastAsiaTheme="minorEastAsia"/>
      <w:sz w:val="20"/>
      <w:szCs w:val="20"/>
      <w:lang w:val="uk-UA" w:eastAsia="ru-RU"/>
    </w:rPr>
  </w:style>
  <w:style w:type="character" w:customStyle="1" w:styleId="rvts0">
    <w:name w:val="rvts0"/>
    <w:basedOn w:val="a0"/>
    <w:rsid w:val="00F2137B"/>
  </w:style>
  <w:style w:type="paragraph" w:customStyle="1" w:styleId="rvps2">
    <w:name w:val="rvps2"/>
    <w:basedOn w:val="a"/>
    <w:rsid w:val="00F213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5">
    <w:name w:val="Основной текст (5)_"/>
    <w:link w:val="50"/>
    <w:uiPriority w:val="99"/>
    <w:locked/>
    <w:rsid w:val="00F2137B"/>
    <w:rPr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F2137B"/>
    <w:pPr>
      <w:shd w:val="clear" w:color="auto" w:fill="FFFFFF"/>
      <w:spacing w:after="0" w:line="312" w:lineRule="exact"/>
      <w:jc w:val="both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2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A070C-24FE-42C3-9A88-AA87A8E74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prohorenko</dc:creator>
  <cp:lastModifiedBy>Пользователь Windows</cp:lastModifiedBy>
  <cp:revision>149</cp:revision>
  <cp:lastPrinted>2024-09-04T06:42:00Z</cp:lastPrinted>
  <dcterms:created xsi:type="dcterms:W3CDTF">2024-03-08T09:22:00Z</dcterms:created>
  <dcterms:modified xsi:type="dcterms:W3CDTF">2024-10-01T08:34:00Z</dcterms:modified>
</cp:coreProperties>
</file>