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proofErr w:type="spellStart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Додаток</w:t>
      </w:r>
      <w:proofErr w:type="spellEnd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1E69E5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4EBB79D6" w:rsidR="00F23C9A" w:rsidRPr="00077CB0" w:rsidRDefault="00F23C9A" w:rsidP="00AC02EC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AC02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липень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18D7027E" w:rsidR="00F23C9A" w:rsidRPr="00880F34" w:rsidRDefault="00ED30D0" w:rsidP="0057791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539</w:t>
            </w:r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т.ч.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FD08B6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bookmarkStart w:id="0" w:name="_GoBack" w:colFirst="4" w:colLast="4"/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74E03CCE" w:rsidR="00F23C9A" w:rsidRPr="00635C42" w:rsidRDefault="0027234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44</w:t>
            </w:r>
          </w:p>
        </w:tc>
        <w:tc>
          <w:tcPr>
            <w:tcW w:w="2126" w:type="dxa"/>
            <w:hideMark/>
          </w:tcPr>
          <w:p w14:paraId="63A52F78" w14:textId="77AACE1D" w:rsidR="00F23C9A" w:rsidRPr="00635C42" w:rsidRDefault="00417F6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36130,64</w:t>
            </w:r>
          </w:p>
        </w:tc>
        <w:tc>
          <w:tcPr>
            <w:tcW w:w="1853" w:type="dxa"/>
          </w:tcPr>
          <w:p w14:paraId="531B0D39" w14:textId="19AD780B" w:rsidR="00F23C9A" w:rsidRPr="00635C42" w:rsidRDefault="001E69E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18%</w:t>
            </w:r>
          </w:p>
        </w:tc>
      </w:tr>
      <w:tr w:rsidR="00F23C9A" w:rsidRPr="00880F34" w14:paraId="6E7028C1" w14:textId="77777777" w:rsidTr="00FD08B6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11CDB913" w:rsidR="00F23C9A" w:rsidRPr="00635C42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2126" w:type="dxa"/>
            <w:hideMark/>
          </w:tcPr>
          <w:p w14:paraId="168AFAD5" w14:textId="221F59D7" w:rsidR="00F23C9A" w:rsidRPr="00635C42" w:rsidRDefault="0023538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23047,03</w:t>
            </w:r>
          </w:p>
        </w:tc>
        <w:tc>
          <w:tcPr>
            <w:tcW w:w="1853" w:type="dxa"/>
          </w:tcPr>
          <w:p w14:paraId="6CC576EC" w14:textId="6306A25B" w:rsidR="00F23C9A" w:rsidRPr="00635C42" w:rsidRDefault="0023538F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24,5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375B54A" w14:textId="77777777" w:rsidTr="00FD08B6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811F1CA" w14:textId="33B9EA4B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FD08B6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41A3E290" w:rsidR="00F23C9A" w:rsidRPr="00635C42" w:rsidRDefault="0057791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36</w:t>
            </w:r>
          </w:p>
        </w:tc>
        <w:tc>
          <w:tcPr>
            <w:tcW w:w="2126" w:type="dxa"/>
            <w:hideMark/>
          </w:tcPr>
          <w:p w14:paraId="2956A3E2" w14:textId="15100270" w:rsidR="00F23C9A" w:rsidRPr="00635C42" w:rsidRDefault="0081660D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20098,94</w:t>
            </w:r>
          </w:p>
        </w:tc>
        <w:tc>
          <w:tcPr>
            <w:tcW w:w="1853" w:type="dxa"/>
          </w:tcPr>
          <w:p w14:paraId="7BD9E173" w14:textId="108F686F" w:rsidR="00F23C9A" w:rsidRPr="00635C42" w:rsidRDefault="0081660D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20,6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0201C0FC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098FF976" w:rsidR="00F23C9A" w:rsidRPr="00635C42" w:rsidRDefault="0060005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161</w:t>
            </w:r>
          </w:p>
        </w:tc>
        <w:tc>
          <w:tcPr>
            <w:tcW w:w="2126" w:type="dxa"/>
            <w:hideMark/>
          </w:tcPr>
          <w:p w14:paraId="375D2568" w14:textId="750AF373" w:rsidR="00F23C9A" w:rsidRPr="00635C42" w:rsidRDefault="00B5722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16474,37</w:t>
            </w:r>
          </w:p>
        </w:tc>
        <w:tc>
          <w:tcPr>
            <w:tcW w:w="1853" w:type="dxa"/>
          </w:tcPr>
          <w:p w14:paraId="0B70D0AA" w14:textId="497E5FE0" w:rsidR="00F23C9A" w:rsidRPr="00635C42" w:rsidRDefault="001E69E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19%</w:t>
            </w:r>
          </w:p>
        </w:tc>
      </w:tr>
      <w:tr w:rsidR="00F23C9A" w:rsidRPr="00880F34" w14:paraId="667CF913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3D22434F" w14:textId="69CFC653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314E4D3A" w:rsidR="00F23C9A" w:rsidRPr="00635C42" w:rsidRDefault="00C77549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124</w:t>
            </w:r>
          </w:p>
        </w:tc>
        <w:tc>
          <w:tcPr>
            <w:tcW w:w="2126" w:type="dxa"/>
            <w:hideMark/>
          </w:tcPr>
          <w:p w14:paraId="416D9E25" w14:textId="74AA1681" w:rsidR="00F23C9A" w:rsidRPr="00635C42" w:rsidRDefault="0068456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15923,67</w:t>
            </w:r>
          </w:p>
        </w:tc>
        <w:tc>
          <w:tcPr>
            <w:tcW w:w="1853" w:type="dxa"/>
          </w:tcPr>
          <w:p w14:paraId="2558D6D2" w14:textId="2EE308DA" w:rsidR="00F23C9A" w:rsidRPr="00635C42" w:rsidRDefault="0068456C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18,3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24621879" w14:textId="77777777" w:rsidTr="00FD08B6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01E21F6A" w:rsidR="00F23C9A" w:rsidRPr="00635C42" w:rsidRDefault="004459A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82</w:t>
            </w:r>
          </w:p>
        </w:tc>
        <w:tc>
          <w:tcPr>
            <w:tcW w:w="2126" w:type="dxa"/>
            <w:hideMark/>
          </w:tcPr>
          <w:p w14:paraId="264D4641" w14:textId="07AAE6CE" w:rsidR="00F23C9A" w:rsidRPr="00635C42" w:rsidRDefault="0015519C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14453,82</w:t>
            </w:r>
          </w:p>
        </w:tc>
        <w:tc>
          <w:tcPr>
            <w:tcW w:w="1853" w:type="dxa"/>
          </w:tcPr>
          <w:p w14:paraId="7D8CFA0F" w14:textId="04A9E8D6" w:rsidR="00F23C9A" w:rsidRPr="00635C42" w:rsidRDefault="001E69E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22%</w:t>
            </w:r>
          </w:p>
        </w:tc>
      </w:tr>
      <w:tr w:rsidR="00F23C9A" w:rsidRPr="00880F34" w14:paraId="66F4AF50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413D47B5" w14:textId="50537D4E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FD08B6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3F9E8788" w:rsidR="00F23C9A" w:rsidRPr="00635C42" w:rsidRDefault="00D620BE" w:rsidP="004459A1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  <w:r w:rsidR="004459A1"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2126" w:type="dxa"/>
            <w:hideMark/>
          </w:tcPr>
          <w:p w14:paraId="6DD309FF" w14:textId="7690F54C" w:rsidR="00F23C9A" w:rsidRPr="00635C42" w:rsidRDefault="00311EF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16358,29</w:t>
            </w:r>
          </w:p>
        </w:tc>
        <w:tc>
          <w:tcPr>
            <w:tcW w:w="1853" w:type="dxa"/>
          </w:tcPr>
          <w:p w14:paraId="54335C4B" w14:textId="285AAA62" w:rsidR="00F23C9A" w:rsidRPr="00635C42" w:rsidRDefault="001E69E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21%</w:t>
            </w:r>
          </w:p>
        </w:tc>
      </w:tr>
      <w:tr w:rsidR="00F23C9A" w:rsidRPr="000A319F" w14:paraId="0542CEBB" w14:textId="77777777" w:rsidTr="00FD08B6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420FCB39" w:rsidR="00F23C9A" w:rsidRPr="00635C42" w:rsidRDefault="00D6228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</w:t>
            </w:r>
          </w:p>
        </w:tc>
        <w:tc>
          <w:tcPr>
            <w:tcW w:w="2126" w:type="dxa"/>
            <w:hideMark/>
          </w:tcPr>
          <w:p w14:paraId="602F262C" w14:textId="58847728" w:rsidR="00ED066B" w:rsidRPr="00635C42" w:rsidRDefault="00963B7D" w:rsidP="00ED066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11004,77</w:t>
            </w:r>
          </w:p>
        </w:tc>
        <w:tc>
          <w:tcPr>
            <w:tcW w:w="1853" w:type="dxa"/>
          </w:tcPr>
          <w:p w14:paraId="0BD85508" w14:textId="39473FE7" w:rsidR="00F23C9A" w:rsidRPr="00635C42" w:rsidRDefault="007260C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27,2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0800028" w14:textId="77777777" w:rsidTr="00FD08B6">
        <w:trPr>
          <w:trHeight w:val="420"/>
        </w:trPr>
        <w:tc>
          <w:tcPr>
            <w:tcW w:w="1701" w:type="dxa"/>
            <w:noWrap/>
            <w:hideMark/>
          </w:tcPr>
          <w:p w14:paraId="6F017F99" w14:textId="77A8F73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61B3D91A" w:rsidR="00F23C9A" w:rsidRPr="00635C42" w:rsidRDefault="004459A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125</w:t>
            </w:r>
          </w:p>
        </w:tc>
        <w:tc>
          <w:tcPr>
            <w:tcW w:w="2126" w:type="dxa"/>
            <w:hideMark/>
          </w:tcPr>
          <w:p w14:paraId="20E6D5BD" w14:textId="68E4A182" w:rsidR="00F23C9A" w:rsidRPr="00635C42" w:rsidRDefault="00BF404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25945,49</w:t>
            </w:r>
          </w:p>
        </w:tc>
        <w:tc>
          <w:tcPr>
            <w:tcW w:w="1853" w:type="dxa"/>
          </w:tcPr>
          <w:p w14:paraId="52A28974" w14:textId="1853F2EB" w:rsidR="00F23C9A" w:rsidRPr="00635C42" w:rsidRDefault="001E69E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17%</w:t>
            </w:r>
          </w:p>
        </w:tc>
      </w:tr>
      <w:tr w:rsidR="00F23C9A" w:rsidRPr="00880F34" w14:paraId="35A1CF0F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DCA5167" w14:textId="4614E7C2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FD08B6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3942B2F9" w:rsidR="00F23C9A" w:rsidRPr="00635C42" w:rsidRDefault="004459A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124</w:t>
            </w:r>
          </w:p>
        </w:tc>
        <w:tc>
          <w:tcPr>
            <w:tcW w:w="2126" w:type="dxa"/>
            <w:hideMark/>
          </w:tcPr>
          <w:p w14:paraId="24E51FB8" w14:textId="664C9E93" w:rsidR="00F23C9A" w:rsidRPr="00635C42" w:rsidRDefault="00B3535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26081,82</w:t>
            </w:r>
          </w:p>
        </w:tc>
        <w:tc>
          <w:tcPr>
            <w:tcW w:w="1853" w:type="dxa"/>
          </w:tcPr>
          <w:p w14:paraId="04FEAA24" w14:textId="4FC1A129" w:rsidR="00F23C9A" w:rsidRPr="00635C42" w:rsidRDefault="001E69E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17%</w:t>
            </w:r>
          </w:p>
        </w:tc>
      </w:tr>
      <w:tr w:rsidR="00F23C9A" w:rsidRPr="00880F34" w14:paraId="754CE549" w14:textId="77777777" w:rsidTr="00FD08B6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6B366C98" w:rsidR="00F23C9A" w:rsidRPr="00635C42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55</w:t>
            </w:r>
          </w:p>
        </w:tc>
        <w:tc>
          <w:tcPr>
            <w:tcW w:w="2126" w:type="dxa"/>
            <w:hideMark/>
          </w:tcPr>
          <w:p w14:paraId="708BC703" w14:textId="2118C682" w:rsidR="00F23C9A" w:rsidRPr="00635C42" w:rsidRDefault="002350AA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9144,56</w:t>
            </w:r>
          </w:p>
        </w:tc>
        <w:tc>
          <w:tcPr>
            <w:tcW w:w="1853" w:type="dxa"/>
          </w:tcPr>
          <w:p w14:paraId="3D5EB4DA" w14:textId="5250889F" w:rsidR="00F23C9A" w:rsidRPr="00635C42" w:rsidRDefault="002350A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8,2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bookmarkEnd w:id="0"/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2C6C3FCD" w14:textId="09B2E5B2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спеціаліст відділу </w:t>
      </w:r>
    </w:p>
    <w:p w14:paraId="3DFF70E6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планово-фінансової діяльності, </w:t>
      </w:r>
    </w:p>
    <w:p w14:paraId="514C9267" w14:textId="70737029" w:rsidR="004C11A6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бухгалтерського обліку та звітності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</w:t>
      </w:r>
      <w:r w:rsidR="006173A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ХИЛЬЧЕНКО</w:t>
      </w:r>
    </w:p>
    <w:p w14:paraId="2F228C6C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47D493" w14:textId="77777777" w:rsidR="00701FB7" w:rsidRP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A18DC2" w14:textId="7777777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</w:t>
      </w:r>
    </w:p>
    <w:p w14:paraId="5B58681C" w14:textId="70F9681F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організаційного забезпечення </w:t>
      </w:r>
    </w:p>
    <w:p w14:paraId="3F211AC8" w14:textId="20AF674A" w:rsidR="00994B98" w:rsidRPr="00994B98" w:rsidRDefault="00994B98" w:rsidP="00994B98">
      <w:pPr>
        <w:tabs>
          <w:tab w:val="left" w:pos="7075"/>
        </w:tabs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суддів, юридичної роботи                                                       Андрій ШУЛЬЖЕНКО</w:t>
      </w:r>
    </w:p>
    <w:p w14:paraId="0246BABC" w14:textId="35253F47" w:rsid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управління об’єктами державного майна</w:t>
      </w:r>
    </w:p>
    <w:p w14:paraId="29B92B1B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B78313" w14:textId="15D44BB3" w:rsidR="00701FB7" w:rsidRPr="00994B98" w:rsidRDefault="00701FB7" w:rsidP="00760090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sectPr w:rsidR="00701FB7" w:rsidRPr="00994B98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ED4052" w:rsidRDefault="00ED4052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ED4052" w:rsidRDefault="00ED40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ED4052" w:rsidRDefault="00ED4052">
    <w:pPr>
      <w:pStyle w:val="a3"/>
      <w:jc w:val="right"/>
    </w:pPr>
  </w:p>
  <w:p w14:paraId="18F4C6D4" w14:textId="77777777" w:rsidR="00ED4052" w:rsidRDefault="00ED405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ED4052" w:rsidRDefault="00ED4052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ED4052" w:rsidRDefault="00ED40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EndPr/>
    <w:sdtContent>
      <w:p w14:paraId="57287380" w14:textId="671865DC" w:rsidR="00ED4052" w:rsidRDefault="00ED405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5A05" w:rsidRPr="00D95A05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ED4052" w:rsidRPr="00134024" w:rsidRDefault="00ED4052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41DC5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342F"/>
    <w:rsid w:val="000C3AA8"/>
    <w:rsid w:val="000C4100"/>
    <w:rsid w:val="000C7F48"/>
    <w:rsid w:val="000D1467"/>
    <w:rsid w:val="000D276B"/>
    <w:rsid w:val="000D6D1C"/>
    <w:rsid w:val="000E1912"/>
    <w:rsid w:val="000E330B"/>
    <w:rsid w:val="000E6A78"/>
    <w:rsid w:val="000F336A"/>
    <w:rsid w:val="000F74C6"/>
    <w:rsid w:val="000F74E4"/>
    <w:rsid w:val="0010437B"/>
    <w:rsid w:val="00124097"/>
    <w:rsid w:val="001308A6"/>
    <w:rsid w:val="00134024"/>
    <w:rsid w:val="00134B9F"/>
    <w:rsid w:val="0014268E"/>
    <w:rsid w:val="0014660E"/>
    <w:rsid w:val="00150336"/>
    <w:rsid w:val="001537E3"/>
    <w:rsid w:val="00154EF6"/>
    <w:rsid w:val="0015519C"/>
    <w:rsid w:val="00161A65"/>
    <w:rsid w:val="0016460B"/>
    <w:rsid w:val="00165E81"/>
    <w:rsid w:val="00166C04"/>
    <w:rsid w:val="00172093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E69E5"/>
    <w:rsid w:val="001F29EA"/>
    <w:rsid w:val="001F2C50"/>
    <w:rsid w:val="00202188"/>
    <w:rsid w:val="00203E7C"/>
    <w:rsid w:val="00204F96"/>
    <w:rsid w:val="00211A5E"/>
    <w:rsid w:val="00215FB1"/>
    <w:rsid w:val="00216B80"/>
    <w:rsid w:val="002220CE"/>
    <w:rsid w:val="002350AA"/>
    <w:rsid w:val="0023538F"/>
    <w:rsid w:val="002373EA"/>
    <w:rsid w:val="002637BA"/>
    <w:rsid w:val="0027063F"/>
    <w:rsid w:val="00272349"/>
    <w:rsid w:val="002735C2"/>
    <w:rsid w:val="00293A79"/>
    <w:rsid w:val="00296021"/>
    <w:rsid w:val="002A4968"/>
    <w:rsid w:val="002B190F"/>
    <w:rsid w:val="002B3503"/>
    <w:rsid w:val="002B73A3"/>
    <w:rsid w:val="002D0437"/>
    <w:rsid w:val="002D32C4"/>
    <w:rsid w:val="002D6034"/>
    <w:rsid w:val="002E4CE7"/>
    <w:rsid w:val="002F1610"/>
    <w:rsid w:val="003033EB"/>
    <w:rsid w:val="0030614B"/>
    <w:rsid w:val="0030783E"/>
    <w:rsid w:val="00311EFF"/>
    <w:rsid w:val="00320968"/>
    <w:rsid w:val="00322D57"/>
    <w:rsid w:val="00333EEE"/>
    <w:rsid w:val="00334340"/>
    <w:rsid w:val="00340E41"/>
    <w:rsid w:val="003431A1"/>
    <w:rsid w:val="00347A86"/>
    <w:rsid w:val="00355034"/>
    <w:rsid w:val="003556F7"/>
    <w:rsid w:val="00357C62"/>
    <w:rsid w:val="00362674"/>
    <w:rsid w:val="00362838"/>
    <w:rsid w:val="00365426"/>
    <w:rsid w:val="00371013"/>
    <w:rsid w:val="00372C72"/>
    <w:rsid w:val="003732D2"/>
    <w:rsid w:val="00374C8C"/>
    <w:rsid w:val="00376FF1"/>
    <w:rsid w:val="003A1AF6"/>
    <w:rsid w:val="003A2D63"/>
    <w:rsid w:val="003B7C84"/>
    <w:rsid w:val="003C116C"/>
    <w:rsid w:val="003D167B"/>
    <w:rsid w:val="003D2296"/>
    <w:rsid w:val="003D5A7D"/>
    <w:rsid w:val="003D7FB5"/>
    <w:rsid w:val="003E3A9B"/>
    <w:rsid w:val="003E6A6F"/>
    <w:rsid w:val="003F30E1"/>
    <w:rsid w:val="003F5EB9"/>
    <w:rsid w:val="00404F6D"/>
    <w:rsid w:val="00407C66"/>
    <w:rsid w:val="00411F41"/>
    <w:rsid w:val="0041562D"/>
    <w:rsid w:val="00415D1C"/>
    <w:rsid w:val="00417F6F"/>
    <w:rsid w:val="004253A9"/>
    <w:rsid w:val="00426267"/>
    <w:rsid w:val="00430CF9"/>
    <w:rsid w:val="00431E95"/>
    <w:rsid w:val="004335A5"/>
    <w:rsid w:val="0044204A"/>
    <w:rsid w:val="004459A1"/>
    <w:rsid w:val="0044644F"/>
    <w:rsid w:val="00451DD3"/>
    <w:rsid w:val="0045503C"/>
    <w:rsid w:val="004559D9"/>
    <w:rsid w:val="00456BD5"/>
    <w:rsid w:val="00462495"/>
    <w:rsid w:val="004643BE"/>
    <w:rsid w:val="00465F9C"/>
    <w:rsid w:val="00470DA3"/>
    <w:rsid w:val="00472148"/>
    <w:rsid w:val="00474201"/>
    <w:rsid w:val="00480A4F"/>
    <w:rsid w:val="00490037"/>
    <w:rsid w:val="004A475A"/>
    <w:rsid w:val="004A5E37"/>
    <w:rsid w:val="004B79BE"/>
    <w:rsid w:val="004C11A6"/>
    <w:rsid w:val="004C263A"/>
    <w:rsid w:val="004C59B0"/>
    <w:rsid w:val="0050135F"/>
    <w:rsid w:val="00506C3B"/>
    <w:rsid w:val="00510E40"/>
    <w:rsid w:val="00524C33"/>
    <w:rsid w:val="005267AA"/>
    <w:rsid w:val="0053494F"/>
    <w:rsid w:val="005440AC"/>
    <w:rsid w:val="00545E41"/>
    <w:rsid w:val="005619EE"/>
    <w:rsid w:val="00562D49"/>
    <w:rsid w:val="005637FB"/>
    <w:rsid w:val="00565058"/>
    <w:rsid w:val="005707CA"/>
    <w:rsid w:val="00571637"/>
    <w:rsid w:val="0057329D"/>
    <w:rsid w:val="00575E9B"/>
    <w:rsid w:val="00577915"/>
    <w:rsid w:val="00583EB8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0059"/>
    <w:rsid w:val="00605DE8"/>
    <w:rsid w:val="006173A5"/>
    <w:rsid w:val="006177CB"/>
    <w:rsid w:val="006201EB"/>
    <w:rsid w:val="00627630"/>
    <w:rsid w:val="00632E37"/>
    <w:rsid w:val="0063418C"/>
    <w:rsid w:val="00635C42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456C"/>
    <w:rsid w:val="006872CF"/>
    <w:rsid w:val="00690A99"/>
    <w:rsid w:val="00691201"/>
    <w:rsid w:val="00694533"/>
    <w:rsid w:val="00694D5F"/>
    <w:rsid w:val="00695782"/>
    <w:rsid w:val="0069656F"/>
    <w:rsid w:val="006A1D07"/>
    <w:rsid w:val="006A5762"/>
    <w:rsid w:val="006C26E5"/>
    <w:rsid w:val="006D0027"/>
    <w:rsid w:val="006D0B1E"/>
    <w:rsid w:val="006D2CD2"/>
    <w:rsid w:val="006D7578"/>
    <w:rsid w:val="006F3E12"/>
    <w:rsid w:val="006F5A1A"/>
    <w:rsid w:val="00701FB7"/>
    <w:rsid w:val="007046A8"/>
    <w:rsid w:val="00704ED2"/>
    <w:rsid w:val="00705C37"/>
    <w:rsid w:val="00713EDE"/>
    <w:rsid w:val="00720DAD"/>
    <w:rsid w:val="007241B9"/>
    <w:rsid w:val="007260C5"/>
    <w:rsid w:val="0073230D"/>
    <w:rsid w:val="00734831"/>
    <w:rsid w:val="00744531"/>
    <w:rsid w:val="00760090"/>
    <w:rsid w:val="00761BA7"/>
    <w:rsid w:val="0076644D"/>
    <w:rsid w:val="00766A29"/>
    <w:rsid w:val="007710E7"/>
    <w:rsid w:val="0077468F"/>
    <w:rsid w:val="00780F03"/>
    <w:rsid w:val="00785FCF"/>
    <w:rsid w:val="00790400"/>
    <w:rsid w:val="0079260F"/>
    <w:rsid w:val="007A0D8C"/>
    <w:rsid w:val="007A1684"/>
    <w:rsid w:val="007A4B18"/>
    <w:rsid w:val="007B11A0"/>
    <w:rsid w:val="007B1434"/>
    <w:rsid w:val="007C1673"/>
    <w:rsid w:val="007C68D6"/>
    <w:rsid w:val="007C7419"/>
    <w:rsid w:val="007D0D05"/>
    <w:rsid w:val="007D219E"/>
    <w:rsid w:val="007D3F37"/>
    <w:rsid w:val="007E4D49"/>
    <w:rsid w:val="007F5E96"/>
    <w:rsid w:val="0080451D"/>
    <w:rsid w:val="008065CA"/>
    <w:rsid w:val="008101E9"/>
    <w:rsid w:val="0081660D"/>
    <w:rsid w:val="00816B0C"/>
    <w:rsid w:val="00821275"/>
    <w:rsid w:val="0082155A"/>
    <w:rsid w:val="0083044F"/>
    <w:rsid w:val="00830DA7"/>
    <w:rsid w:val="008338A6"/>
    <w:rsid w:val="008414DC"/>
    <w:rsid w:val="00856D86"/>
    <w:rsid w:val="00867728"/>
    <w:rsid w:val="00880F34"/>
    <w:rsid w:val="00881E54"/>
    <w:rsid w:val="00885207"/>
    <w:rsid w:val="00890877"/>
    <w:rsid w:val="0089196D"/>
    <w:rsid w:val="00892CE1"/>
    <w:rsid w:val="0089366E"/>
    <w:rsid w:val="008944FC"/>
    <w:rsid w:val="0089789D"/>
    <w:rsid w:val="008A387F"/>
    <w:rsid w:val="008A3C2D"/>
    <w:rsid w:val="008A67B0"/>
    <w:rsid w:val="008A7D5E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19E"/>
    <w:rsid w:val="00927B87"/>
    <w:rsid w:val="00927D55"/>
    <w:rsid w:val="0093066E"/>
    <w:rsid w:val="00933F83"/>
    <w:rsid w:val="00936DEC"/>
    <w:rsid w:val="00944CB8"/>
    <w:rsid w:val="00956E66"/>
    <w:rsid w:val="00957DA0"/>
    <w:rsid w:val="00963B7D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94B98"/>
    <w:rsid w:val="009A14E8"/>
    <w:rsid w:val="009A5039"/>
    <w:rsid w:val="009A5141"/>
    <w:rsid w:val="009B0727"/>
    <w:rsid w:val="009B09F9"/>
    <w:rsid w:val="009B1159"/>
    <w:rsid w:val="009B4BFA"/>
    <w:rsid w:val="009B6964"/>
    <w:rsid w:val="009C0C40"/>
    <w:rsid w:val="009C3C4A"/>
    <w:rsid w:val="009D10B9"/>
    <w:rsid w:val="009E0882"/>
    <w:rsid w:val="009E615E"/>
    <w:rsid w:val="009E6ABE"/>
    <w:rsid w:val="009F329F"/>
    <w:rsid w:val="009F46A3"/>
    <w:rsid w:val="00A072AE"/>
    <w:rsid w:val="00A318F2"/>
    <w:rsid w:val="00A33B3D"/>
    <w:rsid w:val="00A425D7"/>
    <w:rsid w:val="00A558E4"/>
    <w:rsid w:val="00A60D20"/>
    <w:rsid w:val="00A71BA1"/>
    <w:rsid w:val="00A728E9"/>
    <w:rsid w:val="00A867B8"/>
    <w:rsid w:val="00AA110D"/>
    <w:rsid w:val="00AB0B3F"/>
    <w:rsid w:val="00AB6F08"/>
    <w:rsid w:val="00AC02EC"/>
    <w:rsid w:val="00AC1BA2"/>
    <w:rsid w:val="00AC1CA5"/>
    <w:rsid w:val="00AC2FAD"/>
    <w:rsid w:val="00AC60E0"/>
    <w:rsid w:val="00AC73BB"/>
    <w:rsid w:val="00AD37E6"/>
    <w:rsid w:val="00AE1996"/>
    <w:rsid w:val="00AE3009"/>
    <w:rsid w:val="00AF163E"/>
    <w:rsid w:val="00AF3707"/>
    <w:rsid w:val="00AF3973"/>
    <w:rsid w:val="00B01653"/>
    <w:rsid w:val="00B17722"/>
    <w:rsid w:val="00B24D05"/>
    <w:rsid w:val="00B25B2B"/>
    <w:rsid w:val="00B3535A"/>
    <w:rsid w:val="00B36013"/>
    <w:rsid w:val="00B57224"/>
    <w:rsid w:val="00B609D6"/>
    <w:rsid w:val="00B66120"/>
    <w:rsid w:val="00B701B3"/>
    <w:rsid w:val="00B93D86"/>
    <w:rsid w:val="00BA614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04A"/>
    <w:rsid w:val="00BF49AE"/>
    <w:rsid w:val="00C0041F"/>
    <w:rsid w:val="00C0379F"/>
    <w:rsid w:val="00C075CE"/>
    <w:rsid w:val="00C13156"/>
    <w:rsid w:val="00C32698"/>
    <w:rsid w:val="00C424FE"/>
    <w:rsid w:val="00C50228"/>
    <w:rsid w:val="00C5113E"/>
    <w:rsid w:val="00C538E4"/>
    <w:rsid w:val="00C56597"/>
    <w:rsid w:val="00C6064C"/>
    <w:rsid w:val="00C71687"/>
    <w:rsid w:val="00C77549"/>
    <w:rsid w:val="00C8547A"/>
    <w:rsid w:val="00C87817"/>
    <w:rsid w:val="00C922A0"/>
    <w:rsid w:val="00C94E0B"/>
    <w:rsid w:val="00C95AFA"/>
    <w:rsid w:val="00CD47D3"/>
    <w:rsid w:val="00CE26AD"/>
    <w:rsid w:val="00CE2C79"/>
    <w:rsid w:val="00CE343E"/>
    <w:rsid w:val="00CF0A3A"/>
    <w:rsid w:val="00D112DB"/>
    <w:rsid w:val="00D14A2B"/>
    <w:rsid w:val="00D17331"/>
    <w:rsid w:val="00D2436B"/>
    <w:rsid w:val="00D24388"/>
    <w:rsid w:val="00D24AF9"/>
    <w:rsid w:val="00D34E07"/>
    <w:rsid w:val="00D475E1"/>
    <w:rsid w:val="00D47B78"/>
    <w:rsid w:val="00D60F14"/>
    <w:rsid w:val="00D616CE"/>
    <w:rsid w:val="00D620BE"/>
    <w:rsid w:val="00D62287"/>
    <w:rsid w:val="00D6508C"/>
    <w:rsid w:val="00D741F9"/>
    <w:rsid w:val="00D85A9D"/>
    <w:rsid w:val="00D90654"/>
    <w:rsid w:val="00D95A05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E6F5C"/>
    <w:rsid w:val="00DF4533"/>
    <w:rsid w:val="00DF462A"/>
    <w:rsid w:val="00DF6B2D"/>
    <w:rsid w:val="00E00106"/>
    <w:rsid w:val="00E00145"/>
    <w:rsid w:val="00E0117D"/>
    <w:rsid w:val="00E07198"/>
    <w:rsid w:val="00E20722"/>
    <w:rsid w:val="00E30C36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0AEE"/>
    <w:rsid w:val="00E91FF6"/>
    <w:rsid w:val="00E92466"/>
    <w:rsid w:val="00E97D90"/>
    <w:rsid w:val="00EA5425"/>
    <w:rsid w:val="00EB0B59"/>
    <w:rsid w:val="00EC25F9"/>
    <w:rsid w:val="00EC7456"/>
    <w:rsid w:val="00ED066B"/>
    <w:rsid w:val="00ED07C2"/>
    <w:rsid w:val="00ED250F"/>
    <w:rsid w:val="00ED30D0"/>
    <w:rsid w:val="00ED4052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161E"/>
    <w:rsid w:val="00FC6B73"/>
    <w:rsid w:val="00FC73FB"/>
    <w:rsid w:val="00FD08B6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2209A-F818-453E-9865-F43C65AF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310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124</cp:revision>
  <cp:lastPrinted>2024-07-09T13:40:00Z</cp:lastPrinted>
  <dcterms:created xsi:type="dcterms:W3CDTF">2024-03-08T09:22:00Z</dcterms:created>
  <dcterms:modified xsi:type="dcterms:W3CDTF">2024-08-01T06:37:00Z</dcterms:modified>
</cp:coreProperties>
</file>