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3D2" w:rsidRPr="003D251D" w:rsidRDefault="00EE13D2" w:rsidP="00EE13D2">
      <w:pPr>
        <w:spacing w:after="0" w:line="240" w:lineRule="auto"/>
        <w:ind w:left="4962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D251D">
        <w:rPr>
          <w:rFonts w:ascii="Times New Roman" w:hAnsi="Times New Roman"/>
          <w:b/>
          <w:color w:val="000000"/>
          <w:sz w:val="28"/>
          <w:szCs w:val="28"/>
          <w:lang w:eastAsia="ru-RU"/>
        </w:rPr>
        <w:t>ЗАТВЕРДЖЕНО</w:t>
      </w:r>
    </w:p>
    <w:p w:rsidR="00EE13D2" w:rsidRPr="003D251D" w:rsidRDefault="00EE13D2" w:rsidP="00EE13D2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3D251D">
        <w:rPr>
          <w:rFonts w:ascii="Times New Roman" w:hAnsi="Times New Roman"/>
          <w:sz w:val="28"/>
          <w:szCs w:val="28"/>
        </w:rPr>
        <w:t xml:space="preserve">Наказ начальника </w:t>
      </w:r>
      <w:r w:rsidR="002B38BA">
        <w:rPr>
          <w:rFonts w:ascii="Times New Roman" w:hAnsi="Times New Roman"/>
          <w:sz w:val="28"/>
          <w:szCs w:val="28"/>
        </w:rPr>
        <w:t>Т</w:t>
      </w:r>
      <w:r w:rsidRPr="003D251D">
        <w:rPr>
          <w:rFonts w:ascii="Times New Roman" w:hAnsi="Times New Roman"/>
          <w:sz w:val="28"/>
          <w:szCs w:val="28"/>
        </w:rPr>
        <w:t>ериторіального</w:t>
      </w:r>
    </w:p>
    <w:p w:rsidR="00EE13D2" w:rsidRDefault="00EE13D2" w:rsidP="003A1B63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3D251D">
        <w:rPr>
          <w:rFonts w:ascii="Times New Roman" w:hAnsi="Times New Roman"/>
          <w:sz w:val="28"/>
          <w:szCs w:val="28"/>
        </w:rPr>
        <w:t xml:space="preserve">управління Служби судової охорони </w:t>
      </w:r>
      <w:r>
        <w:rPr>
          <w:rFonts w:ascii="Times New Roman" w:hAnsi="Times New Roman"/>
          <w:sz w:val="28"/>
          <w:szCs w:val="28"/>
        </w:rPr>
        <w:t>у Кіровоградсь</w:t>
      </w:r>
      <w:r w:rsidRPr="000C4422">
        <w:rPr>
          <w:rFonts w:ascii="Times New Roman" w:hAnsi="Times New Roman"/>
          <w:sz w:val="28"/>
          <w:szCs w:val="28"/>
        </w:rPr>
        <w:t>кій області</w:t>
      </w:r>
      <w:r w:rsidRPr="000C4422">
        <w:rPr>
          <w:rFonts w:ascii="Times New Roman" w:hAnsi="Times New Roman"/>
          <w:sz w:val="28"/>
          <w:szCs w:val="28"/>
        </w:rPr>
        <w:br/>
        <w:t>від</w:t>
      </w:r>
      <w:r w:rsidR="000F3A64">
        <w:rPr>
          <w:rFonts w:ascii="Times New Roman" w:hAnsi="Times New Roman"/>
          <w:sz w:val="28"/>
          <w:szCs w:val="28"/>
        </w:rPr>
        <w:t xml:space="preserve"> 07.10.2020</w:t>
      </w:r>
      <w:r w:rsidRPr="000C4422">
        <w:rPr>
          <w:rFonts w:ascii="Times New Roman" w:hAnsi="Times New Roman"/>
          <w:sz w:val="28"/>
          <w:szCs w:val="28"/>
        </w:rPr>
        <w:t xml:space="preserve"> №</w:t>
      </w:r>
      <w:r w:rsidR="000F3A64">
        <w:rPr>
          <w:rFonts w:ascii="Times New Roman" w:hAnsi="Times New Roman"/>
          <w:sz w:val="28"/>
          <w:szCs w:val="28"/>
        </w:rPr>
        <w:t xml:space="preserve"> 203</w:t>
      </w:r>
      <w:r w:rsidR="00D2550A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A1B63" w:rsidRPr="003D251D" w:rsidRDefault="003A1B63" w:rsidP="003A1B63">
      <w:pPr>
        <w:spacing w:after="0" w:line="240" w:lineRule="auto"/>
        <w:ind w:left="4962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EE13D2" w:rsidRPr="003D251D" w:rsidRDefault="00EE13D2" w:rsidP="00EE13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251D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EE13D2" w:rsidRPr="00D400EA" w:rsidRDefault="00EE13D2" w:rsidP="00EE13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00EA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</w:t>
      </w:r>
    </w:p>
    <w:p w:rsidR="007252C2" w:rsidRDefault="00EE13D2" w:rsidP="00EE13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командира</w:t>
      </w:r>
      <w:r w:rsidR="003D35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2550A">
        <w:rPr>
          <w:rFonts w:ascii="Times New Roman" w:hAnsi="Times New Roman"/>
          <w:b/>
          <w:sz w:val="28"/>
          <w:szCs w:val="28"/>
          <w:lang w:eastAsia="ru-RU"/>
        </w:rPr>
        <w:t>комендантського взводу</w:t>
      </w:r>
      <w:r w:rsidRPr="00D400E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7252C2" w:rsidRDefault="002B38BA" w:rsidP="00EE13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</w:t>
      </w:r>
      <w:r w:rsidR="00EE13D2" w:rsidRPr="00D400EA">
        <w:rPr>
          <w:rFonts w:ascii="Times New Roman" w:hAnsi="Times New Roman"/>
          <w:b/>
          <w:sz w:val="28"/>
          <w:szCs w:val="28"/>
          <w:lang w:eastAsia="ru-RU"/>
        </w:rPr>
        <w:t xml:space="preserve">ериторіального управління Служби судової охорони </w:t>
      </w:r>
    </w:p>
    <w:p w:rsidR="00EE13D2" w:rsidRPr="003D251D" w:rsidRDefault="00EE13D2" w:rsidP="00EE13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 Кіровоград</w:t>
      </w:r>
      <w:r w:rsidRPr="000C4422">
        <w:rPr>
          <w:rFonts w:ascii="Times New Roman" w:hAnsi="Times New Roman"/>
          <w:b/>
          <w:sz w:val="28"/>
          <w:szCs w:val="28"/>
          <w:lang w:eastAsia="ru-RU"/>
        </w:rPr>
        <w:t>ській області</w:t>
      </w:r>
    </w:p>
    <w:p w:rsidR="00EE13D2" w:rsidRPr="003D251D" w:rsidRDefault="00EE13D2" w:rsidP="00EE13D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E13D2" w:rsidRPr="003D251D" w:rsidRDefault="00EE13D2" w:rsidP="00EE13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251D">
        <w:rPr>
          <w:rFonts w:ascii="Times New Roman" w:hAnsi="Times New Roman"/>
          <w:b/>
          <w:sz w:val="28"/>
          <w:szCs w:val="28"/>
          <w:lang w:eastAsia="ru-RU"/>
        </w:rPr>
        <w:t>Загальні умови</w:t>
      </w:r>
    </w:p>
    <w:p w:rsidR="00EE13D2" w:rsidRPr="003D251D" w:rsidRDefault="00EE13D2" w:rsidP="00EE13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E13D2" w:rsidRPr="003D251D" w:rsidRDefault="00EE13D2" w:rsidP="00EE13D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D251D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повноваження </w:t>
      </w:r>
      <w:r w:rsidR="003D350D">
        <w:rPr>
          <w:rFonts w:ascii="Times New Roman" w:hAnsi="Times New Roman"/>
          <w:b/>
          <w:sz w:val="28"/>
          <w:szCs w:val="28"/>
          <w:lang w:eastAsia="ru-RU"/>
        </w:rPr>
        <w:t>командира</w:t>
      </w:r>
      <w:r w:rsidR="00D2550A">
        <w:rPr>
          <w:rFonts w:ascii="Times New Roman" w:hAnsi="Times New Roman"/>
          <w:b/>
          <w:sz w:val="28"/>
          <w:szCs w:val="28"/>
          <w:lang w:eastAsia="ru-RU"/>
        </w:rPr>
        <w:t xml:space="preserve"> комендантського взводу</w:t>
      </w:r>
      <w:r w:rsidR="00D2550A" w:rsidRPr="00D400E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B38BA">
        <w:rPr>
          <w:rFonts w:ascii="Times New Roman" w:hAnsi="Times New Roman"/>
          <w:b/>
          <w:sz w:val="28"/>
          <w:szCs w:val="28"/>
          <w:lang w:eastAsia="ru-RU"/>
        </w:rPr>
        <w:t>Т</w:t>
      </w:r>
      <w:r w:rsidRPr="003D251D">
        <w:rPr>
          <w:rFonts w:ascii="Times New Roman" w:hAnsi="Times New Roman"/>
          <w:b/>
          <w:sz w:val="28"/>
          <w:szCs w:val="28"/>
          <w:lang w:eastAsia="ru-RU"/>
        </w:rPr>
        <w:t xml:space="preserve">ериторіального управління Служби судової охорони </w:t>
      </w:r>
      <w:r>
        <w:rPr>
          <w:rFonts w:ascii="Times New Roman" w:hAnsi="Times New Roman"/>
          <w:b/>
          <w:sz w:val="28"/>
          <w:szCs w:val="28"/>
          <w:lang w:eastAsia="ru-RU"/>
        </w:rPr>
        <w:t>у Кіровоград</w:t>
      </w:r>
      <w:r w:rsidRPr="000C4422">
        <w:rPr>
          <w:rFonts w:ascii="Times New Roman" w:hAnsi="Times New Roman"/>
          <w:b/>
          <w:sz w:val="28"/>
          <w:szCs w:val="28"/>
          <w:lang w:eastAsia="ru-RU"/>
        </w:rPr>
        <w:t>ській області</w:t>
      </w:r>
      <w:r w:rsidRPr="003D251D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EE13D2" w:rsidRPr="003D251D" w:rsidRDefault="00EE13D2" w:rsidP="00EE1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3D251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Відповідає за діяльність </w:t>
      </w:r>
      <w:r w:rsidR="00D6281A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взводу охорони по забезпеченню </w:t>
      </w:r>
      <w:r w:rsidRPr="003D251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охорони </w:t>
      </w:r>
      <w:r w:rsidRPr="003D251D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br/>
        <w:t>судів, органів та установ системи правосуддя, підтримання громадського порядку в суді, припинення проявів неповаги до суду, забезпечення у суді безпеки учасників судового процесу, додержання особовим складом дисципліни, виконання покладених завдань, а також за стан зберігання зброї, спеціальних засобів та майна взводу.</w:t>
      </w:r>
    </w:p>
    <w:p w:rsidR="00EE13D2" w:rsidRPr="003D251D" w:rsidRDefault="00EE13D2" w:rsidP="00EE1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251D">
        <w:rPr>
          <w:rFonts w:ascii="Times New Roman" w:hAnsi="Times New Roman"/>
          <w:sz w:val="28"/>
          <w:szCs w:val="28"/>
          <w:lang w:eastAsia="ru-RU"/>
        </w:rPr>
        <w:t>Він зобов'язаний:</w:t>
      </w:r>
    </w:p>
    <w:p w:rsidR="00EE13D2" w:rsidRPr="003D251D" w:rsidRDefault="002D3EB9" w:rsidP="00EE1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="00EE13D2" w:rsidRPr="003D251D">
        <w:rPr>
          <w:rFonts w:ascii="Times New Roman" w:hAnsi="Times New Roman"/>
          <w:sz w:val="28"/>
          <w:szCs w:val="28"/>
          <w:lang w:eastAsia="ru-RU"/>
        </w:rPr>
        <w:t xml:space="preserve"> здійснювати підбір співробітників взводу до складу нарядів з урахуванням морально-ділових та психологічних якостей;</w:t>
      </w:r>
    </w:p>
    <w:p w:rsidR="00EE13D2" w:rsidRPr="003D251D" w:rsidRDefault="002D3EB9" w:rsidP="00EE1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EE13D2" w:rsidRPr="003D251D">
        <w:rPr>
          <w:rFonts w:ascii="Times New Roman" w:hAnsi="Times New Roman"/>
          <w:sz w:val="28"/>
          <w:szCs w:val="28"/>
          <w:lang w:eastAsia="ru-RU"/>
        </w:rPr>
        <w:t>) організовувати  розстановку  сил та засобів взводу;</w:t>
      </w:r>
    </w:p>
    <w:p w:rsidR="00EE13D2" w:rsidRPr="003D251D" w:rsidRDefault="002D3EB9" w:rsidP="00EE1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EE13D2" w:rsidRPr="003D251D">
        <w:rPr>
          <w:rFonts w:ascii="Times New Roman" w:hAnsi="Times New Roman"/>
          <w:sz w:val="28"/>
          <w:szCs w:val="28"/>
          <w:lang w:eastAsia="ru-RU"/>
        </w:rPr>
        <w:t>) здійснювати підготовку особового складу взводу до виконання завдань служби;</w:t>
      </w:r>
    </w:p>
    <w:p w:rsidR="00EE13D2" w:rsidRPr="003D251D" w:rsidRDefault="002D3EB9" w:rsidP="00EE1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EE13D2" w:rsidRPr="003D251D">
        <w:rPr>
          <w:rFonts w:ascii="Times New Roman" w:hAnsi="Times New Roman"/>
          <w:sz w:val="28"/>
          <w:szCs w:val="28"/>
          <w:lang w:eastAsia="ru-RU"/>
        </w:rPr>
        <w:t>) вести облік та аналіз результатів виконання завдань служби співробітниками взводу;</w:t>
      </w:r>
    </w:p>
    <w:p w:rsidR="00EE13D2" w:rsidRPr="003D251D" w:rsidRDefault="002D3EB9" w:rsidP="00EE1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EE13D2" w:rsidRPr="003D251D">
        <w:rPr>
          <w:rFonts w:ascii="Times New Roman" w:hAnsi="Times New Roman"/>
          <w:sz w:val="28"/>
          <w:szCs w:val="28"/>
          <w:lang w:eastAsia="ru-RU"/>
        </w:rPr>
        <w:t>) підбивати підсумки виконання завдань служби особовим складом взводу;</w:t>
      </w:r>
    </w:p>
    <w:p w:rsidR="00EE13D2" w:rsidRPr="003D251D" w:rsidRDefault="002D3EB9" w:rsidP="00EE1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D2550A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EE13D2" w:rsidRPr="003D251D">
        <w:rPr>
          <w:rFonts w:ascii="Times New Roman" w:hAnsi="Times New Roman"/>
          <w:sz w:val="28"/>
          <w:szCs w:val="28"/>
          <w:lang w:eastAsia="ru-RU"/>
        </w:rPr>
        <w:t>розробляти графіки перевірок несення служби, здійснювати контроль та особисто очолювати службу;</w:t>
      </w:r>
    </w:p>
    <w:p w:rsidR="00EE13D2" w:rsidRPr="003D251D" w:rsidRDefault="002D3EB9" w:rsidP="00EE1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EE13D2" w:rsidRPr="003D251D">
        <w:rPr>
          <w:rFonts w:ascii="Times New Roman" w:hAnsi="Times New Roman"/>
          <w:sz w:val="28"/>
          <w:szCs w:val="28"/>
          <w:lang w:eastAsia="ru-RU"/>
        </w:rPr>
        <w:t>) мати досвід роботи з ПК (офісні програми, Інтернет) на рівні впевненого користувача;</w:t>
      </w:r>
    </w:p>
    <w:p w:rsidR="008C0137" w:rsidRPr="00B10930" w:rsidRDefault="002D3EB9" w:rsidP="00B109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EE13D2" w:rsidRPr="003D251D">
        <w:rPr>
          <w:rFonts w:ascii="Times New Roman" w:hAnsi="Times New Roman"/>
          <w:sz w:val="28"/>
          <w:szCs w:val="28"/>
          <w:lang w:eastAsia="ru-RU"/>
        </w:rPr>
        <w:t>) за дорученням начальника управління виконувати інші повноваження, які належать до його компетенції.</w:t>
      </w:r>
    </w:p>
    <w:p w:rsidR="00EE13D2" w:rsidRPr="003D251D" w:rsidRDefault="00EE13D2" w:rsidP="00EE13D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D251D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8B05ED" w:rsidRDefault="00EE13D2" w:rsidP="00EE13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251D">
        <w:rPr>
          <w:rFonts w:ascii="Times New Roman" w:hAnsi="Times New Roman"/>
          <w:sz w:val="28"/>
          <w:szCs w:val="28"/>
          <w:lang w:eastAsia="ru-RU"/>
        </w:rPr>
        <w:t xml:space="preserve">1) посадовий оклад – </w:t>
      </w:r>
      <w:r w:rsidRPr="0041299D">
        <w:rPr>
          <w:rFonts w:ascii="Times New Roman" w:hAnsi="Times New Roman"/>
          <w:noProof/>
          <w:sz w:val="28"/>
          <w:szCs w:val="28"/>
          <w:lang w:eastAsia="ru-RU"/>
        </w:rPr>
        <w:t>3440</w:t>
      </w:r>
      <w:r w:rsidRPr="003D251D">
        <w:rPr>
          <w:rFonts w:ascii="Times New Roman" w:hAnsi="Times New Roman"/>
          <w:noProof/>
          <w:sz w:val="28"/>
          <w:szCs w:val="28"/>
          <w:lang w:eastAsia="ru-RU"/>
        </w:rPr>
        <w:t xml:space="preserve"> гривень відповідно до постанови Кабінету Міністрів України від 03 квітня 2019 року</w:t>
      </w:r>
      <w:r w:rsidRPr="003D251D">
        <w:rPr>
          <w:rFonts w:ascii="Times New Roman" w:hAnsi="Times New Roman"/>
          <w:sz w:val="28"/>
          <w:szCs w:val="28"/>
          <w:lang w:eastAsia="ru-RU"/>
        </w:rPr>
        <w:t xml:space="preserve"> № 289 «Про грошове забезпечення співробітників Служби судової охорони» та наказу Голови Служби судової охорони від </w:t>
      </w:r>
      <w:r w:rsidR="00835F2C">
        <w:rPr>
          <w:rFonts w:ascii="Times New Roman" w:hAnsi="Times New Roman"/>
          <w:sz w:val="28"/>
          <w:szCs w:val="28"/>
          <w:lang w:eastAsia="ru-RU"/>
        </w:rPr>
        <w:t>27</w:t>
      </w:r>
      <w:r w:rsidR="00835F2C" w:rsidRPr="00A95B18">
        <w:rPr>
          <w:rFonts w:ascii="Times New Roman" w:hAnsi="Times New Roman"/>
          <w:sz w:val="28"/>
          <w:szCs w:val="28"/>
          <w:lang w:eastAsia="ru-RU"/>
        </w:rPr>
        <w:t>.</w:t>
      </w:r>
      <w:r w:rsidR="00835F2C">
        <w:rPr>
          <w:rFonts w:ascii="Times New Roman" w:hAnsi="Times New Roman"/>
          <w:sz w:val="28"/>
          <w:szCs w:val="28"/>
          <w:lang w:eastAsia="ru-RU"/>
        </w:rPr>
        <w:t>12</w:t>
      </w:r>
      <w:r w:rsidR="00835F2C" w:rsidRPr="00A95B18">
        <w:rPr>
          <w:rFonts w:ascii="Times New Roman" w:hAnsi="Times New Roman"/>
          <w:sz w:val="28"/>
          <w:szCs w:val="28"/>
          <w:lang w:eastAsia="ru-RU"/>
        </w:rPr>
        <w:t xml:space="preserve">.2019 № </w:t>
      </w:r>
      <w:r w:rsidR="00835F2C">
        <w:rPr>
          <w:rFonts w:ascii="Times New Roman" w:hAnsi="Times New Roman"/>
          <w:sz w:val="28"/>
          <w:szCs w:val="28"/>
          <w:lang w:eastAsia="ru-RU"/>
        </w:rPr>
        <w:t>281</w:t>
      </w:r>
      <w:r w:rsidR="00835F2C" w:rsidRPr="00A95B18">
        <w:rPr>
          <w:rFonts w:ascii="Times New Roman" w:hAnsi="Times New Roman"/>
          <w:sz w:val="28"/>
          <w:szCs w:val="28"/>
          <w:lang w:eastAsia="ru-RU"/>
        </w:rPr>
        <w:t xml:space="preserve"> «Про </w:t>
      </w:r>
      <w:r w:rsidR="00835F2C">
        <w:rPr>
          <w:rFonts w:ascii="Times New Roman" w:hAnsi="Times New Roman"/>
          <w:sz w:val="28"/>
          <w:szCs w:val="28"/>
          <w:lang w:eastAsia="ru-RU"/>
        </w:rPr>
        <w:t>у</w:t>
      </w:r>
      <w:r w:rsidR="00835F2C" w:rsidRPr="00A95B18">
        <w:rPr>
          <w:rFonts w:ascii="Times New Roman" w:hAnsi="Times New Roman"/>
          <w:sz w:val="28"/>
          <w:szCs w:val="28"/>
          <w:lang w:eastAsia="ru-RU"/>
        </w:rPr>
        <w:t xml:space="preserve">становлення посадових окладів </w:t>
      </w:r>
      <w:r w:rsidR="00835F2C" w:rsidRPr="00A95B18">
        <w:rPr>
          <w:rFonts w:ascii="Times New Roman" w:hAnsi="Times New Roman"/>
          <w:sz w:val="28"/>
          <w:szCs w:val="28"/>
          <w:lang w:eastAsia="ru-RU"/>
        </w:rPr>
        <w:lastRenderedPageBreak/>
        <w:t>співробітник</w:t>
      </w:r>
      <w:r w:rsidR="00835F2C">
        <w:rPr>
          <w:rFonts w:ascii="Times New Roman" w:hAnsi="Times New Roman"/>
          <w:sz w:val="28"/>
          <w:szCs w:val="28"/>
          <w:lang w:eastAsia="ru-RU"/>
        </w:rPr>
        <w:t>ів</w:t>
      </w:r>
      <w:r w:rsidR="00835F2C" w:rsidRPr="00A95B18">
        <w:rPr>
          <w:rFonts w:ascii="Times New Roman" w:hAnsi="Times New Roman"/>
          <w:sz w:val="28"/>
          <w:szCs w:val="28"/>
          <w:lang w:eastAsia="ru-RU"/>
        </w:rPr>
        <w:t xml:space="preserve"> територіальних підрозділів </w:t>
      </w:r>
      <w:r w:rsidR="00835F2C">
        <w:rPr>
          <w:rFonts w:ascii="Times New Roman" w:hAnsi="Times New Roman"/>
          <w:sz w:val="28"/>
          <w:szCs w:val="28"/>
          <w:lang w:eastAsia="ru-RU"/>
        </w:rPr>
        <w:t>(</w:t>
      </w:r>
      <w:r w:rsidR="008B05ED">
        <w:rPr>
          <w:rFonts w:ascii="Times New Roman" w:hAnsi="Times New Roman"/>
          <w:sz w:val="28"/>
          <w:szCs w:val="28"/>
          <w:lang w:eastAsia="ru-RU"/>
        </w:rPr>
        <w:t>Т</w:t>
      </w:r>
      <w:r w:rsidR="00835F2C">
        <w:rPr>
          <w:rFonts w:ascii="Times New Roman" w:hAnsi="Times New Roman"/>
          <w:sz w:val="28"/>
          <w:szCs w:val="28"/>
          <w:lang w:eastAsia="ru-RU"/>
        </w:rPr>
        <w:t xml:space="preserve">ериторіальних управлінь) </w:t>
      </w:r>
      <w:r w:rsidR="00835F2C" w:rsidRPr="00A95B18">
        <w:rPr>
          <w:rFonts w:ascii="Times New Roman" w:hAnsi="Times New Roman"/>
          <w:sz w:val="28"/>
          <w:szCs w:val="28"/>
          <w:lang w:eastAsia="ru-RU"/>
        </w:rPr>
        <w:t>Служби судової охорони»;</w:t>
      </w:r>
    </w:p>
    <w:p w:rsidR="00EE13D2" w:rsidRPr="00BE560B" w:rsidRDefault="00EE13D2" w:rsidP="00BE56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251D">
        <w:rPr>
          <w:rFonts w:ascii="Times New Roman" w:hAnsi="Times New Roman"/>
          <w:sz w:val="28"/>
          <w:szCs w:val="28"/>
          <w:lang w:eastAsia="ru-RU"/>
        </w:rPr>
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</w:t>
      </w:r>
      <w:r w:rsidR="00BE560B">
        <w:rPr>
          <w:rFonts w:ascii="Times New Roman" w:hAnsi="Times New Roman"/>
          <w:sz w:val="28"/>
          <w:szCs w:val="28"/>
          <w:lang w:eastAsia="ru-RU"/>
        </w:rPr>
        <w:t>х видів грошового забезпечення.</w:t>
      </w:r>
    </w:p>
    <w:p w:rsidR="00EE13D2" w:rsidRPr="003D251D" w:rsidRDefault="00EE13D2" w:rsidP="00EE13D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D251D">
        <w:rPr>
          <w:rFonts w:ascii="Times New Roman" w:eastAsia="Times New Roman" w:hAnsi="Times New Roman"/>
          <w:b/>
          <w:sz w:val="28"/>
          <w:szCs w:val="28"/>
          <w:lang w:eastAsia="uk-UA"/>
        </w:rPr>
        <w:t>3. Інформація про строковість чи безстроковість призначення на посаду:</w:t>
      </w:r>
    </w:p>
    <w:p w:rsidR="00EE13D2" w:rsidRPr="00BE560B" w:rsidRDefault="00BE560B" w:rsidP="00BE56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безстроково.</w:t>
      </w:r>
    </w:p>
    <w:p w:rsidR="00EE13D2" w:rsidRPr="003D251D" w:rsidRDefault="00EE13D2" w:rsidP="00EE13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D251D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 та строк їх подання:</w:t>
      </w:r>
    </w:p>
    <w:p w:rsidR="00EE13D2" w:rsidRPr="003D251D" w:rsidRDefault="00EE13D2" w:rsidP="00EE13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251D">
        <w:rPr>
          <w:rFonts w:ascii="Times New Roman" w:hAnsi="Times New Roman"/>
          <w:sz w:val="28"/>
          <w:szCs w:val="28"/>
          <w:lang w:eastAsia="ru-RU"/>
        </w:rPr>
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</w:r>
    </w:p>
    <w:p w:rsidR="00EE13D2" w:rsidRPr="003D251D" w:rsidRDefault="00EE13D2" w:rsidP="00EE13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251D">
        <w:rPr>
          <w:rFonts w:ascii="Times New Roman" w:hAnsi="Times New Roman"/>
          <w:sz w:val="28"/>
          <w:szCs w:val="28"/>
          <w:lang w:eastAsia="ru-RU"/>
        </w:rPr>
        <w:t>2) копія паспорта громадянина України;</w:t>
      </w:r>
    </w:p>
    <w:p w:rsidR="00EE13D2" w:rsidRPr="003D251D" w:rsidRDefault="00EE13D2" w:rsidP="00EE13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251D">
        <w:rPr>
          <w:rFonts w:ascii="Times New Roman" w:hAnsi="Times New Roman"/>
          <w:sz w:val="28"/>
          <w:szCs w:val="28"/>
          <w:lang w:eastAsia="ru-RU"/>
        </w:rPr>
        <w:t>3) копії (копії) документа (документів) про освіту;</w:t>
      </w:r>
    </w:p>
    <w:p w:rsidR="00EE13D2" w:rsidRPr="003D251D" w:rsidRDefault="00EE13D2" w:rsidP="00EE13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251D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</w:t>
      </w:r>
      <w:smartTag w:uri="urn:schemas-microsoft-com:office:smarttags" w:element="metricconverter">
        <w:smartTagPr>
          <w:attr w:name="ProductID" w:val="40 мм"/>
        </w:smartTagPr>
        <w:r w:rsidRPr="003D251D">
          <w:rPr>
            <w:rFonts w:ascii="Times New Roman" w:hAnsi="Times New Roman"/>
            <w:sz w:val="28"/>
            <w:szCs w:val="28"/>
            <w:lang w:eastAsia="ru-RU"/>
          </w:rPr>
          <w:t>40 мм</w:t>
        </w:r>
      </w:smartTag>
      <w:r w:rsidRPr="003D251D">
        <w:rPr>
          <w:rFonts w:ascii="Times New Roman" w:hAnsi="Times New Roman"/>
          <w:sz w:val="28"/>
          <w:szCs w:val="28"/>
          <w:lang w:eastAsia="ru-RU"/>
        </w:rPr>
        <w:t>;</w:t>
      </w:r>
    </w:p>
    <w:p w:rsidR="00EE13D2" w:rsidRPr="003D251D" w:rsidRDefault="00EE13D2" w:rsidP="00EE13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251D">
        <w:rPr>
          <w:rFonts w:ascii="Times New Roman" w:hAnsi="Times New Roman"/>
          <w:sz w:val="28"/>
          <w:szCs w:val="28"/>
          <w:lang w:eastAsia="ru-RU"/>
        </w:rPr>
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</w:r>
    </w:p>
    <w:p w:rsidR="00EE13D2" w:rsidRPr="003D251D" w:rsidRDefault="00EE13D2" w:rsidP="00EE13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251D">
        <w:rPr>
          <w:rFonts w:ascii="Times New Roman" w:hAnsi="Times New Roman"/>
          <w:sz w:val="28"/>
          <w:szCs w:val="28"/>
          <w:lang w:eastAsia="ru-RU"/>
        </w:rPr>
        <w:t>6) копія трудової книжки (за наявності);</w:t>
      </w:r>
    </w:p>
    <w:p w:rsidR="00EE13D2" w:rsidRPr="008B03B5" w:rsidRDefault="00EE13D2" w:rsidP="00EE13D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E30A1">
        <w:rPr>
          <w:rFonts w:ascii="Times New Roman" w:hAnsi="Times New Roman"/>
          <w:sz w:val="28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EE13D2" w:rsidRDefault="00EE13D2" w:rsidP="00EE13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251D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B10930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B10930" w:rsidRPr="003D251D" w:rsidRDefault="00B10930" w:rsidP="00B109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Pr="0087606F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EE13D2" w:rsidRPr="003D251D" w:rsidRDefault="00EE13D2" w:rsidP="00EE13D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3D251D">
        <w:rPr>
          <w:rFonts w:ascii="Times New Roman" w:hAnsi="Times New Roman"/>
          <w:sz w:val="28"/>
          <w:szCs w:val="28"/>
          <w:lang w:eastAsia="ru-RU"/>
        </w:rPr>
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</w:r>
    </w:p>
    <w:p w:rsidR="00EE13D2" w:rsidRPr="003D251D" w:rsidRDefault="00EE13D2" w:rsidP="00797B1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E30A1">
        <w:rPr>
          <w:rFonts w:ascii="Times New Roman" w:hAnsi="Times New Roman"/>
          <w:sz w:val="28"/>
          <w:szCs w:val="28"/>
        </w:rPr>
        <w:t xml:space="preserve">У відповідності до частини 3 статті 54 Закону України «Про Національну поліцію»,  </w:t>
      </w:r>
      <w:r w:rsidRPr="00FE30A1">
        <w:rPr>
          <w:rStyle w:val="rvts0"/>
          <w:rFonts w:ascii="Times New Roman" w:hAnsi="Times New Roman"/>
          <w:sz w:val="28"/>
          <w:szCs w:val="28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EE13D2" w:rsidRPr="00FE30A1" w:rsidRDefault="00D2550A" w:rsidP="00EE13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Документи приймаються з </w:t>
      </w:r>
      <w:r w:rsidR="00EE13D2" w:rsidRPr="00BE3551">
        <w:rPr>
          <w:rFonts w:ascii="Times New Roman" w:hAnsi="Times New Roman"/>
          <w:sz w:val="28"/>
          <w:szCs w:val="28"/>
        </w:rPr>
        <w:t>08</w:t>
      </w:r>
      <w:r w:rsidR="00EE13D2">
        <w:rPr>
          <w:rFonts w:ascii="Times New Roman" w:hAnsi="Times New Roman"/>
          <w:sz w:val="28"/>
          <w:szCs w:val="28"/>
        </w:rPr>
        <w:t>.00 год</w:t>
      </w:r>
      <w:r w:rsidR="00EE13D2" w:rsidRPr="003A1B63">
        <w:rPr>
          <w:rFonts w:ascii="Times New Roman" w:hAnsi="Times New Roman"/>
          <w:color w:val="FF0000"/>
          <w:sz w:val="28"/>
          <w:szCs w:val="28"/>
        </w:rPr>
        <w:t xml:space="preserve">. </w:t>
      </w:r>
      <w:r w:rsidR="00DE0F7B" w:rsidRPr="003B29E9">
        <w:rPr>
          <w:rFonts w:ascii="Times New Roman" w:hAnsi="Times New Roman"/>
          <w:sz w:val="28"/>
          <w:szCs w:val="28"/>
          <w:lang w:val="ru-RU"/>
        </w:rPr>
        <w:t>08</w:t>
      </w:r>
      <w:r w:rsidR="00DE0F7B" w:rsidRPr="003B29E9">
        <w:rPr>
          <w:rFonts w:ascii="Times New Roman" w:hAnsi="Times New Roman"/>
          <w:sz w:val="28"/>
          <w:szCs w:val="28"/>
        </w:rPr>
        <w:t xml:space="preserve"> жовт</w:t>
      </w:r>
      <w:r w:rsidRPr="003B29E9">
        <w:rPr>
          <w:rFonts w:ascii="Times New Roman" w:hAnsi="Times New Roman"/>
          <w:sz w:val="28"/>
          <w:szCs w:val="28"/>
        </w:rPr>
        <w:t>ня</w:t>
      </w:r>
      <w:r w:rsidR="00EE13D2" w:rsidRPr="003B29E9">
        <w:rPr>
          <w:rFonts w:ascii="Times New Roman" w:hAnsi="Times New Roman"/>
          <w:sz w:val="28"/>
          <w:szCs w:val="28"/>
        </w:rPr>
        <w:t xml:space="preserve"> до 16.30 год. </w:t>
      </w:r>
      <w:r w:rsidR="00DE0F7B" w:rsidRPr="003B29E9">
        <w:rPr>
          <w:rFonts w:ascii="Times New Roman" w:hAnsi="Times New Roman"/>
          <w:sz w:val="28"/>
          <w:szCs w:val="28"/>
        </w:rPr>
        <w:t>19</w:t>
      </w:r>
      <w:r w:rsidR="00EE13D2" w:rsidRPr="003B29E9">
        <w:rPr>
          <w:rFonts w:ascii="Times New Roman" w:hAnsi="Times New Roman"/>
          <w:sz w:val="28"/>
          <w:szCs w:val="28"/>
        </w:rPr>
        <w:t xml:space="preserve"> </w:t>
      </w:r>
      <w:r w:rsidRPr="003B29E9">
        <w:rPr>
          <w:rFonts w:ascii="Times New Roman" w:hAnsi="Times New Roman"/>
          <w:sz w:val="28"/>
          <w:szCs w:val="28"/>
        </w:rPr>
        <w:t>жовт</w:t>
      </w:r>
      <w:r w:rsidR="003A1B63" w:rsidRPr="003B29E9">
        <w:rPr>
          <w:rFonts w:ascii="Times New Roman" w:hAnsi="Times New Roman"/>
          <w:sz w:val="28"/>
          <w:szCs w:val="28"/>
        </w:rPr>
        <w:t>ня</w:t>
      </w:r>
      <w:r w:rsidR="00EE13D2" w:rsidRPr="003B29E9">
        <w:rPr>
          <w:rFonts w:ascii="Times New Roman" w:hAnsi="Times New Roman"/>
          <w:sz w:val="28"/>
          <w:szCs w:val="28"/>
        </w:rPr>
        <w:t xml:space="preserve"> 2020 року</w:t>
      </w:r>
      <w:r w:rsidR="00EE13D2" w:rsidRPr="003F7C96">
        <w:rPr>
          <w:rFonts w:ascii="Times New Roman" w:hAnsi="Times New Roman"/>
          <w:sz w:val="28"/>
          <w:szCs w:val="28"/>
        </w:rPr>
        <w:t xml:space="preserve">, за адресою: </w:t>
      </w:r>
      <w:r w:rsidR="00EE13D2" w:rsidRPr="003F7C96">
        <w:rPr>
          <w:rFonts w:ascii="Times New Roman" w:hAnsi="Times New Roman"/>
          <w:sz w:val="28"/>
          <w:szCs w:val="28"/>
          <w:lang w:val="ru-RU"/>
        </w:rPr>
        <w:t>м</w:t>
      </w:r>
      <w:r w:rsidR="00EE13D2" w:rsidRPr="003F7C96">
        <w:rPr>
          <w:rFonts w:ascii="Times New Roman" w:hAnsi="Times New Roman"/>
          <w:sz w:val="28"/>
          <w:szCs w:val="28"/>
        </w:rPr>
        <w:t>. Кропивницький,</w:t>
      </w:r>
      <w:r>
        <w:rPr>
          <w:rFonts w:ascii="Times New Roman" w:hAnsi="Times New Roman"/>
          <w:sz w:val="28"/>
          <w:szCs w:val="28"/>
        </w:rPr>
        <w:t xml:space="preserve"> вул. Велика Перспективна, 3</w:t>
      </w:r>
      <w:r w:rsidR="00EE13D2" w:rsidRPr="00BE3551">
        <w:rPr>
          <w:rFonts w:ascii="Times New Roman" w:hAnsi="Times New Roman"/>
          <w:sz w:val="28"/>
          <w:szCs w:val="28"/>
        </w:rPr>
        <w:t>3.</w:t>
      </w:r>
      <w:r w:rsidR="00EE13D2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EE13D2" w:rsidRPr="003D251D" w:rsidRDefault="00EE13D2" w:rsidP="00EE13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командира</w:t>
      </w:r>
      <w:r w:rsidRPr="003D25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350D">
        <w:rPr>
          <w:rFonts w:ascii="Times New Roman" w:hAnsi="Times New Roman"/>
          <w:sz w:val="28"/>
          <w:szCs w:val="28"/>
          <w:lang w:eastAsia="ru-RU"/>
        </w:rPr>
        <w:t xml:space="preserve">комендантського </w:t>
      </w:r>
      <w:r w:rsidRPr="003D251D">
        <w:rPr>
          <w:rFonts w:ascii="Times New Roman" w:hAnsi="Times New Roman"/>
          <w:sz w:val="28"/>
          <w:szCs w:val="28"/>
          <w:lang w:eastAsia="ru-RU"/>
        </w:rPr>
        <w:t xml:space="preserve">взводу </w:t>
      </w:r>
      <w:r w:rsidR="008B05ED">
        <w:rPr>
          <w:rFonts w:ascii="Times New Roman" w:hAnsi="Times New Roman"/>
          <w:sz w:val="28"/>
          <w:szCs w:val="28"/>
          <w:lang w:eastAsia="ru-RU"/>
        </w:rPr>
        <w:t>Т</w:t>
      </w:r>
      <w:r w:rsidRPr="003D251D">
        <w:rPr>
          <w:rFonts w:ascii="Times New Roman" w:hAnsi="Times New Roman"/>
          <w:sz w:val="28"/>
          <w:szCs w:val="28"/>
          <w:lang w:eastAsia="ru-RU"/>
        </w:rPr>
        <w:t xml:space="preserve">ериторіального управління Служби судової охорони </w:t>
      </w:r>
      <w:r>
        <w:rPr>
          <w:rFonts w:ascii="Times New Roman" w:hAnsi="Times New Roman"/>
          <w:sz w:val="28"/>
          <w:szCs w:val="28"/>
          <w:lang w:eastAsia="ru-RU"/>
        </w:rPr>
        <w:t>у Кіровоградсь</w:t>
      </w:r>
      <w:r w:rsidRPr="00D400EA">
        <w:rPr>
          <w:rFonts w:ascii="Times New Roman" w:hAnsi="Times New Roman"/>
          <w:sz w:val="28"/>
          <w:szCs w:val="28"/>
          <w:lang w:eastAsia="ru-RU"/>
        </w:rPr>
        <w:t>кій області</w:t>
      </w:r>
      <w:r w:rsidRPr="003D251D">
        <w:rPr>
          <w:rFonts w:ascii="Times New Roman" w:hAnsi="Times New Roman"/>
          <w:sz w:val="28"/>
          <w:szCs w:val="28"/>
          <w:lang w:eastAsia="ru-RU"/>
        </w:rPr>
        <w:t xml:space="preserve"> поширюються обмеження та вимоги, встановлені Законом України «Про запобігання корупції», а також </w:t>
      </w:r>
      <w:r w:rsidRPr="003D251D">
        <w:rPr>
          <w:rFonts w:ascii="Times New Roman" w:hAnsi="Times New Roman"/>
          <w:sz w:val="28"/>
          <w:szCs w:val="28"/>
          <w:lang w:eastAsia="ru-RU"/>
        </w:rPr>
        <w:lastRenderedPageBreak/>
        <w:t>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EE13D2" w:rsidRPr="003D251D" w:rsidRDefault="00EE13D2" w:rsidP="00EE13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13D2" w:rsidRPr="00BE3551" w:rsidRDefault="00EE13D2" w:rsidP="00EE13D2">
      <w:pPr>
        <w:spacing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E3551">
        <w:rPr>
          <w:rFonts w:ascii="Times New Roman" w:hAnsi="Times New Roman"/>
          <w:b/>
          <w:sz w:val="28"/>
          <w:szCs w:val="28"/>
        </w:rPr>
        <w:t>5. Місце, дата та час початку проведення конкурсу:</w:t>
      </w:r>
    </w:p>
    <w:p w:rsidR="00EE13D2" w:rsidRPr="00BE3551" w:rsidRDefault="00EE13D2" w:rsidP="00EE13D2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E3551">
        <w:rPr>
          <w:rFonts w:ascii="Times New Roman" w:hAnsi="Times New Roman"/>
          <w:sz w:val="28"/>
          <w:szCs w:val="28"/>
          <w:lang w:val="ru-RU"/>
        </w:rPr>
        <w:t>м</w:t>
      </w:r>
      <w:r w:rsidRPr="00BE3551">
        <w:rPr>
          <w:rFonts w:ascii="Times New Roman" w:hAnsi="Times New Roman"/>
          <w:sz w:val="28"/>
          <w:szCs w:val="28"/>
        </w:rPr>
        <w:t xml:space="preserve">. </w:t>
      </w:r>
      <w:r w:rsidR="00D2550A">
        <w:rPr>
          <w:rFonts w:ascii="Times New Roman" w:hAnsi="Times New Roman"/>
          <w:sz w:val="28"/>
          <w:szCs w:val="28"/>
        </w:rPr>
        <w:t xml:space="preserve">Кропивницький, вул. Велика Перспективна, 33, </w:t>
      </w:r>
      <w:r w:rsidR="00DE0F7B" w:rsidRPr="003B29E9">
        <w:rPr>
          <w:rFonts w:ascii="Times New Roman" w:hAnsi="Times New Roman"/>
          <w:sz w:val="28"/>
          <w:szCs w:val="28"/>
        </w:rPr>
        <w:t>20</w:t>
      </w:r>
      <w:r w:rsidRPr="003B29E9">
        <w:rPr>
          <w:rFonts w:ascii="Times New Roman" w:hAnsi="Times New Roman"/>
          <w:sz w:val="28"/>
          <w:szCs w:val="28"/>
        </w:rPr>
        <w:t xml:space="preserve"> </w:t>
      </w:r>
      <w:r w:rsidR="00D2550A" w:rsidRPr="003B29E9">
        <w:rPr>
          <w:rFonts w:ascii="Times New Roman" w:hAnsi="Times New Roman"/>
          <w:sz w:val="28"/>
          <w:szCs w:val="28"/>
        </w:rPr>
        <w:t>жовт</w:t>
      </w:r>
      <w:r w:rsidR="003A1B63" w:rsidRPr="003B29E9">
        <w:rPr>
          <w:rFonts w:ascii="Times New Roman" w:hAnsi="Times New Roman"/>
          <w:sz w:val="28"/>
          <w:szCs w:val="28"/>
        </w:rPr>
        <w:t>ня</w:t>
      </w:r>
      <w:r w:rsidR="00D2550A" w:rsidRPr="003B29E9">
        <w:rPr>
          <w:rFonts w:ascii="Times New Roman" w:hAnsi="Times New Roman"/>
          <w:sz w:val="28"/>
          <w:szCs w:val="28"/>
        </w:rPr>
        <w:t xml:space="preserve"> 2020 року</w:t>
      </w:r>
      <w:r w:rsidR="00D2550A">
        <w:rPr>
          <w:rFonts w:ascii="Times New Roman" w:hAnsi="Times New Roman"/>
          <w:sz w:val="28"/>
          <w:szCs w:val="28"/>
        </w:rPr>
        <w:t xml:space="preserve"> з 08.0</w:t>
      </w:r>
      <w:r w:rsidRPr="00BE3551">
        <w:rPr>
          <w:rFonts w:ascii="Times New Roman" w:hAnsi="Times New Roman"/>
          <w:sz w:val="28"/>
          <w:szCs w:val="28"/>
        </w:rPr>
        <w:t>0. </w:t>
      </w:r>
    </w:p>
    <w:p w:rsidR="00EE13D2" w:rsidRPr="00BE3551" w:rsidRDefault="00EE13D2" w:rsidP="00EE13D2">
      <w:pPr>
        <w:spacing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E3551">
        <w:rPr>
          <w:rFonts w:ascii="Times New Roman" w:hAnsi="Times New Roman"/>
          <w:b/>
          <w:sz w:val="28"/>
          <w:szCs w:val="28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</w:r>
    </w:p>
    <w:p w:rsidR="00EE13D2" w:rsidRPr="00184916" w:rsidRDefault="0002474B" w:rsidP="00184916">
      <w:pPr>
        <w:spacing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Михайлова Наталія Борисівна</w:t>
      </w:r>
      <w:r w:rsidR="00EE13D2" w:rsidRPr="00BE3551">
        <w:rPr>
          <w:rFonts w:ascii="Times New Roman" w:hAnsi="Times New Roman"/>
          <w:sz w:val="28"/>
          <w:szCs w:val="28"/>
        </w:rPr>
        <w:t>,</w:t>
      </w:r>
      <w:r w:rsidR="003F7C96">
        <w:rPr>
          <w:rFonts w:ascii="Times New Roman" w:hAnsi="Times New Roman"/>
          <w:sz w:val="28"/>
          <w:szCs w:val="28"/>
        </w:rPr>
        <w:t xml:space="preserve"> 0668869965</w:t>
      </w:r>
      <w:r w:rsidR="003A1B63">
        <w:rPr>
          <w:rFonts w:ascii="Times New Roman" w:hAnsi="Times New Roman"/>
          <w:sz w:val="28"/>
          <w:szCs w:val="28"/>
        </w:rPr>
        <w:t xml:space="preserve"> </w:t>
      </w:r>
      <w:r w:rsidR="00EE13D2" w:rsidRPr="00BE3551">
        <w:rPr>
          <w:rFonts w:ascii="Times New Roman" w:hAnsi="Times New Roman"/>
          <w:sz w:val="28"/>
          <w:szCs w:val="28"/>
        </w:rPr>
        <w:t>,</w:t>
      </w:r>
      <w:r w:rsidR="00EE13D2" w:rsidRPr="00BE3551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6" w:history="1">
        <w:r w:rsidR="00EE13D2" w:rsidRPr="00BE3551">
          <w:rPr>
            <w:rStyle w:val="a3"/>
            <w:rFonts w:ascii="Times New Roman" w:hAnsi="Times New Roman"/>
            <w:sz w:val="28"/>
            <w:szCs w:val="28"/>
            <w:lang w:val="en-US"/>
          </w:rPr>
          <w:t>kr</w:t>
        </w:r>
        <w:r w:rsidR="00EE13D2" w:rsidRPr="00BE3551">
          <w:rPr>
            <w:rStyle w:val="a3"/>
            <w:rFonts w:ascii="Times New Roman" w:hAnsi="Times New Roman"/>
            <w:sz w:val="28"/>
            <w:szCs w:val="28"/>
          </w:rPr>
          <w:t>@sso.court.gov.ua</w:t>
        </w:r>
      </w:hyperlink>
    </w:p>
    <w:tbl>
      <w:tblPr>
        <w:tblW w:w="9768" w:type="dxa"/>
        <w:tblInd w:w="108" w:type="dxa"/>
        <w:tblLook w:val="0000" w:firstRow="0" w:lastRow="0" w:firstColumn="0" w:lastColumn="0" w:noHBand="0" w:noVBand="0"/>
      </w:tblPr>
      <w:tblGrid>
        <w:gridCol w:w="4008"/>
        <w:gridCol w:w="24"/>
        <w:gridCol w:w="5736"/>
      </w:tblGrid>
      <w:tr w:rsidR="00EE13D2" w:rsidRPr="003D251D" w:rsidTr="00EE13D2">
        <w:trPr>
          <w:trHeight w:val="408"/>
        </w:trPr>
        <w:tc>
          <w:tcPr>
            <w:tcW w:w="9768" w:type="dxa"/>
            <w:gridSpan w:val="3"/>
          </w:tcPr>
          <w:p w:rsidR="00EE13D2" w:rsidRPr="003D251D" w:rsidRDefault="00EE13D2" w:rsidP="001849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  <w:r w:rsidRPr="003D251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EE13D2" w:rsidRPr="005A473F" w:rsidTr="00EE13D2">
        <w:trPr>
          <w:trHeight w:val="408"/>
        </w:trPr>
        <w:tc>
          <w:tcPr>
            <w:tcW w:w="4032" w:type="dxa"/>
            <w:gridSpan w:val="2"/>
          </w:tcPr>
          <w:p w:rsidR="00EE13D2" w:rsidRPr="003D251D" w:rsidRDefault="00EE13D2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1. Освіта</w:t>
            </w:r>
          </w:p>
        </w:tc>
        <w:tc>
          <w:tcPr>
            <w:tcW w:w="5736" w:type="dxa"/>
          </w:tcPr>
          <w:p w:rsidR="0070062D" w:rsidRDefault="00572CC4" w:rsidP="00EE13D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Вища освіта </w:t>
            </w:r>
            <w:r w:rsidR="0070062D" w:rsidRPr="008A1AFD">
              <w:rPr>
                <w:rFonts w:ascii="Times New Roman" w:hAnsi="Times New Roman"/>
                <w:color w:val="000000"/>
                <w:sz w:val="28"/>
                <w:szCs w:val="28"/>
              </w:rPr>
              <w:t>в галузі знань «Право»</w:t>
            </w:r>
            <w:r w:rsidR="0070062D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«Цивільна безпека», зокрема за спеціальністю</w:t>
            </w:r>
            <w:r w:rsidR="007006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«Правоохоронна діяльність»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70062D" w:rsidRPr="008A1AF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або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галузі </w:t>
            </w:r>
            <w:r w:rsidR="0070062D" w:rsidRPr="008A1AFD">
              <w:rPr>
                <w:rFonts w:ascii="Times New Roman" w:hAnsi="Times New Roman"/>
                <w:color w:val="000000"/>
                <w:sz w:val="28"/>
                <w:szCs w:val="28"/>
              </w:rPr>
              <w:t>«Воєнні науки, національна безпека, безпека державного кордону»</w:t>
            </w:r>
            <w:r w:rsidR="008B05E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EE13D2" w:rsidRPr="003D251D" w:rsidRDefault="00EE13D2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Освіта вища, ступінь вищої освіти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</w:t>
            </w: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бакалавр.</w:t>
            </w:r>
          </w:p>
          <w:p w:rsidR="00EE13D2" w:rsidRPr="003D251D" w:rsidRDefault="00EE13D2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13D2" w:rsidRPr="003D251D" w:rsidTr="00EE13D2">
        <w:trPr>
          <w:trHeight w:val="408"/>
        </w:trPr>
        <w:tc>
          <w:tcPr>
            <w:tcW w:w="4032" w:type="dxa"/>
            <w:gridSpan w:val="2"/>
          </w:tcPr>
          <w:p w:rsidR="00EE13D2" w:rsidRPr="003D251D" w:rsidRDefault="00EE13D2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2. Досвід роботи</w:t>
            </w:r>
          </w:p>
        </w:tc>
        <w:tc>
          <w:tcPr>
            <w:tcW w:w="5736" w:type="dxa"/>
          </w:tcPr>
          <w:p w:rsidR="00EE13D2" w:rsidRDefault="008B05ED" w:rsidP="008B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EE13D2" w:rsidRPr="00C564FC">
              <w:rPr>
                <w:rFonts w:ascii="Times New Roman" w:hAnsi="Times New Roman"/>
                <w:sz w:val="28"/>
                <w:szCs w:val="28"/>
                <w:lang w:eastAsia="ru-RU"/>
              </w:rPr>
              <w:t>таж роботи в правоохоронних органах, військових формуваннях, інших орган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ах</w:t>
            </w:r>
            <w:r w:rsidR="00EE13D2" w:rsidRPr="00C564F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де присвоюються військові та спеціальні звання, не менше </w:t>
            </w:r>
            <w:r w:rsidR="003A1B63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EE13D2" w:rsidRPr="00C564F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ів</w:t>
            </w:r>
            <w:r w:rsidR="007252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та не менше </w:t>
            </w:r>
            <w:r w:rsidR="003F7C9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7252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7252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7252C2">
              <w:rPr>
                <w:rFonts w:ascii="Times New Roman" w:hAnsi="Times New Roman"/>
                <w:sz w:val="28"/>
                <w:szCs w:val="28"/>
                <w:lang w:eastAsia="ru-RU"/>
              </w:rPr>
              <w:t>керівн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их</w:t>
            </w:r>
            <w:r w:rsidR="007252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посадах</w:t>
            </w:r>
            <w:r w:rsidR="00EE13D2" w:rsidRPr="00C564FC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184916" w:rsidRPr="00C564FC" w:rsidRDefault="00184916" w:rsidP="008B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13D2" w:rsidRPr="003D251D" w:rsidTr="00EE13D2">
        <w:trPr>
          <w:trHeight w:val="408"/>
        </w:trPr>
        <w:tc>
          <w:tcPr>
            <w:tcW w:w="4032" w:type="dxa"/>
            <w:gridSpan w:val="2"/>
          </w:tcPr>
          <w:p w:rsidR="00EE13D2" w:rsidRPr="003D251D" w:rsidRDefault="00EE13D2" w:rsidP="00EE13D2">
            <w:pPr>
              <w:spacing w:after="0" w:line="240" w:lineRule="auto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3. Володіння державною мовою</w:t>
            </w:r>
          </w:p>
        </w:tc>
        <w:tc>
          <w:tcPr>
            <w:tcW w:w="5736" w:type="dxa"/>
          </w:tcPr>
          <w:p w:rsidR="00EE13D2" w:rsidRPr="003D251D" w:rsidRDefault="008B05ED" w:rsidP="008B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="00EE13D2"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ільне володіння державною мовою.</w:t>
            </w:r>
          </w:p>
        </w:tc>
      </w:tr>
      <w:tr w:rsidR="00EE13D2" w:rsidRPr="003D251D" w:rsidTr="00EE13D2">
        <w:trPr>
          <w:trHeight w:val="408"/>
        </w:trPr>
        <w:tc>
          <w:tcPr>
            <w:tcW w:w="9768" w:type="dxa"/>
            <w:gridSpan w:val="3"/>
          </w:tcPr>
          <w:p w:rsidR="00EE13D2" w:rsidRPr="003D251D" w:rsidRDefault="00EE13D2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13D2" w:rsidRPr="003D251D" w:rsidTr="00EE13D2">
        <w:trPr>
          <w:trHeight w:val="408"/>
        </w:trPr>
        <w:tc>
          <w:tcPr>
            <w:tcW w:w="9768" w:type="dxa"/>
            <w:gridSpan w:val="3"/>
          </w:tcPr>
          <w:p w:rsidR="00EE13D2" w:rsidRPr="003D251D" w:rsidRDefault="00D617C0" w:rsidP="00D617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                    </w:t>
            </w:r>
            <w:r w:rsidR="00EE13D2" w:rsidRPr="003D251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EE13D2" w:rsidRPr="005A473F" w:rsidTr="00EE13D2">
        <w:trPr>
          <w:trHeight w:val="408"/>
        </w:trPr>
        <w:tc>
          <w:tcPr>
            <w:tcW w:w="4008" w:type="dxa"/>
          </w:tcPr>
          <w:p w:rsidR="00EE13D2" w:rsidRPr="003D251D" w:rsidRDefault="00EE13D2" w:rsidP="00EE13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EE13D2" w:rsidRPr="003D251D" w:rsidRDefault="008B05ED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EE13D2"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рганізація роботи та контроль;</w:t>
            </w:r>
          </w:p>
          <w:p w:rsidR="00EE13D2" w:rsidRPr="003D251D" w:rsidRDefault="00EE13D2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людськими ресурсами;</w:t>
            </w:r>
          </w:p>
          <w:p w:rsidR="00EE13D2" w:rsidRPr="003D251D" w:rsidRDefault="00EE13D2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вміння мотивувати підлеглих;</w:t>
            </w:r>
          </w:p>
          <w:p w:rsidR="00EE13D2" w:rsidRPr="003D251D" w:rsidRDefault="00EE13D2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багатофункціональність;</w:t>
            </w:r>
          </w:p>
          <w:p w:rsidR="00EE13D2" w:rsidRPr="003D251D" w:rsidRDefault="00EE13D2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досягнення кінцевих результатів</w:t>
            </w:r>
            <w:r w:rsidR="008B05E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EE13D2" w:rsidRPr="003D251D" w:rsidRDefault="00EE13D2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EE13D2" w:rsidRPr="003D251D" w:rsidTr="00EE13D2">
        <w:trPr>
          <w:trHeight w:val="408"/>
        </w:trPr>
        <w:tc>
          <w:tcPr>
            <w:tcW w:w="4008" w:type="dxa"/>
          </w:tcPr>
          <w:p w:rsidR="00EE13D2" w:rsidRPr="003D251D" w:rsidRDefault="00EE13D2" w:rsidP="00EE13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2. Вміння працювати в колективі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EE13D2" w:rsidRPr="003D251D" w:rsidRDefault="008B05ED" w:rsidP="00EE13D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Щ</w:t>
            </w:r>
            <w:r w:rsidR="00EE13D2"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ирість та відкритість;</w:t>
            </w:r>
            <w:r w:rsidR="007252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E13D2"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орієнтація на досягнення ефективного результату діяльності підрозділу;</w:t>
            </w:r>
          </w:p>
          <w:p w:rsidR="00EE13D2" w:rsidRPr="003D251D" w:rsidRDefault="00EE13D2" w:rsidP="007252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рівне ставлення та повага до колег</w:t>
            </w:r>
            <w:r w:rsidR="008B05E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EE13D2" w:rsidRPr="003D251D" w:rsidTr="00EE13D2">
        <w:trPr>
          <w:trHeight w:val="408"/>
        </w:trPr>
        <w:tc>
          <w:tcPr>
            <w:tcW w:w="4008" w:type="dxa"/>
          </w:tcPr>
          <w:p w:rsidR="00EE13D2" w:rsidRPr="003D251D" w:rsidRDefault="00EE13D2" w:rsidP="00EE13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3. Аналітичні здібності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EE13D2" w:rsidRPr="003D251D" w:rsidRDefault="008B05ED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="00EE13D2"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датність систематизувати, узагальнювати інформацію;</w:t>
            </w:r>
          </w:p>
          <w:p w:rsidR="00EE13D2" w:rsidRPr="003D251D" w:rsidRDefault="00EE13D2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гнучкість;</w:t>
            </w:r>
          </w:p>
          <w:p w:rsidR="00EE13D2" w:rsidRPr="003D251D" w:rsidRDefault="00EE13D2" w:rsidP="008B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проникливість</w:t>
            </w:r>
            <w:r w:rsidR="008B05E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EE13D2" w:rsidRPr="003D251D" w:rsidTr="00EE13D2">
        <w:trPr>
          <w:trHeight w:val="408"/>
        </w:trPr>
        <w:tc>
          <w:tcPr>
            <w:tcW w:w="4008" w:type="dxa"/>
          </w:tcPr>
          <w:p w:rsidR="00EE13D2" w:rsidRPr="003D251D" w:rsidRDefault="00EE13D2" w:rsidP="008B05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4. Взаємодія з </w:t>
            </w:r>
            <w:r w:rsidR="008B05ED"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ериторіальними підрозділами 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EE13D2" w:rsidRPr="003D251D" w:rsidRDefault="008B05ED" w:rsidP="008B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="00EE13D2"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иконання завдань, визначених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="00EE13D2"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ериторіальним управлінням Служби з організації охорони судів, органів та установ системи правосуддя</w:t>
            </w:r>
            <w:r w:rsidR="00EE13D2" w:rsidRPr="003D251D"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</w:tc>
      </w:tr>
      <w:tr w:rsidR="00EE13D2" w:rsidRPr="003D251D" w:rsidTr="00EE13D2">
        <w:trPr>
          <w:trHeight w:val="408"/>
        </w:trPr>
        <w:tc>
          <w:tcPr>
            <w:tcW w:w="4008" w:type="dxa"/>
          </w:tcPr>
          <w:p w:rsidR="00EE13D2" w:rsidRPr="003D251D" w:rsidRDefault="00EE13D2" w:rsidP="00EE13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5. Особистісні компетенції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EE13D2" w:rsidRPr="003D251D" w:rsidRDefault="008B05ED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="00EE13D2"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омунікабельність, принциповість, рішучість та наполегливість під час виконання поставлених завдань;</w:t>
            </w:r>
          </w:p>
          <w:p w:rsidR="00EE13D2" w:rsidRPr="003D251D" w:rsidRDefault="00EE13D2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системність;</w:t>
            </w:r>
          </w:p>
          <w:p w:rsidR="00EE13D2" w:rsidRPr="003D251D" w:rsidRDefault="00EE13D2" w:rsidP="00EE13D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самоорганізація та саморозвиток;</w:t>
            </w:r>
          </w:p>
          <w:p w:rsidR="00EE13D2" w:rsidRPr="003D251D" w:rsidRDefault="00EE13D2" w:rsidP="008B05E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політична нейтральність</w:t>
            </w:r>
            <w:r w:rsidR="008B05E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EE13D2" w:rsidRPr="003D251D" w:rsidTr="00EE13D2">
        <w:trPr>
          <w:trHeight w:val="408"/>
        </w:trPr>
        <w:tc>
          <w:tcPr>
            <w:tcW w:w="4008" w:type="dxa"/>
            <w:shd w:val="clear" w:color="auto" w:fill="FFFFFF"/>
          </w:tcPr>
          <w:p w:rsidR="00EE13D2" w:rsidRPr="003D251D" w:rsidRDefault="00EE13D2" w:rsidP="00EE13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6. Забезпечення охорони об’єктів системи правосуддя</w:t>
            </w:r>
          </w:p>
        </w:tc>
        <w:tc>
          <w:tcPr>
            <w:tcW w:w="5760" w:type="dxa"/>
            <w:gridSpan w:val="2"/>
            <w:shd w:val="clear" w:color="auto" w:fill="FFFFFF"/>
          </w:tcPr>
          <w:p w:rsidR="00EE13D2" w:rsidRPr="003D251D" w:rsidRDefault="008B05ED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="00EE13D2"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нання законодавства, яке регулює діяльність судових та правоохоронних органів;</w:t>
            </w:r>
          </w:p>
          <w:p w:rsidR="00EE13D2" w:rsidRPr="003D251D" w:rsidRDefault="00EE13D2" w:rsidP="008B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знання системи правоохоронних органів, розмежування їх компетенції, порядок забезпечення їх співпраці</w:t>
            </w:r>
          </w:p>
        </w:tc>
      </w:tr>
      <w:tr w:rsidR="00EE13D2" w:rsidRPr="003D251D" w:rsidTr="00EE13D2">
        <w:trPr>
          <w:trHeight w:val="408"/>
        </w:trPr>
        <w:tc>
          <w:tcPr>
            <w:tcW w:w="4008" w:type="dxa"/>
          </w:tcPr>
          <w:p w:rsidR="00EE13D2" w:rsidRPr="003D251D" w:rsidRDefault="00EE13D2" w:rsidP="00EE13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7. Робота з інформацією </w:t>
            </w:r>
          </w:p>
        </w:tc>
        <w:tc>
          <w:tcPr>
            <w:tcW w:w="5760" w:type="dxa"/>
            <w:gridSpan w:val="2"/>
          </w:tcPr>
          <w:p w:rsidR="00EE13D2" w:rsidRPr="003D251D" w:rsidRDefault="008B05ED" w:rsidP="008B05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="00EE13D2"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нання основ законодавства про інформацію.</w:t>
            </w:r>
          </w:p>
        </w:tc>
      </w:tr>
      <w:tr w:rsidR="00EE13D2" w:rsidRPr="003D251D" w:rsidTr="00EE13D2">
        <w:trPr>
          <w:trHeight w:val="408"/>
        </w:trPr>
        <w:tc>
          <w:tcPr>
            <w:tcW w:w="9768" w:type="dxa"/>
            <w:gridSpan w:val="3"/>
          </w:tcPr>
          <w:p w:rsidR="00EE13D2" w:rsidRPr="003D251D" w:rsidRDefault="00EE13D2" w:rsidP="00725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Професійні знання</w:t>
            </w:r>
          </w:p>
        </w:tc>
      </w:tr>
      <w:tr w:rsidR="00EE13D2" w:rsidRPr="003D251D" w:rsidTr="00EE13D2">
        <w:trPr>
          <w:trHeight w:val="408"/>
        </w:trPr>
        <w:tc>
          <w:tcPr>
            <w:tcW w:w="4008" w:type="dxa"/>
          </w:tcPr>
          <w:p w:rsidR="00EE13D2" w:rsidRPr="003D251D" w:rsidRDefault="00EE13D2" w:rsidP="00EE13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:rsidR="00EE13D2" w:rsidRPr="003D251D" w:rsidRDefault="008B05ED" w:rsidP="00EE1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="00EE13D2"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нання Конституції України, законів України «Про судоустрій і статус суддів», «Про Національну поліцію», «Про запобігання корупції»</w:t>
            </w:r>
          </w:p>
        </w:tc>
      </w:tr>
      <w:tr w:rsidR="00EE13D2" w:rsidRPr="005A473F" w:rsidTr="00EE13D2">
        <w:trPr>
          <w:trHeight w:val="408"/>
        </w:trPr>
        <w:tc>
          <w:tcPr>
            <w:tcW w:w="4008" w:type="dxa"/>
          </w:tcPr>
          <w:p w:rsidR="00EE13D2" w:rsidRPr="003D251D" w:rsidRDefault="00EE13D2" w:rsidP="00EE13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:rsidR="00EE13D2" w:rsidRPr="003D251D" w:rsidRDefault="008B05ED" w:rsidP="00EE13D2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="00EE13D2"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нання:</w:t>
            </w:r>
          </w:p>
          <w:p w:rsidR="00EE13D2" w:rsidRPr="003D251D" w:rsidRDefault="00EE13D2" w:rsidP="00EE13D2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</w:t>
            </w:r>
          </w:p>
          <w:p w:rsidR="00EE13D2" w:rsidRPr="003D251D" w:rsidRDefault="00EE13D2" w:rsidP="00EE13D2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законів України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:rsidR="00EE13D2" w:rsidRPr="003D251D" w:rsidRDefault="00EE13D2" w:rsidP="003A1B6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251D">
              <w:rPr>
                <w:rFonts w:ascii="Times New Roman" w:hAnsi="Times New Roman"/>
                <w:sz w:val="28"/>
                <w:szCs w:val="28"/>
                <w:lang w:eastAsia="ru-RU"/>
              </w:rPr>
              <w:t>рішень Ради суддів України, наказів Державної судової адміністрації України з питань організаційного забезпечення ді</w:t>
            </w:r>
            <w:r w:rsidR="007252C2">
              <w:rPr>
                <w:rFonts w:ascii="Times New Roman" w:hAnsi="Times New Roman"/>
                <w:sz w:val="28"/>
                <w:szCs w:val="28"/>
                <w:lang w:eastAsia="ru-RU"/>
              </w:rPr>
              <w:t>яльності Служби судової охорони</w:t>
            </w:r>
            <w:r w:rsidR="003A1B63">
              <w:rPr>
                <w:rFonts w:ascii="Times New Roman" w:hAnsi="Times New Roman"/>
                <w:sz w:val="28"/>
                <w:szCs w:val="28"/>
                <w:lang w:eastAsia="ru-RU"/>
              </w:rPr>
              <w:t>, Положення про Службу судової охорони.</w:t>
            </w:r>
          </w:p>
        </w:tc>
      </w:tr>
    </w:tbl>
    <w:p w:rsidR="003F7C96" w:rsidRPr="003F7C96" w:rsidRDefault="003F7C96" w:rsidP="003D350D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F7C96" w:rsidRDefault="003F7C96">
      <w:pPr>
        <w:rPr>
          <w:rFonts w:ascii="Times New Roman" w:hAnsi="Times New Roman"/>
          <w:sz w:val="28"/>
          <w:szCs w:val="28"/>
        </w:rPr>
      </w:pPr>
    </w:p>
    <w:p w:rsidR="00B10930" w:rsidRDefault="00B10930">
      <w:pPr>
        <w:rPr>
          <w:rFonts w:ascii="Times New Roman" w:hAnsi="Times New Roman"/>
          <w:sz w:val="28"/>
          <w:szCs w:val="28"/>
        </w:rPr>
      </w:pPr>
    </w:p>
    <w:p w:rsidR="00B10930" w:rsidRDefault="00B10930">
      <w:pPr>
        <w:rPr>
          <w:rFonts w:ascii="Times New Roman" w:hAnsi="Times New Roman"/>
          <w:sz w:val="28"/>
          <w:szCs w:val="28"/>
        </w:rPr>
      </w:pPr>
    </w:p>
    <w:p w:rsidR="005C609D" w:rsidRPr="003F7C96" w:rsidRDefault="005C609D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7C96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ЗАТВЕРДЖЕНО</w:t>
      </w:r>
    </w:p>
    <w:p w:rsidR="005C609D" w:rsidRPr="003F7C96" w:rsidRDefault="005C609D" w:rsidP="005C609D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3F7C96">
        <w:rPr>
          <w:rFonts w:ascii="Times New Roman" w:hAnsi="Times New Roman"/>
          <w:sz w:val="28"/>
          <w:szCs w:val="28"/>
          <w:lang w:eastAsia="ru-RU"/>
        </w:rPr>
        <w:t>Наказ начальника Територіального управління Служби судової охорони у Кіровоградській області</w:t>
      </w:r>
      <w:r w:rsidRPr="003F7C96">
        <w:rPr>
          <w:rFonts w:ascii="Times New Roman" w:hAnsi="Times New Roman"/>
          <w:sz w:val="28"/>
          <w:szCs w:val="28"/>
          <w:lang w:eastAsia="ru-RU"/>
        </w:rPr>
        <w:br/>
        <w:t xml:space="preserve">від </w:t>
      </w:r>
      <w:r w:rsidR="000F3A64">
        <w:rPr>
          <w:rFonts w:ascii="Times New Roman" w:hAnsi="Times New Roman"/>
          <w:sz w:val="28"/>
          <w:szCs w:val="28"/>
          <w:lang w:val="ru-RU" w:eastAsia="ru-RU"/>
        </w:rPr>
        <w:t xml:space="preserve"> 07.10.2020</w:t>
      </w:r>
      <w:r w:rsidRPr="003F7C96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0F3A64">
        <w:rPr>
          <w:rFonts w:ascii="Times New Roman" w:hAnsi="Times New Roman"/>
          <w:sz w:val="28"/>
          <w:szCs w:val="28"/>
          <w:lang w:val="ru-RU" w:eastAsia="ru-RU"/>
        </w:rPr>
        <w:t>203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4"/>
          <w:lang w:eastAsia="ru-RU"/>
        </w:rPr>
        <w:t>кома</w:t>
      </w:r>
      <w:r w:rsidR="00BE560B">
        <w:rPr>
          <w:rFonts w:ascii="Times New Roman" w:hAnsi="Times New Roman"/>
          <w:b/>
          <w:sz w:val="28"/>
          <w:szCs w:val="24"/>
          <w:lang w:eastAsia="ru-RU"/>
        </w:rPr>
        <w:t>ндира відділення комендантського взводу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Територіального управління </w:t>
      </w:r>
      <w:r w:rsidRPr="00326A9D">
        <w:rPr>
          <w:rFonts w:ascii="Times New Roman" w:hAnsi="Times New Roman"/>
          <w:b/>
          <w:sz w:val="28"/>
          <w:szCs w:val="28"/>
          <w:lang w:eastAsia="ru-RU"/>
        </w:rPr>
        <w:t xml:space="preserve">Служби судової охорони 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у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Кіровоградській області  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9"/>
        <w:gridCol w:w="20"/>
        <w:gridCol w:w="5210"/>
      </w:tblGrid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Загальні умови</w:t>
            </w:r>
          </w:p>
          <w:p w:rsidR="00326A9D" w:rsidRPr="00326A9D" w:rsidRDefault="00326A9D" w:rsidP="00326A9D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49"/>
        </w:trPr>
        <w:tc>
          <w:tcPr>
            <w:tcW w:w="9639" w:type="dxa"/>
            <w:gridSpan w:val="3"/>
          </w:tcPr>
          <w:p w:rsidR="00326A9D" w:rsidRPr="00326A9D" w:rsidRDefault="00326A9D" w:rsidP="00BE560B">
            <w:pPr>
              <w:numPr>
                <w:ilvl w:val="0"/>
                <w:numId w:val="2"/>
              </w:numPr>
              <w:tabs>
                <w:tab w:val="left" w:pos="34"/>
              </w:tabs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Основні посадові обов’язки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командира відділення </w:t>
            </w:r>
            <w:r w:rsidR="00BE560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комендантського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взводу Територіального управління Служби судової охорони у Кіровоградській області</w:t>
            </w: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326A9D" w:rsidRPr="00326A9D" w:rsidTr="00714A5A">
        <w:trPr>
          <w:trHeight w:val="346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1) відповідає за успішне виконання відділенням охорони завдань по забезпеченню охорони судів, органів та установ системи правосуддя;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2) підтримує громадський порядку в суді;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3) припиняє прояви неповаги до суду;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4) забезпечує у суді безпеку учасників судового процесу, додержання особовим складом дисципліни, виконання покладених завдань, а також за стан зберігання зброї, спеціальних засобів, майна відділення та за утримання їх у належному стані.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5) знає обстановку на закріплених об’єктах (території) і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вносить командиру взводу охорони пропозиції щодо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вдосконалення  організації охорони об’єкту суду (органу чи установи системи правосуддя) та використання нарядів; 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6) здійснює підбір співробітників відділення до складу нарядів з урахуванням морально-ділових та психологічних якостей;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7) організовує  розстановку  сил та засобів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8) здійснює підготовку особового складу відділення до виконання завдань служби;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9) веде кожного дня облік та аналіз результатів виконання завдань служби співробітниками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10) підбиває підсумки виконання завдань служби особовим складом відділення, дає оцінку кожному співробітнику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11) здійснює контроль та у разі необхідності особисто очолювати службу;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12) знає особисті якості підлеглих і вникає в їх потреби;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13) має досвід роботи з ПК (офісні програми, Інтернет) на рівні впевненого користувача;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14) за дорученням командира взводу виконує інші повноваження, які належать до його компетенції.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tbl>
            <w:tblPr>
              <w:tblW w:w="9781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781"/>
            </w:tblGrid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2. Умови оплати праці: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1) посадовий оклад – 3350 гривень </w:t>
                  </w:r>
                  <w:r w:rsidRPr="00326A9D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t>відповідно до постанови Кабінету Міністрів України від 03 квітня 2019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3. Інформація про строковість чи безстроковість призначення на посаду:</w:t>
                  </w: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</w:tr>
            <w:tr w:rsidR="00326A9D" w:rsidRPr="00326A9D" w:rsidTr="00714A5A">
              <w:trPr>
                <w:trHeight w:val="319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безстроково.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4. Перелік документів, необхідних для участі в конкурсі та строк їх подання: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копія паспорта громадянина України;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3) копії (копії) документа (документів) про освіту;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 w:rsidRPr="00326A9D">
                      <w:rPr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40 мм</w:t>
                    </w:r>
                  </w:smartTag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6) копія трудової книжки (за наявності);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            </w:r>
                </w:p>
                <w:p w:rsid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8) копія військового квитка або посвідчення особи військовослужбовця (для військовозобов’</w:t>
                  </w:r>
                  <w:r w:rsidR="00B1093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язаних або військовослужбовців);</w:t>
                  </w:r>
                </w:p>
                <w:p w:rsidR="00B10930" w:rsidRPr="00326A9D" w:rsidRDefault="00B10930" w:rsidP="00B109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87606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9)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сертифікати нарколога і психіатра.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У відповідності до частини 3 статті 54 Закону України «Про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Національну поліцію», 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Документи приймаються з  08.00 год. </w:t>
                  </w:r>
                  <w:r w:rsidR="00DE0F7B" w:rsidRPr="003B29E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08 жовт</w:t>
                  </w:r>
                  <w:r w:rsidRPr="003B29E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ня до 16.30 год. </w:t>
                  </w:r>
                  <w:r w:rsidR="009B2940" w:rsidRPr="003B29E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 w:rsidR="00DE0F7B" w:rsidRPr="003B29E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9</w:t>
                  </w:r>
                  <w:r w:rsidR="009B2940" w:rsidRPr="003B29E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жовт</w:t>
                  </w:r>
                  <w:r w:rsidRPr="003B29E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ня 2020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за адресою: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Кропивницький, вул. Велика Перспективна, 3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командира відділення </w:t>
                  </w:r>
                  <w:r w:rsidR="00BE560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комендантського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взводу Територіального управління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Служби судової охорони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5. Місце, дата та час початку проведення конкурсу: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326A9D" w:rsidRPr="00326A9D" w:rsidRDefault="00326A9D" w:rsidP="0002767A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 Кропив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ницький, вул. </w:t>
                  </w:r>
                  <w:r w:rsidR="009B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Велика Перспективна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33, </w:t>
                  </w:r>
                  <w:r w:rsidR="00DE0F7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20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жовтня 2020 року з 08.0</w:t>
                  </w:r>
                  <w:r w:rsidR="0002767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0. </w:t>
                  </w:r>
                </w:p>
              </w:tc>
            </w:tr>
          </w:tbl>
          <w:p w:rsidR="00326A9D" w:rsidRPr="00326A9D" w:rsidRDefault="00326A9D" w:rsidP="00326A9D">
            <w:pPr>
              <w:spacing w:after="0" w:line="240" w:lineRule="auto"/>
              <w:ind w:right="459" w:firstLine="318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ind w:firstLine="462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326A9D" w:rsidRPr="00326A9D" w:rsidRDefault="0002474B" w:rsidP="00326A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,0668869965, </w:t>
            </w:r>
            <w:hyperlink r:id="rId7" w:history="1"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326A9D" w:rsidRPr="00326A9D" w:rsidTr="00714A5A">
        <w:trPr>
          <w:trHeight w:val="191"/>
        </w:trPr>
        <w:tc>
          <w:tcPr>
            <w:tcW w:w="9639" w:type="dxa"/>
            <w:gridSpan w:val="3"/>
          </w:tcPr>
          <w:p w:rsidR="00326A9D" w:rsidRPr="00326A9D" w:rsidRDefault="00326A9D" w:rsidP="00027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Кваліфікаційні вимоги.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Освіта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повна середня освіта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Досвід роботи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досвід служби у збройних силах, військових формуваннях чи правоохоронних органах не менше 3 років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Володіння державною мовою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вільне володіння державною мовою.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Вимоги до компетентності.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Наявність лідерських якостей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організація роботи та контроль;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людськими ресурсами;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вміння мотивувати підлеглих;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багатофункціональність;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досягнення кінцевих результатів.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Вміння працювати в колективі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щирість та відкритість;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орієнтація на досягнення ефективного результату діяльності підрозділу;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рівне ставлення та повага до колег.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3. Аналітичні здібності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здатність систематизувати, узагальнювати інформацію;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гнучкість;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проникливість.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4. Особистісні компетенції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системність;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самоорганізація та саморозвиток;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5. Забезпечення охорони об’єктів системи правосуддя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законодавства, яке регулює діяльність судових та правоохоронних органів;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Професійні знання.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Знання законодавства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Знання спеціального законодавства 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r w:rsidRPr="00326A9D">
              <w:rPr>
                <w:rFonts w:ascii="Times New Roman" w:hAnsi="Times New Roman" w:cs="Calibri"/>
                <w:sz w:val="28"/>
              </w:rPr>
              <w:t>рішень Ради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:rsidR="008C0137" w:rsidRPr="0002474B" w:rsidRDefault="00326A9D" w:rsidP="0002474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2767A">
        <w:rPr>
          <w:rFonts w:ascii="Times New Roman" w:hAnsi="Times New Roman"/>
          <w:sz w:val="28"/>
          <w:szCs w:val="28"/>
        </w:rPr>
        <w:lastRenderedPageBreak/>
        <w:t xml:space="preserve">                                       </w:t>
      </w:r>
      <w:r w:rsidR="0002474B">
        <w:rPr>
          <w:rFonts w:ascii="Times New Roman" w:hAnsi="Times New Roman"/>
          <w:sz w:val="28"/>
          <w:szCs w:val="28"/>
        </w:rPr>
        <w:t xml:space="preserve">                                </w:t>
      </w:r>
      <w:r w:rsidR="008C0137" w:rsidRPr="003F7C9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ЗАТВЕРДЖЕНО</w:t>
      </w:r>
    </w:p>
    <w:p w:rsidR="005C609D" w:rsidRDefault="008C0137" w:rsidP="0002474B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  <w:lang w:val="ru-RU" w:eastAsia="ru-RU"/>
        </w:rPr>
      </w:pPr>
      <w:r w:rsidRPr="003F7C96">
        <w:rPr>
          <w:rFonts w:ascii="Times New Roman" w:hAnsi="Times New Roman"/>
          <w:sz w:val="28"/>
          <w:szCs w:val="28"/>
          <w:lang w:eastAsia="ru-RU"/>
        </w:rPr>
        <w:t>Наказ начальника Територіального управління Служби судової охорони у Кіровоградській області</w:t>
      </w:r>
      <w:r w:rsidRPr="003F7C96">
        <w:rPr>
          <w:rFonts w:ascii="Times New Roman" w:hAnsi="Times New Roman"/>
          <w:sz w:val="28"/>
          <w:szCs w:val="28"/>
          <w:lang w:eastAsia="ru-RU"/>
        </w:rPr>
        <w:br/>
        <w:t xml:space="preserve">від </w:t>
      </w:r>
      <w:r w:rsidR="000F3A64">
        <w:rPr>
          <w:rFonts w:ascii="Times New Roman" w:hAnsi="Times New Roman"/>
          <w:sz w:val="28"/>
          <w:szCs w:val="28"/>
          <w:lang w:eastAsia="ru-RU"/>
        </w:rPr>
        <w:t xml:space="preserve">07.10.2020 </w:t>
      </w:r>
      <w:r w:rsidRPr="003F7C96">
        <w:rPr>
          <w:rFonts w:ascii="Times New Roman" w:hAnsi="Times New Roman"/>
          <w:sz w:val="28"/>
          <w:szCs w:val="28"/>
          <w:lang w:eastAsia="ru-RU"/>
        </w:rPr>
        <w:t>№</w:t>
      </w:r>
      <w:r w:rsidR="0002767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0F3A64">
        <w:rPr>
          <w:rFonts w:ascii="Times New Roman" w:hAnsi="Times New Roman"/>
          <w:sz w:val="28"/>
          <w:szCs w:val="28"/>
          <w:lang w:val="ru-RU" w:eastAsia="ru-RU"/>
        </w:rPr>
        <w:t>203</w:t>
      </w:r>
      <w:r w:rsidR="0002767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2D2436" w:rsidRPr="002D2436" w:rsidRDefault="002D2436" w:rsidP="002D2436">
      <w:pPr>
        <w:spacing w:after="0" w:line="240" w:lineRule="auto"/>
        <w:ind w:left="4962"/>
        <w:contextualSpacing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5C609D" w:rsidRPr="005C609D" w:rsidRDefault="005C609D" w:rsidP="005C6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C609D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5C609D" w:rsidRPr="005C609D" w:rsidRDefault="005C609D" w:rsidP="005C6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C609D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</w:t>
      </w:r>
      <w:r w:rsidR="002D2436">
        <w:rPr>
          <w:rFonts w:ascii="Times New Roman" w:hAnsi="Times New Roman"/>
          <w:b/>
          <w:sz w:val="28"/>
          <w:szCs w:val="28"/>
          <w:lang w:val="ru-RU" w:eastAsia="ru-RU"/>
        </w:rPr>
        <w:t xml:space="preserve">               </w:t>
      </w:r>
      <w:r w:rsidRPr="005C609D">
        <w:rPr>
          <w:rFonts w:ascii="Times New Roman" w:hAnsi="Times New Roman"/>
          <w:b/>
          <w:sz w:val="28"/>
          <w:szCs w:val="28"/>
          <w:lang w:eastAsia="ru-RU"/>
        </w:rPr>
        <w:t xml:space="preserve">І категорії </w:t>
      </w:r>
      <w:r w:rsidR="0002767A">
        <w:rPr>
          <w:rFonts w:ascii="Times New Roman" w:hAnsi="Times New Roman"/>
          <w:b/>
          <w:sz w:val="28"/>
          <w:szCs w:val="28"/>
          <w:lang w:eastAsia="ru-RU"/>
        </w:rPr>
        <w:t xml:space="preserve">комендантського </w:t>
      </w:r>
      <w:r w:rsidRPr="005C609D">
        <w:rPr>
          <w:rFonts w:ascii="Times New Roman" w:hAnsi="Times New Roman"/>
          <w:b/>
          <w:sz w:val="28"/>
          <w:szCs w:val="28"/>
          <w:lang w:eastAsia="ru-RU"/>
        </w:rPr>
        <w:t>взводу Територіального управління Служби судової охорони у Кіровоградській області</w:t>
      </w:r>
    </w:p>
    <w:p w:rsidR="005C609D" w:rsidRPr="005C609D" w:rsidRDefault="005C609D" w:rsidP="005C6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C609D" w:rsidRPr="005C609D" w:rsidRDefault="005C609D" w:rsidP="005C60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C609D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C609D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контролера І категорії </w:t>
      </w:r>
      <w:r w:rsidR="0002767A">
        <w:rPr>
          <w:rFonts w:ascii="Times New Roman" w:hAnsi="Times New Roman"/>
          <w:b/>
          <w:sz w:val="28"/>
          <w:szCs w:val="28"/>
          <w:lang w:eastAsia="ru-RU"/>
        </w:rPr>
        <w:t xml:space="preserve">комендантського </w:t>
      </w:r>
      <w:r w:rsidRPr="005C609D">
        <w:rPr>
          <w:rFonts w:ascii="Times New Roman" w:hAnsi="Times New Roman"/>
          <w:b/>
          <w:sz w:val="28"/>
          <w:szCs w:val="28"/>
          <w:lang w:eastAsia="ru-RU"/>
        </w:rPr>
        <w:t xml:space="preserve">взводу Територіального управління Служби судової охорони у Кіровоградській області: </w:t>
      </w:r>
    </w:p>
    <w:p w:rsidR="005C609D" w:rsidRPr="005C609D" w:rsidRDefault="005C609D" w:rsidP="005C609D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C609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5C609D" w:rsidRPr="005C609D" w:rsidRDefault="005C609D" w:rsidP="005C609D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C609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підтримує громадський порядок у суді;</w:t>
      </w:r>
    </w:p>
    <w:p w:rsidR="005C609D" w:rsidRPr="005C609D" w:rsidRDefault="005C609D" w:rsidP="005C609D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C609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3) припиняє прояви неповаги до суду;</w:t>
      </w:r>
    </w:p>
    <w:p w:rsidR="005C609D" w:rsidRPr="005C609D" w:rsidRDefault="005C609D" w:rsidP="005C609D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609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4) забезпечує у суді безпеку учасників судового процесу;</w:t>
      </w:r>
    </w:p>
    <w:p w:rsidR="005C609D" w:rsidRPr="005C609D" w:rsidRDefault="005C609D" w:rsidP="005C609D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609D">
        <w:rPr>
          <w:rFonts w:ascii="Times New Roman" w:hAnsi="Times New Roman"/>
          <w:color w:val="000000"/>
          <w:sz w:val="28"/>
          <w:szCs w:val="28"/>
          <w:lang w:eastAsia="ru-RU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5C609D" w:rsidRPr="005C609D" w:rsidRDefault="005C609D" w:rsidP="005C609D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609D">
        <w:rPr>
          <w:rFonts w:ascii="Times New Roman" w:hAnsi="Times New Roman"/>
          <w:color w:val="000000"/>
          <w:sz w:val="28"/>
          <w:szCs w:val="28"/>
          <w:lang w:eastAsia="ru-RU"/>
        </w:rPr>
        <w:t>6) забезпечує підтримання та реагує на порушення громадського порядку при розгляді справ судом;</w:t>
      </w:r>
    </w:p>
    <w:p w:rsidR="005C609D" w:rsidRPr="005C609D" w:rsidRDefault="005C609D" w:rsidP="005C609D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60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7) вживає заходи до припинення проявів неповаги до суду, безпеки учасників судового процесу;</w:t>
      </w:r>
    </w:p>
    <w:p w:rsidR="005C609D" w:rsidRPr="005C609D" w:rsidRDefault="005C609D" w:rsidP="005C609D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609D">
        <w:rPr>
          <w:rFonts w:ascii="Times New Roman" w:hAnsi="Times New Roman"/>
          <w:color w:val="000000"/>
          <w:sz w:val="28"/>
          <w:szCs w:val="28"/>
          <w:lang w:eastAsia="ru-RU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5C609D" w:rsidRPr="005C609D" w:rsidRDefault="005C609D" w:rsidP="005C609D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609D">
        <w:rPr>
          <w:rFonts w:ascii="Times New Roman" w:hAnsi="Times New Roman"/>
          <w:color w:val="000000"/>
          <w:sz w:val="28"/>
          <w:szCs w:val="28"/>
          <w:lang w:eastAsia="ru-RU"/>
        </w:rPr>
        <w:t>9) знає умови та порядок застосування спеціальних засобів, зброї, фізичного впливу;</w:t>
      </w:r>
    </w:p>
    <w:p w:rsidR="005C609D" w:rsidRPr="005C609D" w:rsidRDefault="005C609D" w:rsidP="005C609D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C609D">
        <w:rPr>
          <w:rFonts w:ascii="Times New Roman" w:hAnsi="Times New Roman"/>
          <w:color w:val="000000"/>
          <w:sz w:val="28"/>
          <w:szCs w:val="28"/>
          <w:lang w:eastAsia="ru-RU"/>
        </w:rPr>
        <w:t>10) за дорученням командира відділення виконує інші повноваження, які належать до його компетенції.</w:t>
      </w:r>
    </w:p>
    <w:p w:rsidR="005C609D" w:rsidRPr="005C609D" w:rsidRDefault="005C609D" w:rsidP="005C609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C609D" w:rsidRPr="005C609D" w:rsidRDefault="005C609D" w:rsidP="005C609D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5C609D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5C609D" w:rsidRPr="005C609D" w:rsidRDefault="005C609D" w:rsidP="005C609D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609D">
        <w:rPr>
          <w:rFonts w:ascii="Times New Roman" w:hAnsi="Times New Roman"/>
          <w:sz w:val="28"/>
          <w:szCs w:val="28"/>
          <w:lang w:eastAsia="ru-RU"/>
        </w:rPr>
        <w:t>1) посадовий оклад – 3260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5C609D" w:rsidRPr="005C609D" w:rsidRDefault="005C609D" w:rsidP="005C609D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609D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</w:t>
      </w:r>
      <w:r w:rsidRPr="005C609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C609D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C609D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5C609D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C609D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C609D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C609D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C609D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C609D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C609D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C609D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B10930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609D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B10930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5C609D" w:rsidRPr="00B10930" w:rsidRDefault="00B10930" w:rsidP="00B109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87606F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609D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5C609D" w:rsidRPr="005C609D" w:rsidRDefault="005C609D" w:rsidP="005C60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609D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5C609D" w:rsidRPr="005C609D" w:rsidRDefault="0002474B" w:rsidP="005C60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</w:t>
      </w:r>
      <w:r w:rsidR="005C609D" w:rsidRPr="005C609D">
        <w:rPr>
          <w:rFonts w:ascii="Times New Roman" w:hAnsi="Times New Roman"/>
          <w:sz w:val="28"/>
          <w:szCs w:val="28"/>
          <w:lang w:eastAsia="ru-RU"/>
        </w:rPr>
        <w:t>08.00 год.</w:t>
      </w:r>
      <w:r w:rsidR="005C609D" w:rsidRPr="005C609D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DE0F7B" w:rsidRPr="003B29E9">
        <w:rPr>
          <w:rFonts w:ascii="Times New Roman" w:hAnsi="Times New Roman"/>
          <w:sz w:val="28"/>
          <w:szCs w:val="28"/>
          <w:lang w:eastAsia="ru-RU"/>
        </w:rPr>
        <w:t>08 жовтня до 16.30 год. 19</w:t>
      </w:r>
      <w:r w:rsidR="00CD738E">
        <w:rPr>
          <w:rFonts w:ascii="Times New Roman" w:hAnsi="Times New Roman"/>
          <w:sz w:val="28"/>
          <w:szCs w:val="28"/>
          <w:lang w:eastAsia="ru-RU"/>
        </w:rPr>
        <w:t xml:space="preserve"> жовт</w:t>
      </w:r>
      <w:r w:rsidR="005C609D" w:rsidRPr="005C609D">
        <w:rPr>
          <w:rFonts w:ascii="Times New Roman" w:hAnsi="Times New Roman"/>
          <w:sz w:val="28"/>
          <w:szCs w:val="28"/>
          <w:lang w:eastAsia="ru-RU"/>
        </w:rPr>
        <w:t xml:space="preserve">ня 2020 року, за адресою: </w:t>
      </w:r>
      <w:r w:rsidR="005C609D" w:rsidRPr="005C609D">
        <w:rPr>
          <w:rFonts w:ascii="Times New Roman" w:hAnsi="Times New Roman"/>
          <w:sz w:val="28"/>
          <w:szCs w:val="28"/>
          <w:lang w:val="ru-RU" w:eastAsia="ru-RU"/>
        </w:rPr>
        <w:t>м</w:t>
      </w:r>
      <w:r w:rsidR="005C609D" w:rsidRPr="005C609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D738E">
        <w:rPr>
          <w:rFonts w:ascii="Times New Roman" w:hAnsi="Times New Roman"/>
          <w:sz w:val="28"/>
          <w:szCs w:val="28"/>
          <w:lang w:eastAsia="ru-RU"/>
        </w:rPr>
        <w:t>Кропивницький, вул. Велика Перспективна, 3</w:t>
      </w:r>
      <w:r w:rsidR="005C609D" w:rsidRPr="005C609D">
        <w:rPr>
          <w:rFonts w:ascii="Times New Roman" w:hAnsi="Times New Roman"/>
          <w:sz w:val="28"/>
          <w:szCs w:val="28"/>
          <w:lang w:eastAsia="ru-RU"/>
        </w:rPr>
        <w:t>3.</w:t>
      </w:r>
    </w:p>
    <w:p w:rsidR="005C609D" w:rsidRPr="005C609D" w:rsidRDefault="005C609D" w:rsidP="00CD738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609D">
        <w:rPr>
          <w:rFonts w:ascii="Times New Roman" w:hAnsi="Times New Roman"/>
          <w:sz w:val="28"/>
          <w:szCs w:val="28"/>
          <w:lang w:eastAsia="ru-RU"/>
        </w:rPr>
        <w:t>На контролера І к</w:t>
      </w:r>
      <w:r w:rsidR="00CD738E">
        <w:rPr>
          <w:rFonts w:ascii="Times New Roman" w:hAnsi="Times New Roman"/>
          <w:sz w:val="28"/>
          <w:szCs w:val="28"/>
          <w:lang w:eastAsia="ru-RU"/>
        </w:rPr>
        <w:t>атегорії комендантського взводу</w:t>
      </w:r>
      <w:r w:rsidRPr="005C609D">
        <w:rPr>
          <w:rFonts w:ascii="Times New Roman" w:hAnsi="Times New Roman"/>
          <w:sz w:val="28"/>
          <w:szCs w:val="28"/>
          <w:lang w:eastAsia="ru-RU"/>
        </w:rPr>
        <w:t xml:space="preserve">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</w:t>
      </w:r>
      <w:r w:rsidRPr="005C609D">
        <w:rPr>
          <w:rFonts w:ascii="Times New Roman" w:hAnsi="Times New Roman"/>
          <w:sz w:val="28"/>
          <w:szCs w:val="28"/>
          <w:lang w:eastAsia="ru-RU"/>
        </w:rPr>
        <w:lastRenderedPageBreak/>
        <w:t>Національну поліцію» обмеження, пов’язані зі службою в поліції (частина третя статті 163 Закону України «Пр</w:t>
      </w:r>
      <w:r w:rsidR="00CD738E">
        <w:rPr>
          <w:rFonts w:ascii="Times New Roman" w:hAnsi="Times New Roman"/>
          <w:sz w:val="28"/>
          <w:szCs w:val="28"/>
          <w:lang w:eastAsia="ru-RU"/>
        </w:rPr>
        <w:t>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9"/>
        <w:gridCol w:w="5230"/>
      </w:tblGrid>
      <w:tr w:rsidR="005C609D" w:rsidRPr="005C609D" w:rsidTr="00714A5A">
        <w:trPr>
          <w:trHeight w:val="408"/>
        </w:trPr>
        <w:tc>
          <w:tcPr>
            <w:tcW w:w="9639" w:type="dxa"/>
            <w:gridSpan w:val="2"/>
          </w:tcPr>
          <w:p w:rsidR="005C609D" w:rsidRPr="005C609D" w:rsidRDefault="005C609D" w:rsidP="005C60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0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5C609D" w:rsidRPr="005C609D" w:rsidRDefault="005C609D" w:rsidP="005C60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C609D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="00CD73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Кропивницький, вул. Велика Перспективна, 33, </w:t>
            </w:r>
            <w:r w:rsidR="00DE0F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 </w:t>
            </w:r>
            <w:r w:rsidR="00CD738E">
              <w:rPr>
                <w:rFonts w:ascii="Times New Roman" w:hAnsi="Times New Roman"/>
                <w:sz w:val="28"/>
                <w:szCs w:val="28"/>
                <w:lang w:eastAsia="ru-RU"/>
              </w:rPr>
              <w:t>жовт</w:t>
            </w:r>
            <w:r w:rsidRPr="005C609D">
              <w:rPr>
                <w:rFonts w:ascii="Times New Roman" w:hAnsi="Times New Roman"/>
                <w:sz w:val="28"/>
                <w:szCs w:val="28"/>
                <w:lang w:eastAsia="ru-RU"/>
              </w:rPr>
              <w:t>ня 2020 року з 08.30. </w:t>
            </w:r>
          </w:p>
          <w:p w:rsidR="005C609D" w:rsidRPr="005C609D" w:rsidRDefault="005C609D" w:rsidP="005C60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C609D" w:rsidRPr="005C609D" w:rsidRDefault="005C609D" w:rsidP="005C60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C60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5C609D" w:rsidRPr="005C609D" w:rsidRDefault="0002474B" w:rsidP="005C60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</w:t>
            </w:r>
            <w:r w:rsidR="005C609D" w:rsidRPr="005C609D">
              <w:rPr>
                <w:rFonts w:ascii="Times New Roman" w:hAnsi="Times New Roman"/>
                <w:sz w:val="28"/>
                <w:szCs w:val="28"/>
                <w:lang w:eastAsia="ru-RU"/>
              </w:rPr>
              <w:t>, 0668869965,</w:t>
            </w:r>
            <w:r w:rsidR="005C609D" w:rsidRPr="005C609D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hyperlink r:id="rId8" w:history="1">
              <w:r w:rsidR="005C609D" w:rsidRPr="005C609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="005C609D" w:rsidRPr="005C609D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5C609D" w:rsidRPr="005C609D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5C609D" w:rsidRPr="005C609D" w:rsidRDefault="005C609D" w:rsidP="005C60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5C609D" w:rsidRPr="005C609D" w:rsidRDefault="005C609D" w:rsidP="005C60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5C609D" w:rsidRPr="005C609D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5C609D" w:rsidRPr="005C609D" w:rsidRDefault="005C609D" w:rsidP="005C60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C609D" w:rsidRPr="005C609D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5C609D" w:rsidRPr="005C609D" w:rsidRDefault="005C609D" w:rsidP="005C60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5C609D" w:rsidRPr="005C609D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5C609D" w:rsidRPr="005C609D" w:rsidRDefault="005C609D" w:rsidP="005C60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5C609D" w:rsidRPr="00AA3080" w:rsidRDefault="005C609D" w:rsidP="005C60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AA308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Відсутність офіцерського військового </w:t>
                  </w:r>
                </w:p>
                <w:p w:rsidR="005C609D" w:rsidRPr="00AA3080" w:rsidRDefault="005C609D" w:rsidP="005C60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AA308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чи спеціального звання, бажано стаж військової служби або служби в правоохоронних органах не менше 1 року.</w:t>
                  </w:r>
                </w:p>
                <w:p w:rsidR="005C609D" w:rsidRPr="00AA3080" w:rsidRDefault="005C609D" w:rsidP="005C60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C609D" w:rsidRPr="005C609D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5C609D" w:rsidRPr="005C609D" w:rsidRDefault="005C609D" w:rsidP="005C609D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5C609D" w:rsidRPr="005C609D" w:rsidRDefault="005C609D" w:rsidP="005C60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5C609D" w:rsidRPr="005C609D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C609D" w:rsidRPr="005C609D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5C609D" w:rsidRPr="005C609D" w:rsidRDefault="005C609D" w:rsidP="005C60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5C609D" w:rsidRPr="005C609D" w:rsidRDefault="005C609D" w:rsidP="005C60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C609D" w:rsidRPr="005C609D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5C609D" w:rsidRPr="005C609D" w:rsidRDefault="005C609D" w:rsidP="005C60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5C609D" w:rsidRPr="005C609D" w:rsidRDefault="005C609D" w:rsidP="00797B1B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5C609D" w:rsidRPr="005C609D" w:rsidRDefault="005C609D" w:rsidP="005C60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C609D" w:rsidRPr="005C609D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5C609D" w:rsidRPr="005C609D" w:rsidRDefault="005C609D" w:rsidP="005C60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5C609D" w:rsidRPr="005C609D" w:rsidRDefault="005C609D" w:rsidP="005C60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5C609D" w:rsidRPr="005C609D" w:rsidRDefault="005C609D" w:rsidP="005C60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5C609D" w:rsidRPr="005C609D" w:rsidRDefault="005C609D" w:rsidP="005C60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5C609D" w:rsidRPr="005C609D" w:rsidRDefault="005C609D" w:rsidP="005C60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5C609D" w:rsidRPr="005C609D" w:rsidRDefault="005C609D" w:rsidP="005C60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C609D" w:rsidRPr="005C609D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5C609D" w:rsidRPr="005C609D" w:rsidRDefault="005C609D" w:rsidP="005C60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вміння аргументовано висловлювати свою думку;</w:t>
                  </w:r>
                </w:p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5C609D" w:rsidRPr="005C609D" w:rsidRDefault="005C609D" w:rsidP="005C609D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C609D" w:rsidRPr="005C609D" w:rsidTr="00714A5A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5C609D" w:rsidRPr="005C609D" w:rsidRDefault="005C609D" w:rsidP="005C609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Професійні знання</w:t>
                  </w:r>
                </w:p>
              </w:tc>
            </w:tr>
            <w:tr w:rsidR="005C609D" w:rsidRPr="005C609D" w:rsidTr="00714A5A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5C609D" w:rsidRPr="005C609D" w:rsidRDefault="005C609D" w:rsidP="005C609D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5C609D" w:rsidRPr="005C609D" w:rsidRDefault="005C609D" w:rsidP="005C609D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5C60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5C609D" w:rsidRPr="005C609D" w:rsidRDefault="005C609D" w:rsidP="005C609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5C609D" w:rsidRPr="005C609D" w:rsidRDefault="005C609D" w:rsidP="005C609D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872829" w:rsidRPr="00326A9D" w:rsidTr="00D2550A">
        <w:trPr>
          <w:trHeight w:val="408"/>
        </w:trPr>
        <w:tc>
          <w:tcPr>
            <w:tcW w:w="4409" w:type="dxa"/>
          </w:tcPr>
          <w:p w:rsidR="00872829" w:rsidRPr="00326A9D" w:rsidRDefault="00872829" w:rsidP="00D25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2. Знання спеціального законодавства </w:t>
            </w:r>
          </w:p>
        </w:tc>
        <w:tc>
          <w:tcPr>
            <w:tcW w:w="5230" w:type="dxa"/>
          </w:tcPr>
          <w:p w:rsidR="00872829" w:rsidRPr="00326A9D" w:rsidRDefault="00872829" w:rsidP="00D2550A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:rsidR="00872829" w:rsidRPr="00326A9D" w:rsidRDefault="00872829" w:rsidP="00D2550A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r w:rsidRPr="00326A9D">
              <w:rPr>
                <w:rFonts w:ascii="Times New Roman" w:hAnsi="Times New Roman" w:cs="Calibri"/>
                <w:sz w:val="28"/>
              </w:rPr>
              <w:t>рішень Ради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  <w:p w:rsidR="00872829" w:rsidRPr="00326A9D" w:rsidRDefault="00872829" w:rsidP="00D2550A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:rsidR="005C609D" w:rsidRPr="005C609D" w:rsidRDefault="005C609D" w:rsidP="005C609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C609D" w:rsidRPr="005C609D" w:rsidRDefault="005C609D" w:rsidP="005C609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C609D" w:rsidRPr="005C609D" w:rsidRDefault="005C609D" w:rsidP="005C60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609D" w:rsidRPr="005C609D" w:rsidRDefault="005C609D" w:rsidP="005C60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609D" w:rsidRPr="005C609D" w:rsidRDefault="005C609D" w:rsidP="005C60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609D" w:rsidRPr="005C609D" w:rsidRDefault="005C609D" w:rsidP="005C60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609D" w:rsidRPr="005C609D" w:rsidRDefault="005C609D" w:rsidP="005C60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609D" w:rsidRPr="005C609D" w:rsidRDefault="005C609D" w:rsidP="005C60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609D" w:rsidRPr="005C609D" w:rsidRDefault="005C609D" w:rsidP="005C60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609D" w:rsidRPr="005C609D" w:rsidRDefault="005C609D" w:rsidP="005C60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609D" w:rsidRPr="005C609D" w:rsidRDefault="005C609D" w:rsidP="005C60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7B1B" w:rsidRDefault="00797B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C0137" w:rsidRPr="003F7C96" w:rsidRDefault="008C0137" w:rsidP="008C0137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7C96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ЗАТВЕРДЖЕНО</w:t>
      </w:r>
    </w:p>
    <w:p w:rsidR="008C0137" w:rsidRPr="003F7C96" w:rsidRDefault="008C0137" w:rsidP="008C0137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3F7C96">
        <w:rPr>
          <w:rFonts w:ascii="Times New Roman" w:hAnsi="Times New Roman"/>
          <w:sz w:val="28"/>
          <w:szCs w:val="28"/>
          <w:lang w:eastAsia="ru-RU"/>
        </w:rPr>
        <w:t>Наказ начальника Територіального управління Служби судової охорони у Кіровоградській області</w:t>
      </w:r>
      <w:r w:rsidRPr="003F7C96">
        <w:rPr>
          <w:rFonts w:ascii="Times New Roman" w:hAnsi="Times New Roman"/>
          <w:sz w:val="28"/>
          <w:szCs w:val="28"/>
          <w:lang w:eastAsia="ru-RU"/>
        </w:rPr>
        <w:br/>
        <w:t xml:space="preserve">від </w:t>
      </w:r>
      <w:r w:rsidR="000F3A64">
        <w:rPr>
          <w:rFonts w:ascii="Times New Roman" w:hAnsi="Times New Roman"/>
          <w:sz w:val="28"/>
          <w:szCs w:val="28"/>
          <w:lang w:val="ru-RU" w:eastAsia="ru-RU"/>
        </w:rPr>
        <w:t>07.10.2020</w:t>
      </w:r>
      <w:r w:rsidRPr="003F7C96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0F3A64">
        <w:rPr>
          <w:rFonts w:ascii="Times New Roman" w:hAnsi="Times New Roman"/>
          <w:sz w:val="28"/>
          <w:szCs w:val="28"/>
          <w:lang w:eastAsia="ru-RU"/>
        </w:rPr>
        <w:t>203</w:t>
      </w:r>
      <w:bookmarkStart w:id="0" w:name="_GoBack"/>
      <w:bookmarkEnd w:id="0"/>
      <w:r w:rsidR="004E712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176707" w:rsidRPr="002D2436" w:rsidRDefault="00176707" w:rsidP="0017670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76707" w:rsidRPr="00176707" w:rsidRDefault="00176707" w:rsidP="00176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76707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176707" w:rsidRPr="00176707" w:rsidRDefault="00176707" w:rsidP="00176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76707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  </w:t>
      </w:r>
      <w:r w:rsidRPr="00176707">
        <w:rPr>
          <w:rFonts w:ascii="Times New Roman" w:hAnsi="Times New Roman"/>
          <w:b/>
          <w:sz w:val="28"/>
          <w:szCs w:val="28"/>
          <w:lang w:val="ru-RU" w:eastAsia="ru-RU"/>
        </w:rPr>
        <w:t>І</w:t>
      </w:r>
      <w:r w:rsidRPr="00176707">
        <w:rPr>
          <w:rFonts w:ascii="Times New Roman" w:hAnsi="Times New Roman"/>
          <w:b/>
          <w:sz w:val="28"/>
          <w:szCs w:val="28"/>
          <w:lang w:eastAsia="ru-RU"/>
        </w:rPr>
        <w:t xml:space="preserve">І категорії </w:t>
      </w:r>
      <w:r w:rsidR="004E7123">
        <w:rPr>
          <w:rFonts w:ascii="Times New Roman" w:hAnsi="Times New Roman"/>
          <w:b/>
          <w:sz w:val="28"/>
          <w:szCs w:val="28"/>
          <w:lang w:eastAsia="ru-RU"/>
        </w:rPr>
        <w:t xml:space="preserve">комендантського </w:t>
      </w:r>
      <w:r w:rsidRPr="00176707">
        <w:rPr>
          <w:rFonts w:ascii="Times New Roman" w:hAnsi="Times New Roman"/>
          <w:b/>
          <w:sz w:val="28"/>
          <w:szCs w:val="28"/>
          <w:lang w:eastAsia="ru-RU"/>
        </w:rPr>
        <w:t>взводу Територіального управління Служби судової охорони у Кіровоградській області</w:t>
      </w:r>
    </w:p>
    <w:p w:rsidR="00176707" w:rsidRPr="002D2436" w:rsidRDefault="00176707" w:rsidP="0017670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76707" w:rsidRPr="00176707" w:rsidRDefault="00176707" w:rsidP="001767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76707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176707" w:rsidRPr="00176707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76707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контролера ІІ категорії </w:t>
      </w:r>
      <w:r w:rsidR="004E7123">
        <w:rPr>
          <w:rFonts w:ascii="Times New Roman" w:hAnsi="Times New Roman"/>
          <w:b/>
          <w:sz w:val="28"/>
          <w:szCs w:val="28"/>
          <w:lang w:eastAsia="ru-RU"/>
        </w:rPr>
        <w:t xml:space="preserve">комендантського </w:t>
      </w:r>
      <w:r w:rsidRPr="00176707">
        <w:rPr>
          <w:rFonts w:ascii="Times New Roman" w:hAnsi="Times New Roman"/>
          <w:b/>
          <w:sz w:val="28"/>
          <w:szCs w:val="28"/>
          <w:lang w:eastAsia="ru-RU"/>
        </w:rPr>
        <w:t xml:space="preserve">взводу Територіального управління Служби судової охорони у Кіровоградській області: </w:t>
      </w:r>
    </w:p>
    <w:p w:rsidR="00176707" w:rsidRPr="00176707" w:rsidRDefault="00176707" w:rsidP="00176707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17670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176707" w:rsidRPr="00176707" w:rsidRDefault="00176707" w:rsidP="00176707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17670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підтримує громадський порядок у суді;</w:t>
      </w:r>
    </w:p>
    <w:p w:rsidR="00176707" w:rsidRPr="00176707" w:rsidRDefault="00176707" w:rsidP="00176707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17670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3) припиняє прояви неповаги до суду;</w:t>
      </w:r>
    </w:p>
    <w:p w:rsidR="00176707" w:rsidRPr="00176707" w:rsidRDefault="00176707" w:rsidP="00176707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670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4) забезпечує у суді безпеку учасників судового процесу;</w:t>
      </w:r>
    </w:p>
    <w:p w:rsidR="00176707" w:rsidRPr="00176707" w:rsidRDefault="00176707" w:rsidP="00176707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6707">
        <w:rPr>
          <w:rFonts w:ascii="Times New Roman" w:hAnsi="Times New Roman"/>
          <w:color w:val="000000"/>
          <w:sz w:val="28"/>
          <w:szCs w:val="28"/>
          <w:lang w:eastAsia="ru-RU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176707" w:rsidRPr="00176707" w:rsidRDefault="00176707" w:rsidP="00176707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6707">
        <w:rPr>
          <w:rFonts w:ascii="Times New Roman" w:hAnsi="Times New Roman"/>
          <w:color w:val="000000"/>
          <w:sz w:val="28"/>
          <w:szCs w:val="28"/>
          <w:lang w:eastAsia="ru-RU"/>
        </w:rPr>
        <w:t>6) забезпечує підтримання та реагує на порушення громадського порядку при розгляді справ судом;</w:t>
      </w:r>
    </w:p>
    <w:p w:rsidR="00176707" w:rsidRPr="00176707" w:rsidRDefault="00176707" w:rsidP="00176707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67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7) вживає заходи до припинення проявів неповаги до суду, безпеки учасників судового процесу;</w:t>
      </w:r>
    </w:p>
    <w:p w:rsidR="00176707" w:rsidRPr="00176707" w:rsidRDefault="00176707" w:rsidP="00176707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6707">
        <w:rPr>
          <w:rFonts w:ascii="Times New Roman" w:hAnsi="Times New Roman"/>
          <w:color w:val="000000"/>
          <w:sz w:val="28"/>
          <w:szCs w:val="28"/>
          <w:lang w:eastAsia="ru-RU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176707" w:rsidRPr="00176707" w:rsidRDefault="00176707" w:rsidP="00176707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76707">
        <w:rPr>
          <w:rFonts w:ascii="Times New Roman" w:hAnsi="Times New Roman"/>
          <w:color w:val="000000"/>
          <w:sz w:val="28"/>
          <w:szCs w:val="28"/>
          <w:lang w:eastAsia="ru-RU"/>
        </w:rPr>
        <w:t>9) знає умови та порядок застосування спеціальних засобів, зброї, фізичного впливу;</w:t>
      </w:r>
    </w:p>
    <w:p w:rsidR="00176707" w:rsidRPr="00176707" w:rsidRDefault="00176707" w:rsidP="00176707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76707">
        <w:rPr>
          <w:rFonts w:ascii="Times New Roman" w:hAnsi="Times New Roman"/>
          <w:color w:val="000000"/>
          <w:sz w:val="28"/>
          <w:szCs w:val="28"/>
          <w:lang w:eastAsia="ru-RU"/>
        </w:rPr>
        <w:t>10) за дорученням командира відділення виконує інші повноваження, які належать до його компетенції.</w:t>
      </w:r>
    </w:p>
    <w:p w:rsidR="00176707" w:rsidRPr="002D2436" w:rsidRDefault="00176707" w:rsidP="001767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176707" w:rsidRPr="00176707" w:rsidRDefault="00176707" w:rsidP="00176707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176707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176707" w:rsidRPr="00176707" w:rsidRDefault="00176707" w:rsidP="00176707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>1) посадовий оклад – 3170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176707" w:rsidRPr="00176707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176707">
        <w:rPr>
          <w:rFonts w:ascii="Times New Roman" w:hAnsi="Times New Roman"/>
          <w:sz w:val="28"/>
          <w:szCs w:val="28"/>
          <w:lang w:eastAsia="ru-RU"/>
        </w:rPr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176707" w:rsidRPr="002D2436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176707" w:rsidRPr="00176707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76707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176707" w:rsidRPr="00176707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176707" w:rsidRPr="002D2436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176707" w:rsidRPr="00176707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176707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176707" w:rsidRPr="00176707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176707" w:rsidRPr="00176707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176707" w:rsidRPr="00176707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176707" w:rsidRPr="00176707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176707" w:rsidRPr="00176707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176707" w:rsidRPr="00176707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176707" w:rsidRPr="00176707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B10930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B10930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176707" w:rsidRPr="00B10930" w:rsidRDefault="00176707" w:rsidP="00B109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0930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B10930" w:rsidRPr="0087606F">
        <w:rPr>
          <w:rFonts w:ascii="Times New Roman" w:hAnsi="Times New Roman"/>
          <w:sz w:val="28"/>
          <w:szCs w:val="28"/>
          <w:lang w:eastAsia="ru-RU"/>
        </w:rPr>
        <w:t xml:space="preserve">9) </w:t>
      </w:r>
      <w:r w:rsidR="00B10930"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176707" w:rsidRPr="00DE0F7B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176707" w:rsidRPr="00176707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 зокрема такі, що підтверджують її відповідність кваліфікаційним вимогам.</w:t>
      </w:r>
    </w:p>
    <w:p w:rsidR="00176707" w:rsidRPr="00176707" w:rsidRDefault="004E7123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</w:t>
      </w:r>
      <w:r w:rsidR="00176707" w:rsidRPr="00176707">
        <w:rPr>
          <w:rFonts w:ascii="Times New Roman" w:hAnsi="Times New Roman"/>
          <w:sz w:val="28"/>
          <w:szCs w:val="28"/>
          <w:lang w:eastAsia="ru-RU"/>
        </w:rPr>
        <w:t xml:space="preserve">08.00 год. </w:t>
      </w:r>
      <w:r w:rsidR="00DE0F7B" w:rsidRPr="00DE0F7B">
        <w:rPr>
          <w:rFonts w:ascii="Times New Roman" w:hAnsi="Times New Roman"/>
          <w:sz w:val="28"/>
          <w:szCs w:val="28"/>
          <w:lang w:eastAsia="ru-RU"/>
        </w:rPr>
        <w:t>08 жовтня до 16.30 год. 19</w:t>
      </w:r>
      <w:r w:rsidR="00176707" w:rsidRPr="00DE0F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E0F7B">
        <w:rPr>
          <w:rFonts w:ascii="Times New Roman" w:hAnsi="Times New Roman"/>
          <w:sz w:val="28"/>
          <w:szCs w:val="28"/>
          <w:lang w:eastAsia="ru-RU"/>
        </w:rPr>
        <w:t>жовт</w:t>
      </w:r>
      <w:r w:rsidR="00176707" w:rsidRPr="00DE0F7B">
        <w:rPr>
          <w:rFonts w:ascii="Times New Roman" w:hAnsi="Times New Roman"/>
          <w:sz w:val="28"/>
          <w:szCs w:val="28"/>
          <w:lang w:eastAsia="ru-RU"/>
        </w:rPr>
        <w:t>ня 2020 рок</w:t>
      </w:r>
      <w:r w:rsidR="00176707" w:rsidRPr="00176707">
        <w:rPr>
          <w:rFonts w:ascii="Times New Roman" w:hAnsi="Times New Roman"/>
          <w:sz w:val="28"/>
          <w:szCs w:val="28"/>
          <w:lang w:eastAsia="ru-RU"/>
        </w:rPr>
        <w:t xml:space="preserve">у, за адресою: </w:t>
      </w:r>
      <w:r w:rsidR="00176707" w:rsidRPr="00176707">
        <w:rPr>
          <w:rFonts w:ascii="Times New Roman" w:hAnsi="Times New Roman"/>
          <w:sz w:val="28"/>
          <w:szCs w:val="28"/>
          <w:lang w:val="ru-RU" w:eastAsia="ru-RU"/>
        </w:rPr>
        <w:t>м</w:t>
      </w:r>
      <w:r w:rsidR="00176707" w:rsidRPr="00176707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Кропивницький, вул. Велика Перспективна, 3</w:t>
      </w:r>
      <w:r w:rsidR="00176707" w:rsidRPr="00176707">
        <w:rPr>
          <w:rFonts w:ascii="Times New Roman" w:hAnsi="Times New Roman"/>
          <w:sz w:val="28"/>
          <w:szCs w:val="28"/>
          <w:lang w:eastAsia="ru-RU"/>
        </w:rPr>
        <w:t>3.</w:t>
      </w:r>
    </w:p>
    <w:p w:rsidR="00176707" w:rsidRPr="00D2550A" w:rsidRDefault="00176707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76707">
        <w:rPr>
          <w:rFonts w:ascii="Times New Roman" w:hAnsi="Times New Roman"/>
          <w:sz w:val="28"/>
          <w:szCs w:val="28"/>
          <w:lang w:eastAsia="ru-RU"/>
        </w:rPr>
        <w:t xml:space="preserve">На контролера ІІ категорії </w:t>
      </w:r>
      <w:r w:rsidR="004E7123">
        <w:rPr>
          <w:rFonts w:ascii="Times New Roman" w:hAnsi="Times New Roman"/>
          <w:sz w:val="28"/>
          <w:szCs w:val="28"/>
          <w:lang w:eastAsia="ru-RU"/>
        </w:rPr>
        <w:t xml:space="preserve">комендантського </w:t>
      </w:r>
      <w:r w:rsidRPr="00176707">
        <w:rPr>
          <w:rFonts w:ascii="Times New Roman" w:hAnsi="Times New Roman"/>
          <w:sz w:val="28"/>
          <w:szCs w:val="28"/>
          <w:lang w:eastAsia="ru-RU"/>
        </w:rPr>
        <w:t>взводу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872829" w:rsidRPr="00D2550A" w:rsidRDefault="00872829" w:rsidP="0017670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9"/>
        <w:gridCol w:w="5230"/>
      </w:tblGrid>
      <w:tr w:rsidR="00176707" w:rsidRPr="00176707" w:rsidTr="00714A5A">
        <w:trPr>
          <w:trHeight w:val="408"/>
        </w:trPr>
        <w:tc>
          <w:tcPr>
            <w:tcW w:w="9639" w:type="dxa"/>
            <w:gridSpan w:val="2"/>
          </w:tcPr>
          <w:p w:rsidR="00176707" w:rsidRPr="00176707" w:rsidRDefault="00176707" w:rsidP="00176707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7670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5. Місце, дата та час початку проведення конкурсу:</w:t>
            </w:r>
          </w:p>
          <w:p w:rsidR="00176707" w:rsidRPr="00176707" w:rsidRDefault="00176707" w:rsidP="00176707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6707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="004E7123">
              <w:rPr>
                <w:rFonts w:ascii="Times New Roman" w:hAnsi="Times New Roman"/>
                <w:sz w:val="28"/>
                <w:szCs w:val="28"/>
                <w:lang w:eastAsia="ru-RU"/>
              </w:rPr>
              <w:t>. Кропивницький, вул. Велика Перспективна, 3</w:t>
            </w:r>
            <w:r w:rsidR="00DE0F7B">
              <w:rPr>
                <w:rFonts w:ascii="Times New Roman" w:hAnsi="Times New Roman"/>
                <w:sz w:val="28"/>
                <w:szCs w:val="28"/>
                <w:lang w:eastAsia="ru-RU"/>
              </w:rPr>
              <w:t>3, 20</w:t>
            </w:r>
            <w:r w:rsidRPr="001767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E7123" w:rsidRPr="00DE0F7B">
              <w:rPr>
                <w:rFonts w:ascii="Times New Roman" w:hAnsi="Times New Roman"/>
                <w:sz w:val="28"/>
                <w:szCs w:val="28"/>
                <w:lang w:eastAsia="ru-RU"/>
              </w:rPr>
              <w:t>жовтня</w:t>
            </w:r>
            <w:r w:rsidR="004E712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2020 року з 08.0</w:t>
            </w:r>
            <w:r w:rsidRPr="00176707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872829" w:rsidRDefault="00872829" w:rsidP="00176707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  <w:p w:rsidR="00176707" w:rsidRPr="00176707" w:rsidRDefault="00176707" w:rsidP="00176707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7670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176707" w:rsidRPr="00176707" w:rsidRDefault="0002474B" w:rsidP="00176707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</w:t>
            </w:r>
            <w:r w:rsidR="004E7123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1767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76707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0668869965</w:t>
            </w:r>
            <w:r w:rsidR="00176707" w:rsidRPr="0017670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hyperlink r:id="rId9" w:history="1">
              <w:r w:rsidR="00176707" w:rsidRPr="00176707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="00176707" w:rsidRPr="00176707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176707" w:rsidRPr="00176707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76707" w:rsidRDefault="00176707" w:rsidP="001767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 w:eastAsia="ru-RU"/>
                    </w:rPr>
                  </w:pPr>
                </w:p>
                <w:p w:rsidR="00872829" w:rsidRDefault="00872829" w:rsidP="001767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 w:eastAsia="ru-RU"/>
                    </w:rPr>
                  </w:pPr>
                </w:p>
                <w:p w:rsidR="00872829" w:rsidRPr="00872829" w:rsidRDefault="00872829" w:rsidP="001767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 w:eastAsia="ru-RU"/>
                    </w:rPr>
                  </w:pPr>
                </w:p>
                <w:p w:rsidR="00176707" w:rsidRPr="00176707" w:rsidRDefault="00176707" w:rsidP="001767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176707" w:rsidRPr="00176707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76707" w:rsidRPr="00176707" w:rsidRDefault="00176707" w:rsidP="001767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76707" w:rsidRPr="00176707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176707" w:rsidRPr="00176707" w:rsidRDefault="00176707" w:rsidP="0017670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176707" w:rsidRPr="00176707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176707" w:rsidRPr="00176707" w:rsidRDefault="00176707" w:rsidP="0017670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176707" w:rsidRPr="00176707" w:rsidRDefault="00176707" w:rsidP="0017670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Відсутність офіцерського військового </w:t>
                  </w:r>
                </w:p>
                <w:p w:rsidR="00176707" w:rsidRPr="00176707" w:rsidRDefault="00176707" w:rsidP="0017670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чи спеціального звання, </w:t>
                  </w:r>
                </w:p>
                <w:p w:rsidR="00176707" w:rsidRPr="00176707" w:rsidRDefault="00176707" w:rsidP="0017670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(перевага надається кандидатам, які мають досвід роботи у військових та правоохоронних органах).</w:t>
                  </w:r>
                </w:p>
                <w:p w:rsidR="00176707" w:rsidRPr="00176707" w:rsidRDefault="00176707" w:rsidP="0017670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76707" w:rsidRPr="00176707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176707" w:rsidRPr="00176707" w:rsidRDefault="00176707" w:rsidP="00176707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176707" w:rsidRPr="00176707" w:rsidRDefault="00176707" w:rsidP="0017670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176707" w:rsidRPr="00176707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76707" w:rsidRDefault="00176707" w:rsidP="0017670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 w:eastAsia="ru-RU"/>
                    </w:rPr>
                  </w:pPr>
                </w:p>
                <w:p w:rsidR="00872829" w:rsidRPr="00872829" w:rsidRDefault="00872829" w:rsidP="0017670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  <w:lang w:val="ru-RU" w:eastAsia="ru-RU"/>
                    </w:rPr>
                  </w:pPr>
                </w:p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76707" w:rsidRPr="00176707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76707" w:rsidRPr="00176707" w:rsidRDefault="00176707" w:rsidP="0017670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176707" w:rsidRPr="00176707" w:rsidRDefault="00176707" w:rsidP="0017670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76707" w:rsidRPr="00176707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76707" w:rsidRPr="00176707" w:rsidRDefault="00176707" w:rsidP="0017670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176707" w:rsidRPr="00176707" w:rsidRDefault="00176707" w:rsidP="0017670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176707" w:rsidRPr="00176707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76707" w:rsidRPr="00176707" w:rsidRDefault="00176707" w:rsidP="0017670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176707" w:rsidRPr="00176707" w:rsidRDefault="00176707" w:rsidP="0017670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176707" w:rsidRPr="00176707" w:rsidRDefault="00176707" w:rsidP="0017670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176707" w:rsidRPr="00176707" w:rsidRDefault="00176707" w:rsidP="0017670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176707" w:rsidRPr="00176707" w:rsidRDefault="00176707" w:rsidP="0017670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176707" w:rsidRPr="00176707" w:rsidRDefault="00176707" w:rsidP="0017670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76707" w:rsidRPr="00176707" w:rsidTr="00714A5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76707" w:rsidRPr="00176707" w:rsidRDefault="00176707" w:rsidP="0017670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стійкість до стресу, емоційних та фізичних </w:t>
                  </w: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навантажень;</w:t>
                  </w:r>
                </w:p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176707" w:rsidRPr="00176707" w:rsidRDefault="00176707" w:rsidP="00176707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</w:tc>
            </w:tr>
            <w:tr w:rsidR="00176707" w:rsidRPr="00176707" w:rsidTr="00714A5A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72829" w:rsidRDefault="00872829" w:rsidP="00B1093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ru-RU" w:eastAsia="ru-RU"/>
                    </w:rPr>
                  </w:pPr>
                </w:p>
                <w:p w:rsidR="00176707" w:rsidRPr="00176707" w:rsidRDefault="00176707" w:rsidP="0017670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176707" w:rsidRPr="00176707" w:rsidTr="00714A5A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76707" w:rsidRPr="00176707" w:rsidRDefault="00176707" w:rsidP="00176707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872829" w:rsidRPr="00D2550A" w:rsidRDefault="00176707" w:rsidP="00B10930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17670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176707" w:rsidRPr="00176707" w:rsidRDefault="00176707" w:rsidP="0017670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76707" w:rsidRPr="00176707" w:rsidRDefault="00176707" w:rsidP="00176707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B92C42" w:rsidRPr="00326A9D" w:rsidTr="00D2550A">
        <w:trPr>
          <w:trHeight w:val="408"/>
        </w:trPr>
        <w:tc>
          <w:tcPr>
            <w:tcW w:w="4409" w:type="dxa"/>
          </w:tcPr>
          <w:p w:rsidR="00B92C42" w:rsidRPr="00326A9D" w:rsidRDefault="00B92C42" w:rsidP="00D2550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2. Знання спеціального законодавства </w:t>
            </w:r>
          </w:p>
        </w:tc>
        <w:tc>
          <w:tcPr>
            <w:tcW w:w="5230" w:type="dxa"/>
          </w:tcPr>
          <w:p w:rsidR="00B92C42" w:rsidRPr="00326A9D" w:rsidRDefault="00B92C42" w:rsidP="00D2550A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:rsidR="00B92C42" w:rsidRPr="00326A9D" w:rsidRDefault="00B92C42" w:rsidP="00D2550A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r w:rsidRPr="00326A9D">
              <w:rPr>
                <w:rFonts w:ascii="Times New Roman" w:hAnsi="Times New Roman" w:cs="Calibri"/>
                <w:sz w:val="28"/>
              </w:rPr>
              <w:t>рішень Ради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  <w:p w:rsidR="00B92C42" w:rsidRPr="00326A9D" w:rsidRDefault="00B92C42" w:rsidP="00D2550A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:rsidR="00EE13D2" w:rsidRPr="003F7C96" w:rsidRDefault="00EE13D2" w:rsidP="00176707">
      <w:pPr>
        <w:ind w:left="5812"/>
        <w:rPr>
          <w:rFonts w:ascii="Times New Roman" w:hAnsi="Times New Roman"/>
          <w:sz w:val="28"/>
          <w:szCs w:val="28"/>
        </w:rPr>
      </w:pPr>
    </w:p>
    <w:sectPr w:rsidR="00EE13D2" w:rsidRPr="003F7C96" w:rsidSect="00B9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13D2"/>
    <w:rsid w:val="000016DA"/>
    <w:rsid w:val="00001D36"/>
    <w:rsid w:val="00005E91"/>
    <w:rsid w:val="00006A29"/>
    <w:rsid w:val="0000707F"/>
    <w:rsid w:val="000077F8"/>
    <w:rsid w:val="0001341B"/>
    <w:rsid w:val="00014A0F"/>
    <w:rsid w:val="00014CD3"/>
    <w:rsid w:val="000175F8"/>
    <w:rsid w:val="00023CF5"/>
    <w:rsid w:val="0002474B"/>
    <w:rsid w:val="000269EC"/>
    <w:rsid w:val="0002767A"/>
    <w:rsid w:val="00030C6D"/>
    <w:rsid w:val="00031050"/>
    <w:rsid w:val="000313DC"/>
    <w:rsid w:val="00033F7C"/>
    <w:rsid w:val="00041E62"/>
    <w:rsid w:val="00052EF0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4254"/>
    <w:rsid w:val="000E1078"/>
    <w:rsid w:val="000E65CF"/>
    <w:rsid w:val="000E70C8"/>
    <w:rsid w:val="000E72AB"/>
    <w:rsid w:val="000E7F5A"/>
    <w:rsid w:val="000F1205"/>
    <w:rsid w:val="000F1499"/>
    <w:rsid w:val="000F3A64"/>
    <w:rsid w:val="000F3C1A"/>
    <w:rsid w:val="00100B99"/>
    <w:rsid w:val="00101DE7"/>
    <w:rsid w:val="00104D24"/>
    <w:rsid w:val="0010550E"/>
    <w:rsid w:val="00106F50"/>
    <w:rsid w:val="0010713C"/>
    <w:rsid w:val="00116BB5"/>
    <w:rsid w:val="00116E32"/>
    <w:rsid w:val="00126805"/>
    <w:rsid w:val="00126B79"/>
    <w:rsid w:val="00134474"/>
    <w:rsid w:val="00144B00"/>
    <w:rsid w:val="001530DB"/>
    <w:rsid w:val="001536B8"/>
    <w:rsid w:val="001543E3"/>
    <w:rsid w:val="00156770"/>
    <w:rsid w:val="001575D7"/>
    <w:rsid w:val="00160263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25A8"/>
    <w:rsid w:val="001A2639"/>
    <w:rsid w:val="001B08AD"/>
    <w:rsid w:val="001C75C4"/>
    <w:rsid w:val="001D01C5"/>
    <w:rsid w:val="001D11CE"/>
    <w:rsid w:val="001D2336"/>
    <w:rsid w:val="001D2D8D"/>
    <w:rsid w:val="001D527E"/>
    <w:rsid w:val="001D622B"/>
    <w:rsid w:val="001D7A54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2DF3"/>
    <w:rsid w:val="0026622D"/>
    <w:rsid w:val="00274C0B"/>
    <w:rsid w:val="00275B8E"/>
    <w:rsid w:val="00282886"/>
    <w:rsid w:val="00284A9D"/>
    <w:rsid w:val="00284F73"/>
    <w:rsid w:val="00292123"/>
    <w:rsid w:val="00297BCB"/>
    <w:rsid w:val="002B12A2"/>
    <w:rsid w:val="002B1CCC"/>
    <w:rsid w:val="002B38BA"/>
    <w:rsid w:val="002C4571"/>
    <w:rsid w:val="002C7AD1"/>
    <w:rsid w:val="002D2436"/>
    <w:rsid w:val="002D3EB9"/>
    <w:rsid w:val="002D45E1"/>
    <w:rsid w:val="002E24E8"/>
    <w:rsid w:val="002E6BDD"/>
    <w:rsid w:val="00302E80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1100"/>
    <w:rsid w:val="00343C3F"/>
    <w:rsid w:val="00346C26"/>
    <w:rsid w:val="00354FFE"/>
    <w:rsid w:val="003650EE"/>
    <w:rsid w:val="00366F00"/>
    <w:rsid w:val="00371894"/>
    <w:rsid w:val="00371E90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B29E9"/>
    <w:rsid w:val="003C00F3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7C96"/>
    <w:rsid w:val="00400E3A"/>
    <w:rsid w:val="00402047"/>
    <w:rsid w:val="0040251B"/>
    <w:rsid w:val="00404BB0"/>
    <w:rsid w:val="00404E9D"/>
    <w:rsid w:val="00406DA8"/>
    <w:rsid w:val="0041603F"/>
    <w:rsid w:val="0041667C"/>
    <w:rsid w:val="00416B46"/>
    <w:rsid w:val="0042476B"/>
    <w:rsid w:val="00432D30"/>
    <w:rsid w:val="00434856"/>
    <w:rsid w:val="00434CDC"/>
    <w:rsid w:val="00442A2B"/>
    <w:rsid w:val="00443B22"/>
    <w:rsid w:val="00445526"/>
    <w:rsid w:val="004505BB"/>
    <w:rsid w:val="00455DE2"/>
    <w:rsid w:val="004572C9"/>
    <w:rsid w:val="00464A25"/>
    <w:rsid w:val="00471657"/>
    <w:rsid w:val="00484395"/>
    <w:rsid w:val="00484CD5"/>
    <w:rsid w:val="004926D6"/>
    <w:rsid w:val="004A159A"/>
    <w:rsid w:val="004B1B21"/>
    <w:rsid w:val="004B2807"/>
    <w:rsid w:val="004B3C6F"/>
    <w:rsid w:val="004B4FFE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9C8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A69"/>
    <w:rsid w:val="004F2311"/>
    <w:rsid w:val="004F28AD"/>
    <w:rsid w:val="004F51FA"/>
    <w:rsid w:val="0050644D"/>
    <w:rsid w:val="00506C07"/>
    <w:rsid w:val="00507E26"/>
    <w:rsid w:val="00515A6D"/>
    <w:rsid w:val="00515C02"/>
    <w:rsid w:val="00523130"/>
    <w:rsid w:val="00525F73"/>
    <w:rsid w:val="00532FAE"/>
    <w:rsid w:val="00535B61"/>
    <w:rsid w:val="00537088"/>
    <w:rsid w:val="0054076C"/>
    <w:rsid w:val="00543F31"/>
    <w:rsid w:val="005443A1"/>
    <w:rsid w:val="00544D92"/>
    <w:rsid w:val="00546335"/>
    <w:rsid w:val="00555E3C"/>
    <w:rsid w:val="005615C1"/>
    <w:rsid w:val="00562746"/>
    <w:rsid w:val="00563D85"/>
    <w:rsid w:val="005700F9"/>
    <w:rsid w:val="00571F4B"/>
    <w:rsid w:val="00571FEB"/>
    <w:rsid w:val="005723AC"/>
    <w:rsid w:val="00572CC4"/>
    <w:rsid w:val="005741BF"/>
    <w:rsid w:val="00581CF2"/>
    <w:rsid w:val="005874F2"/>
    <w:rsid w:val="00590CE4"/>
    <w:rsid w:val="00593D2E"/>
    <w:rsid w:val="0059653D"/>
    <w:rsid w:val="00596793"/>
    <w:rsid w:val="005A3577"/>
    <w:rsid w:val="005A6B99"/>
    <w:rsid w:val="005B36B7"/>
    <w:rsid w:val="005B7F9D"/>
    <w:rsid w:val="005C00BE"/>
    <w:rsid w:val="005C135F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7C92"/>
    <w:rsid w:val="006111FE"/>
    <w:rsid w:val="00614230"/>
    <w:rsid w:val="006170DE"/>
    <w:rsid w:val="006229E7"/>
    <w:rsid w:val="00624C1F"/>
    <w:rsid w:val="00625EA8"/>
    <w:rsid w:val="00626B58"/>
    <w:rsid w:val="00626E8B"/>
    <w:rsid w:val="00630753"/>
    <w:rsid w:val="00631B15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5B0F"/>
    <w:rsid w:val="006978FD"/>
    <w:rsid w:val="006A2EE8"/>
    <w:rsid w:val="006A41EE"/>
    <w:rsid w:val="006B4CF7"/>
    <w:rsid w:val="006B6914"/>
    <w:rsid w:val="006C1951"/>
    <w:rsid w:val="006C27D5"/>
    <w:rsid w:val="006C3CE8"/>
    <w:rsid w:val="006C5AFB"/>
    <w:rsid w:val="006D0123"/>
    <w:rsid w:val="006D0298"/>
    <w:rsid w:val="006D23F3"/>
    <w:rsid w:val="006D5577"/>
    <w:rsid w:val="006D66CF"/>
    <w:rsid w:val="006D72CB"/>
    <w:rsid w:val="006D77CC"/>
    <w:rsid w:val="006D7886"/>
    <w:rsid w:val="006E077B"/>
    <w:rsid w:val="006E1F17"/>
    <w:rsid w:val="006F144F"/>
    <w:rsid w:val="006F2FBB"/>
    <w:rsid w:val="006F355F"/>
    <w:rsid w:val="006F5E49"/>
    <w:rsid w:val="0070062D"/>
    <w:rsid w:val="00700CE0"/>
    <w:rsid w:val="007015AA"/>
    <w:rsid w:val="00703B89"/>
    <w:rsid w:val="00713225"/>
    <w:rsid w:val="0071393A"/>
    <w:rsid w:val="00714A5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97B1B"/>
    <w:rsid w:val="007A0460"/>
    <w:rsid w:val="007A122B"/>
    <w:rsid w:val="007A49A3"/>
    <w:rsid w:val="007B1125"/>
    <w:rsid w:val="007B176F"/>
    <w:rsid w:val="007B4CB7"/>
    <w:rsid w:val="007B4DBF"/>
    <w:rsid w:val="007C5BBE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801DE3"/>
    <w:rsid w:val="00806019"/>
    <w:rsid w:val="008110EE"/>
    <w:rsid w:val="0081781B"/>
    <w:rsid w:val="00821F36"/>
    <w:rsid w:val="00824243"/>
    <w:rsid w:val="008249B0"/>
    <w:rsid w:val="008343E5"/>
    <w:rsid w:val="00835F2C"/>
    <w:rsid w:val="00836194"/>
    <w:rsid w:val="00850ACA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2824"/>
    <w:rsid w:val="008D496B"/>
    <w:rsid w:val="008D5D5F"/>
    <w:rsid w:val="008D6E7C"/>
    <w:rsid w:val="008E0AC2"/>
    <w:rsid w:val="008E2052"/>
    <w:rsid w:val="00900A42"/>
    <w:rsid w:val="00902092"/>
    <w:rsid w:val="009049AF"/>
    <w:rsid w:val="00904A97"/>
    <w:rsid w:val="00906790"/>
    <w:rsid w:val="0091570F"/>
    <w:rsid w:val="00915917"/>
    <w:rsid w:val="00922BAC"/>
    <w:rsid w:val="0092430E"/>
    <w:rsid w:val="00924F2F"/>
    <w:rsid w:val="009403AF"/>
    <w:rsid w:val="009425B9"/>
    <w:rsid w:val="00942908"/>
    <w:rsid w:val="00943F4D"/>
    <w:rsid w:val="009511F5"/>
    <w:rsid w:val="009532F5"/>
    <w:rsid w:val="00962F2D"/>
    <w:rsid w:val="00971E43"/>
    <w:rsid w:val="00975F6B"/>
    <w:rsid w:val="00977659"/>
    <w:rsid w:val="00981A6C"/>
    <w:rsid w:val="00984330"/>
    <w:rsid w:val="0098630F"/>
    <w:rsid w:val="009879C1"/>
    <w:rsid w:val="009918BE"/>
    <w:rsid w:val="00993C32"/>
    <w:rsid w:val="00994252"/>
    <w:rsid w:val="009A0C74"/>
    <w:rsid w:val="009A3C8D"/>
    <w:rsid w:val="009A4557"/>
    <w:rsid w:val="009A4D10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53A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4E2A"/>
    <w:rsid w:val="00A26698"/>
    <w:rsid w:val="00A26D0E"/>
    <w:rsid w:val="00A278AE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41FE"/>
    <w:rsid w:val="00AB4AC2"/>
    <w:rsid w:val="00AB5637"/>
    <w:rsid w:val="00AB56CB"/>
    <w:rsid w:val="00AC42FA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4A67"/>
    <w:rsid w:val="00B0223C"/>
    <w:rsid w:val="00B02BEE"/>
    <w:rsid w:val="00B07930"/>
    <w:rsid w:val="00B10930"/>
    <w:rsid w:val="00B13037"/>
    <w:rsid w:val="00B14E54"/>
    <w:rsid w:val="00B167CB"/>
    <w:rsid w:val="00B16A8D"/>
    <w:rsid w:val="00B16BE2"/>
    <w:rsid w:val="00B21D12"/>
    <w:rsid w:val="00B241C4"/>
    <w:rsid w:val="00B27930"/>
    <w:rsid w:val="00B36722"/>
    <w:rsid w:val="00B506A4"/>
    <w:rsid w:val="00B54326"/>
    <w:rsid w:val="00B55A85"/>
    <w:rsid w:val="00B55BA3"/>
    <w:rsid w:val="00B5756F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6DA"/>
    <w:rsid w:val="00B92C42"/>
    <w:rsid w:val="00B94268"/>
    <w:rsid w:val="00B94501"/>
    <w:rsid w:val="00B94671"/>
    <w:rsid w:val="00BA1940"/>
    <w:rsid w:val="00BA4936"/>
    <w:rsid w:val="00BB1D23"/>
    <w:rsid w:val="00BB428F"/>
    <w:rsid w:val="00BB6482"/>
    <w:rsid w:val="00BC4988"/>
    <w:rsid w:val="00BD3B60"/>
    <w:rsid w:val="00BE560B"/>
    <w:rsid w:val="00BE62CD"/>
    <w:rsid w:val="00BE7DFD"/>
    <w:rsid w:val="00BF0C1A"/>
    <w:rsid w:val="00BF1276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4290"/>
    <w:rsid w:val="00C300A7"/>
    <w:rsid w:val="00C3061F"/>
    <w:rsid w:val="00C37887"/>
    <w:rsid w:val="00C41CDB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5B23"/>
    <w:rsid w:val="00C8601D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C19B4"/>
    <w:rsid w:val="00CC6E59"/>
    <w:rsid w:val="00CD0512"/>
    <w:rsid w:val="00CD0C59"/>
    <w:rsid w:val="00CD3D23"/>
    <w:rsid w:val="00CD69A7"/>
    <w:rsid w:val="00CD738E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9EF"/>
    <w:rsid w:val="00D20042"/>
    <w:rsid w:val="00D2550A"/>
    <w:rsid w:val="00D25C8F"/>
    <w:rsid w:val="00D300D1"/>
    <w:rsid w:val="00D331B3"/>
    <w:rsid w:val="00D37806"/>
    <w:rsid w:val="00D50650"/>
    <w:rsid w:val="00D54E9F"/>
    <w:rsid w:val="00D55334"/>
    <w:rsid w:val="00D55FE1"/>
    <w:rsid w:val="00D617C0"/>
    <w:rsid w:val="00D61A37"/>
    <w:rsid w:val="00D62377"/>
    <w:rsid w:val="00D6281A"/>
    <w:rsid w:val="00D62EFB"/>
    <w:rsid w:val="00D64201"/>
    <w:rsid w:val="00D67342"/>
    <w:rsid w:val="00D67C92"/>
    <w:rsid w:val="00D75770"/>
    <w:rsid w:val="00D75E65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5BEF"/>
    <w:rsid w:val="00DC6391"/>
    <w:rsid w:val="00DC7308"/>
    <w:rsid w:val="00DD2070"/>
    <w:rsid w:val="00DD590A"/>
    <w:rsid w:val="00DD7931"/>
    <w:rsid w:val="00DE0F7B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10062"/>
    <w:rsid w:val="00E1217E"/>
    <w:rsid w:val="00E137F7"/>
    <w:rsid w:val="00E2078A"/>
    <w:rsid w:val="00E227AC"/>
    <w:rsid w:val="00E2567D"/>
    <w:rsid w:val="00E317D4"/>
    <w:rsid w:val="00E32578"/>
    <w:rsid w:val="00E3371D"/>
    <w:rsid w:val="00E35B5A"/>
    <w:rsid w:val="00E35E1B"/>
    <w:rsid w:val="00E41124"/>
    <w:rsid w:val="00E415E4"/>
    <w:rsid w:val="00E42966"/>
    <w:rsid w:val="00E507CA"/>
    <w:rsid w:val="00E51771"/>
    <w:rsid w:val="00E545EC"/>
    <w:rsid w:val="00E54C1D"/>
    <w:rsid w:val="00E57A6E"/>
    <w:rsid w:val="00E61AEE"/>
    <w:rsid w:val="00E7475B"/>
    <w:rsid w:val="00E80689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6847"/>
    <w:rsid w:val="00EE13D2"/>
    <w:rsid w:val="00EE44F5"/>
    <w:rsid w:val="00EE5D2D"/>
    <w:rsid w:val="00EE5FC5"/>
    <w:rsid w:val="00EF3598"/>
    <w:rsid w:val="00EF4E11"/>
    <w:rsid w:val="00EF63DF"/>
    <w:rsid w:val="00F00102"/>
    <w:rsid w:val="00F00E1B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60846"/>
    <w:rsid w:val="00F62CA2"/>
    <w:rsid w:val="00F64809"/>
    <w:rsid w:val="00F66CD2"/>
    <w:rsid w:val="00F70B73"/>
    <w:rsid w:val="00F7434C"/>
    <w:rsid w:val="00F765AA"/>
    <w:rsid w:val="00F76A49"/>
    <w:rsid w:val="00F92A77"/>
    <w:rsid w:val="00F97B29"/>
    <w:rsid w:val="00FA4CBD"/>
    <w:rsid w:val="00FB01D5"/>
    <w:rsid w:val="00FB1E67"/>
    <w:rsid w:val="00FB4358"/>
    <w:rsid w:val="00FC2C2B"/>
    <w:rsid w:val="00FC5E10"/>
    <w:rsid w:val="00FD06EA"/>
    <w:rsid w:val="00FD2736"/>
    <w:rsid w:val="00FD3225"/>
    <w:rsid w:val="00FD4847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C6CBD0"/>
  <w15:docId w15:val="{CE3B8C4F-7748-469C-B506-ABB92060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court.gov.u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r@sso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9F6DF3-607D-405A-8ECD-ED1B794F1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16</Pages>
  <Words>18185</Words>
  <Characters>10366</Characters>
  <Application>Microsoft Office Word</Application>
  <DocSecurity>0</DocSecurity>
  <Lines>86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25</cp:revision>
  <cp:lastPrinted>2020-09-01T13:32:00Z</cp:lastPrinted>
  <dcterms:created xsi:type="dcterms:W3CDTF">2020-04-30T07:47:00Z</dcterms:created>
  <dcterms:modified xsi:type="dcterms:W3CDTF">2020-10-08T07:23:00Z</dcterms:modified>
</cp:coreProperties>
</file>