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39F" w:rsidRDefault="0093739F">
      <w:pPr>
        <w:rPr>
          <w:rFonts w:ascii="Times New Roman" w:hAnsi="Times New Roman"/>
          <w:sz w:val="28"/>
          <w:szCs w:val="28"/>
        </w:rPr>
      </w:pPr>
    </w:p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60389F">
        <w:rPr>
          <w:rFonts w:ascii="Times New Roman" w:hAnsi="Times New Roman"/>
          <w:sz w:val="28"/>
          <w:szCs w:val="28"/>
          <w:lang w:eastAsia="ru-RU"/>
        </w:rPr>
        <w:t>20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.10.2020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60389F">
        <w:rPr>
          <w:rFonts w:ascii="Times New Roman" w:hAnsi="Times New Roman"/>
          <w:sz w:val="28"/>
          <w:szCs w:val="28"/>
          <w:lang w:eastAsia="ru-RU"/>
        </w:rPr>
        <w:t>9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>ндира відділення 2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1 підрозділу охорони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6241A5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відділення 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1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смт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Новоукраїнка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13) має досвід роботи з ПК (офісні програми, Інтернет) на рівні впевненого користувача;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14) за дорученням командира взводу виконує інші повноваження, які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5 </w:t>
                  </w:r>
                  <w:r w:rsidR="00FE1F1B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жовтня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FE1F1B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="0060389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 </w:t>
                  </w:r>
                  <w:r w:rsidR="009B2940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ня 2020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адресою: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(для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охорониоб’єктів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в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смт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.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Новоукраїнка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</w:p>
                <w:p w:rsidR="00326A9D" w:rsidRPr="00326A9D" w:rsidRDefault="00326A9D" w:rsidP="0060389F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33,</w:t>
                  </w:r>
                  <w:r w:rsidR="0040184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</w:t>
                  </w:r>
                  <w:r w:rsidR="0060389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  <w:r w:rsidR="0040184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жовтня 2020 року з 08.0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,066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65, </w:t>
            </w:r>
            <w:hyperlink r:id="rId6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повна 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досвід служби у збройних силах, військових формуваннях чи правоохоронних органах не менше 3 років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2</w:t>
      </w:r>
      <w:r w:rsidR="004A7C40">
        <w:rPr>
          <w:rFonts w:ascii="Times New Roman" w:hAnsi="Times New Roman"/>
          <w:sz w:val="28"/>
          <w:szCs w:val="28"/>
        </w:rPr>
        <w:t>0</w:t>
      </w:r>
      <w:r w:rsidR="002D1259">
        <w:rPr>
          <w:rFonts w:ascii="Times New Roman" w:hAnsi="Times New Roman"/>
          <w:sz w:val="28"/>
          <w:szCs w:val="28"/>
        </w:rPr>
        <w:t xml:space="preserve">.10.2020 </w:t>
      </w:r>
      <w:r w:rsidRPr="008F3B95">
        <w:rPr>
          <w:rFonts w:ascii="Times New Roman" w:hAnsi="Times New Roman"/>
          <w:sz w:val="28"/>
          <w:szCs w:val="28"/>
        </w:rPr>
        <w:t>№</w:t>
      </w:r>
      <w:r w:rsidR="00401849">
        <w:rPr>
          <w:rFonts w:ascii="Times New Roman" w:hAnsi="Times New Roman"/>
          <w:sz w:val="28"/>
          <w:szCs w:val="28"/>
        </w:rPr>
        <w:t xml:space="preserve"> </w:t>
      </w:r>
      <w:r w:rsidR="002D1259">
        <w:rPr>
          <w:rFonts w:ascii="Times New Roman" w:hAnsi="Times New Roman"/>
          <w:sz w:val="28"/>
          <w:szCs w:val="28"/>
        </w:rPr>
        <w:t>20</w:t>
      </w:r>
      <w:r w:rsidR="004A7C40">
        <w:rPr>
          <w:rFonts w:ascii="Times New Roman" w:hAnsi="Times New Roman"/>
          <w:sz w:val="28"/>
          <w:szCs w:val="28"/>
        </w:rPr>
        <w:t>9</w:t>
      </w:r>
      <w:bookmarkStart w:id="0" w:name="_GoBack"/>
      <w:bookmarkEnd w:id="0"/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1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підрозділуохорони</w:t>
      </w:r>
      <w:proofErr w:type="spellEnd"/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Територіального </w:t>
      </w:r>
      <w:proofErr w:type="spellStart"/>
      <w:r w:rsidRPr="008F3B95">
        <w:rPr>
          <w:rFonts w:ascii="Times New Roman" w:hAnsi="Times New Roman"/>
          <w:b/>
          <w:sz w:val="28"/>
          <w:szCs w:val="28"/>
          <w:lang w:eastAsia="ru-RU"/>
        </w:rPr>
        <w:t>управлінняСлужби</w:t>
      </w:r>
      <w:proofErr w:type="spellEnd"/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proofErr w:type="spellStart"/>
      <w:r w:rsidR="004F10EB"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>2</w:t>
      </w:r>
      <w:r w:rsidR="0060389F">
        <w:rPr>
          <w:rFonts w:ascii="Times New Roman" w:hAnsi="Times New Roman"/>
          <w:sz w:val="28"/>
          <w:szCs w:val="28"/>
          <w:lang w:val="ru-RU" w:eastAsia="ru-RU"/>
        </w:rPr>
        <w:t>7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4F10EB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охорониоб’єктів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Новоукраїнка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proofErr w:type="gramStart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</w:t>
            </w:r>
            <w:proofErr w:type="gramEnd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proofErr w:type="spellStart"/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proofErr w:type="spellEnd"/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C6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0389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FC6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F10E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жовт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ня</w:t>
            </w:r>
            <w:proofErr w:type="spellEnd"/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066-886-99-65,</w:t>
            </w:r>
            <w:hyperlink r:id="rId7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 спеціального звання, стаж військової служби або служби в правоохоронних органах не менше 1 року.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F3B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 w:rsidR="002D1259">
        <w:rPr>
          <w:rFonts w:ascii="Times New Roman" w:hAnsi="Times New Roman"/>
          <w:sz w:val="28"/>
          <w:szCs w:val="28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2</w:t>
      </w:r>
      <w:r w:rsidR="0060389F">
        <w:rPr>
          <w:rFonts w:ascii="Times New Roman" w:hAnsi="Times New Roman"/>
          <w:sz w:val="28"/>
          <w:szCs w:val="28"/>
        </w:rPr>
        <w:t>0</w:t>
      </w:r>
      <w:r w:rsidR="002D1259">
        <w:rPr>
          <w:rFonts w:ascii="Times New Roman" w:hAnsi="Times New Roman"/>
          <w:sz w:val="28"/>
          <w:szCs w:val="28"/>
        </w:rPr>
        <w:t xml:space="preserve">.10.2020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2D1259">
        <w:rPr>
          <w:rFonts w:ascii="Times New Roman" w:hAnsi="Times New Roman"/>
          <w:sz w:val="28"/>
          <w:szCs w:val="28"/>
        </w:rPr>
        <w:t>20</w:t>
      </w:r>
      <w:r w:rsidR="0060389F">
        <w:rPr>
          <w:rFonts w:ascii="Times New Roman" w:hAnsi="Times New Roman"/>
          <w:sz w:val="28"/>
          <w:szCs w:val="28"/>
        </w:rPr>
        <w:t>9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27A83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027A83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8F3B95" w:rsidRPr="008F3B95" w:rsidRDefault="00027A83" w:rsidP="00027A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7606F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8F3B95" w:rsidRPr="008F3B95" w:rsidRDefault="00027A83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>
        <w:rPr>
          <w:rFonts w:ascii="Times New Roman" w:hAnsi="Times New Roman"/>
          <w:sz w:val="28"/>
          <w:szCs w:val="28"/>
          <w:lang w:val="ru-RU" w:eastAsia="ru-RU"/>
        </w:rPr>
        <w:t>2</w:t>
      </w:r>
      <w:r w:rsidR="0060389F">
        <w:rPr>
          <w:rFonts w:ascii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r w:rsidR="00FC6249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2020 року, за адресою: 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027A83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027A8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 </w:t>
      </w:r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охорониоб’єктів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Новоукраїнка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поширюються обмеження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proofErr w:type="gramStart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</w:t>
            </w:r>
            <w:proofErr w:type="gramEnd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proofErr w:type="spellStart"/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proofErr w:type="spellEnd"/>
            <w:r w:rsidR="00FC6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0389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FC6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27A8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жовт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ня</w:t>
            </w:r>
            <w:proofErr w:type="spellEnd"/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Наталія Борисівна, 066-886-99-65, </w:t>
            </w:r>
            <w:hyperlink r:id="rId8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без досвіду роботи (перевага надається кандидатам, які мають досвід роботи у військових та правоохоронних органах).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Theme="minorHAnsi" w:eastAsiaTheme="minorEastAsia" w:hAnsiTheme="minorHAnsi" w:cstheme="minorBidi"/>
          <w:lang w:eastAsia="ru-RU"/>
        </w:rPr>
      </w:pPr>
    </w:p>
    <w:p w:rsidR="00EE13D2" w:rsidRPr="008F3B95" w:rsidRDefault="00EE13D2" w:rsidP="00F9615A">
      <w:pPr>
        <w:rPr>
          <w:rFonts w:ascii="Times New Roman" w:hAnsi="Times New Roman"/>
          <w:sz w:val="28"/>
          <w:szCs w:val="28"/>
        </w:rPr>
      </w:pPr>
    </w:p>
    <w:sectPr w:rsidR="00EE13D2" w:rsidRPr="008F3B9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3D2"/>
    <w:rsid w:val="000016DA"/>
    <w:rsid w:val="00001D36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B08AD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3E07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1849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A7C40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74F2"/>
    <w:rsid w:val="00590CE4"/>
    <w:rsid w:val="00593D2E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389F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7B0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C6249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A303A-128A-47FA-9794-B0E4B530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12</Pages>
  <Words>3043</Words>
  <Characters>17349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Саша</cp:lastModifiedBy>
  <cp:revision>51</cp:revision>
  <cp:lastPrinted>2020-09-01T13:32:00Z</cp:lastPrinted>
  <dcterms:created xsi:type="dcterms:W3CDTF">2020-04-30T07:47:00Z</dcterms:created>
  <dcterms:modified xsi:type="dcterms:W3CDTF">2020-10-21T06:58:00Z</dcterms:modified>
</cp:coreProperties>
</file>