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0A8903" w14:textId="77777777" w:rsidR="005C609D" w:rsidRPr="003F7C96" w:rsidRDefault="005C609D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ЗАТВЕРДЖЕНО</w:t>
      </w:r>
    </w:p>
    <w:p w14:paraId="3F372543" w14:textId="4C3ED007" w:rsidR="005C609D" w:rsidRPr="00991805" w:rsidRDefault="005C609D" w:rsidP="005C609D">
      <w:pPr>
        <w:spacing w:after="0" w:line="240" w:lineRule="auto"/>
        <w:ind w:left="4962"/>
        <w:contextualSpacing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F7C96">
        <w:rPr>
          <w:rFonts w:ascii="Times New Roman" w:hAnsi="Times New Roman"/>
          <w:sz w:val="28"/>
          <w:szCs w:val="28"/>
          <w:lang w:eastAsia="ru-RU"/>
        </w:rPr>
        <w:t>Наказ начальника Територіального управління Служби судової охорон</w:t>
      </w:r>
      <w:r w:rsidR="002D1259">
        <w:rPr>
          <w:rFonts w:ascii="Times New Roman" w:hAnsi="Times New Roman"/>
          <w:sz w:val="28"/>
          <w:szCs w:val="28"/>
          <w:lang w:eastAsia="ru-RU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  <w:lang w:eastAsia="ru-RU"/>
        </w:rPr>
        <w:br/>
      </w:r>
      <w:r w:rsidR="002D1259" w:rsidRPr="009918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від</w:t>
      </w:r>
      <w:r w:rsidR="00D43DE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05F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29.03.2022</w:t>
      </w:r>
      <w:r w:rsidR="00135ACF" w:rsidRPr="009918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918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="00511638" w:rsidRPr="009918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F05F31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58</w:t>
      </w:r>
      <w:bookmarkStart w:id="0" w:name="_GoBack"/>
      <w:bookmarkEnd w:id="0"/>
    </w:p>
    <w:p w14:paraId="419D47C4" w14:textId="77777777" w:rsid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9D70E88" w14:textId="77777777" w:rsidR="00CA1D0A" w:rsidRPr="00326A9D" w:rsidRDefault="00CA1D0A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A555990" w14:textId="77777777"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14:paraId="1759C135" w14:textId="77777777" w:rsidR="00326A9D" w:rsidRP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проведення конкурсу на зайняття вакантної посади</w:t>
      </w:r>
    </w:p>
    <w:p w14:paraId="6955C433" w14:textId="77777777" w:rsidR="00F9615A" w:rsidRDefault="00705451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начальника </w:t>
      </w:r>
      <w:r w:rsidR="00FC61B2">
        <w:rPr>
          <w:rFonts w:ascii="Times New Roman" w:hAnsi="Times New Roman"/>
          <w:b/>
          <w:sz w:val="28"/>
          <w:szCs w:val="24"/>
          <w:lang w:eastAsia="ru-RU"/>
        </w:rPr>
        <w:t>відділу оперативно-чергової служби</w:t>
      </w:r>
      <w:r w:rsidR="004F10EB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326A9D" w:rsidRPr="00326A9D">
        <w:rPr>
          <w:rFonts w:ascii="Times New Roman" w:hAnsi="Times New Roman"/>
          <w:b/>
          <w:sz w:val="28"/>
          <w:szCs w:val="24"/>
          <w:lang w:eastAsia="ru-RU"/>
        </w:rPr>
        <w:t>Територіально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го</w:t>
      </w:r>
      <w:r w:rsidR="00326A9D"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управлінн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я</w:t>
      </w:r>
      <w:r w:rsidR="00326A9D"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326A9D" w:rsidRPr="00326A9D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</w:t>
      </w:r>
      <w:r w:rsidR="00326A9D"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Кіровоградській області</w:t>
      </w:r>
      <w:r w:rsidR="0034031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</w:p>
    <w:p w14:paraId="1A54D057" w14:textId="77777777" w:rsidR="00FC61B2" w:rsidRPr="00F9615A" w:rsidRDefault="00FC61B2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326A9D" w:rsidRPr="00326A9D" w14:paraId="422B72F2" w14:textId="77777777" w:rsidTr="00714A5A">
        <w:trPr>
          <w:trHeight w:val="408"/>
        </w:trPr>
        <w:tc>
          <w:tcPr>
            <w:tcW w:w="9639" w:type="dxa"/>
            <w:gridSpan w:val="2"/>
          </w:tcPr>
          <w:p w14:paraId="42C95E17" w14:textId="77777777" w:rsidR="00326A9D" w:rsidRPr="00FE1F1B" w:rsidRDefault="00326A9D" w:rsidP="00FE1F1B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326A9D" w:rsidRPr="00326A9D" w14:paraId="594E4309" w14:textId="77777777" w:rsidTr="00714A5A">
        <w:trPr>
          <w:trHeight w:val="449"/>
        </w:trPr>
        <w:tc>
          <w:tcPr>
            <w:tcW w:w="9639" w:type="dxa"/>
            <w:gridSpan w:val="2"/>
          </w:tcPr>
          <w:p w14:paraId="17E5788C" w14:textId="77777777" w:rsidR="00326A9D" w:rsidRPr="00326A9D" w:rsidRDefault="00326A9D" w:rsidP="009F47FB">
            <w:pPr>
              <w:numPr>
                <w:ilvl w:val="0"/>
                <w:numId w:val="2"/>
              </w:numPr>
              <w:tabs>
                <w:tab w:val="left" w:pos="34"/>
              </w:tabs>
              <w:spacing w:after="0" w:line="240" w:lineRule="auto"/>
              <w:ind w:right="33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Основні посадові обов’язки </w:t>
            </w:r>
            <w:r w:rsidR="00FC61B2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начальника відділу оперативно-чергової служби</w:t>
            </w:r>
            <w:r w:rsidR="004F10E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Територіального управління Служби судової охорони у Кіровоградській</w:t>
            </w: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326A9D" w:rsidRPr="00326A9D" w14:paraId="085505D3" w14:textId="77777777" w:rsidTr="00714A5A">
        <w:trPr>
          <w:trHeight w:val="346"/>
        </w:trPr>
        <w:tc>
          <w:tcPr>
            <w:tcW w:w="9639" w:type="dxa"/>
            <w:gridSpan w:val="2"/>
          </w:tcPr>
          <w:p w14:paraId="2A6EA89B" w14:textId="77777777" w:rsidR="00E5395E" w:rsidRPr="00E5395E" w:rsidRDefault="00E5395E" w:rsidP="00E539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_Hlk72399635"/>
            <w:r w:rsidRPr="00E5395E">
              <w:rPr>
                <w:rFonts w:ascii="Times New Roman" w:hAnsi="Times New Roman"/>
                <w:sz w:val="28"/>
                <w:szCs w:val="28"/>
                <w:lang w:eastAsia="ru-RU"/>
              </w:rPr>
              <w:t>1) контролює роботу нарядів з охорони суддів, органів та установ системи правосуддя, інформує вище керівництво й координує подальші дії підпорядкованих підрозділів</w:t>
            </w:r>
            <w:r w:rsidRPr="00E5395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;</w:t>
            </w:r>
          </w:p>
          <w:p w14:paraId="72471135" w14:textId="77777777" w:rsidR="00E5395E" w:rsidRPr="00E5395E" w:rsidRDefault="00E5395E" w:rsidP="00E539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E5395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2) організовує обмін інформацією та взаємодію з іншими правоохороними органами, органами державної влади та місцевого самоврядування, іншими організаціями; </w:t>
            </w:r>
          </w:p>
          <w:p w14:paraId="2B6C025C" w14:textId="77777777" w:rsidR="00E5395E" w:rsidRPr="00E5395E" w:rsidRDefault="00E5395E" w:rsidP="00E539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E5395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3) контролює порядок зберігання, видачу табельної вогнепальної зброї і спеціальних засобів;</w:t>
            </w:r>
          </w:p>
          <w:p w14:paraId="69A350AC" w14:textId="77777777" w:rsidR="00E5395E" w:rsidRPr="00E5395E" w:rsidRDefault="00E5395E" w:rsidP="00E5395E">
            <w:pPr>
              <w:tabs>
                <w:tab w:val="left" w:pos="26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_Hlk72399701"/>
            <w:r w:rsidRPr="00E539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4) бере участь у розробленні </w:t>
            </w:r>
            <w:proofErr w:type="spellStart"/>
            <w:r w:rsidRPr="00E5395E">
              <w:rPr>
                <w:rFonts w:ascii="Times New Roman" w:hAnsi="Times New Roman"/>
                <w:sz w:val="28"/>
                <w:szCs w:val="28"/>
                <w:lang w:eastAsia="ru-RU"/>
              </w:rPr>
              <w:t>проєктів</w:t>
            </w:r>
            <w:proofErr w:type="spellEnd"/>
            <w:r w:rsidRPr="00E539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службової документації з питань служби;</w:t>
            </w:r>
          </w:p>
          <w:p w14:paraId="395ABABD" w14:textId="77777777"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5) застосовує зброю та спеціальні засоби в порядку та у випадках, визначених Законом України «Про Національну поліцію»;</w:t>
            </w:r>
          </w:p>
          <w:p w14:paraId="68BABFD9" w14:textId="77777777"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6) організовує контроль готовності та забезпечення використання чергових сил і резервів структурних підрозділів Управління відповідно до рішення про їх застосування на добу;</w:t>
            </w:r>
          </w:p>
          <w:p w14:paraId="5F5EC3D8" w14:textId="77777777"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7) організовує оповіщення за сигналами Управління;</w:t>
            </w:r>
          </w:p>
          <w:p w14:paraId="518C1168" w14:textId="77777777"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8) організовує та контролює виконання складом зміни вимог об’єктового та внутрішньо-об’єктового режиму та охорони державної таємниці, недопущення розголошення інформації з обмеженим доступом під час несення оперативно-чергової служби;</w:t>
            </w:r>
          </w:p>
          <w:p w14:paraId="058497C1" w14:textId="77777777"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9) за дорученням керівництва Управління виконує інші повноваження, які належать до компетенції служби.</w:t>
            </w:r>
          </w:p>
          <w:bookmarkEnd w:id="1"/>
          <w:bookmarkEnd w:id="2"/>
          <w:p w14:paraId="4ABE79D7" w14:textId="77777777"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14:paraId="15E0DC81" w14:textId="77777777" w:rsidTr="007B69B9">
        <w:trPr>
          <w:trHeight w:val="408"/>
        </w:trPr>
        <w:tc>
          <w:tcPr>
            <w:tcW w:w="9639" w:type="dxa"/>
            <w:gridSpan w:val="2"/>
          </w:tcPr>
          <w:tbl>
            <w:tblPr>
              <w:tblW w:w="9529" w:type="dxa"/>
              <w:tblLayout w:type="fixed"/>
              <w:tblLook w:val="04A0" w:firstRow="1" w:lastRow="0" w:firstColumn="1" w:lastColumn="0" w:noHBand="0" w:noVBand="1"/>
            </w:tblPr>
            <w:tblGrid>
              <w:gridCol w:w="9529"/>
            </w:tblGrid>
            <w:tr w:rsidR="00326A9D" w:rsidRPr="00326A9D" w14:paraId="19257686" w14:textId="77777777" w:rsidTr="007B69B9">
              <w:trPr>
                <w:trHeight w:val="408"/>
              </w:trPr>
              <w:tc>
                <w:tcPr>
                  <w:tcW w:w="9529" w:type="dxa"/>
                  <w:hideMark/>
                </w:tcPr>
                <w:p w14:paraId="40CD2587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2. Умови оплати праці:</w:t>
                  </w:r>
                </w:p>
              </w:tc>
            </w:tr>
            <w:tr w:rsidR="00326A9D" w:rsidRPr="00326A9D" w14:paraId="475DB9BC" w14:textId="77777777" w:rsidTr="007B69B9">
              <w:trPr>
                <w:trHeight w:val="408"/>
              </w:trPr>
              <w:tc>
                <w:tcPr>
                  <w:tcW w:w="9529" w:type="dxa"/>
                  <w:hideMark/>
                </w:tcPr>
                <w:p w14:paraId="4D40BB49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1) посадовий оклад – </w:t>
                  </w:r>
                  <w:r w:rsidR="00E5395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7890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289 «Про грошове забезпечення співробітників Служби судової охорони» та наказу Голови Служби судової охорони від 27</w:t>
                  </w:r>
                  <w:r w:rsidR="000F51F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грудня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2019 </w:t>
                  </w:r>
                  <w:r w:rsidR="000F51F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року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№ 281 «Про установлення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посадових окладів співробітників Територіальних підрозділів (Територіальних управлінь)   Служби судової охорони»;</w:t>
                  </w:r>
                </w:p>
              </w:tc>
            </w:tr>
            <w:tr w:rsidR="00326A9D" w:rsidRPr="00326A9D" w14:paraId="4F481390" w14:textId="77777777" w:rsidTr="007B69B9">
              <w:trPr>
                <w:trHeight w:val="408"/>
              </w:trPr>
              <w:tc>
                <w:tcPr>
                  <w:tcW w:w="9529" w:type="dxa"/>
                </w:tcPr>
                <w:p w14:paraId="71AB2F72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326A9D" w:rsidRPr="00326A9D" w14:paraId="34169B65" w14:textId="77777777" w:rsidTr="007B69B9">
              <w:trPr>
                <w:trHeight w:val="408"/>
              </w:trPr>
              <w:tc>
                <w:tcPr>
                  <w:tcW w:w="9529" w:type="dxa"/>
                  <w:hideMark/>
                </w:tcPr>
                <w:p w14:paraId="1B234B90" w14:textId="77777777" w:rsidR="00326A9D" w:rsidRPr="00E842D6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3. Інформація про строковість чи безстроковість призначення на посаду: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  <w:proofErr w:type="spellStart"/>
                  <w:r w:rsidR="00E842D6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безстроково</w:t>
                  </w:r>
                  <w:proofErr w:type="spellEnd"/>
                  <w:r w:rsidR="00E842D6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.</w:t>
                  </w:r>
                </w:p>
              </w:tc>
            </w:tr>
            <w:tr w:rsidR="00326A9D" w:rsidRPr="00326A9D" w14:paraId="55614368" w14:textId="77777777" w:rsidTr="007B69B9">
              <w:trPr>
                <w:trHeight w:val="319"/>
              </w:trPr>
              <w:tc>
                <w:tcPr>
                  <w:tcW w:w="9529" w:type="dxa"/>
                </w:tcPr>
                <w:p w14:paraId="6254417D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26A9D" w:rsidRPr="00326A9D" w14:paraId="0323D1DB" w14:textId="77777777" w:rsidTr="007B69B9">
              <w:trPr>
                <w:trHeight w:val="408"/>
              </w:trPr>
              <w:tc>
                <w:tcPr>
                  <w:tcW w:w="9529" w:type="dxa"/>
                </w:tcPr>
                <w:p w14:paraId="0F63D54F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4. Перелік документів, необхідних для участі в конкурсі та строк їх подання:</w:t>
                  </w:r>
                </w:p>
                <w:p w14:paraId="03FAFA17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14:paraId="4E58F548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копія паспорта громадянина України;</w:t>
                  </w:r>
                </w:p>
                <w:p w14:paraId="45C6BC73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3) копії (копії) документа (документів) про освіту;</w:t>
                  </w:r>
                </w:p>
                <w:p w14:paraId="743853D4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 w:rsidRPr="00326A9D">
                      <w:rPr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40 мм</w:t>
                    </w:r>
                  </w:smartTag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14:paraId="2FF4D3DE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14:paraId="5E70BC32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6) копія трудової книжки (за наявності);</w:t>
                  </w:r>
                </w:p>
                <w:p w14:paraId="25F0AE1F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7) медична довідка про стан здоров’я</w:t>
                  </w:r>
                  <w:r w:rsidR="000F51F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довільної форми (про те, що кандидату не протипоказані фізичні навантаження)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; </w:t>
                  </w:r>
                </w:p>
                <w:p w14:paraId="1D549A94" w14:textId="77777777" w:rsid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8) копія військового квитка або посвідчення особи військовослужбовця (для військовозобов’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язаних або військовослужбовців);</w:t>
                  </w:r>
                </w:p>
                <w:p w14:paraId="51BAE5E6" w14:textId="77777777" w:rsidR="00FE1F1B" w:rsidRPr="00326A9D" w:rsidRDefault="00FE1F1B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87606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9)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сертифікати нарколога і психіатра.</w:t>
                  </w:r>
                </w:p>
                <w:p w14:paraId="0A1282FF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14:paraId="03382D55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 відповідності до частини 3 статті 54 Закону України «Про Національну поліцію», 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14:paraId="1D2FCE4D" w14:textId="15A423FE" w:rsidR="00326A9D" w:rsidRPr="00374122" w:rsidRDefault="007D297F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Документи приймаються </w:t>
                  </w:r>
                  <w:r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з </w:t>
                  </w:r>
                  <w:r w:rsidR="00326A9D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08.00 год.</w:t>
                  </w:r>
                  <w:r w:rsidR="00FE1F1B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C068B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</w:t>
                  </w:r>
                  <w:r w:rsidR="00F05F31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9</w:t>
                  </w:r>
                  <w:r w:rsidR="00374122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532D4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березня</w:t>
                  </w:r>
                  <w:r w:rsidR="00326A9D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до 16.30 год. </w:t>
                  </w:r>
                  <w:r w:rsidR="00916B59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                   </w:t>
                  </w:r>
                  <w:r w:rsidR="009A307F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532D4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01</w:t>
                  </w:r>
                  <w:r w:rsidR="00374122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532D4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квітня</w:t>
                  </w:r>
                  <w:r w:rsidR="005378D8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26A9D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202</w:t>
                  </w:r>
                  <w:r w:rsidR="00135ACF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</w:t>
                  </w:r>
                  <w:r w:rsidR="00326A9D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року, за адресою: м. </w:t>
                  </w:r>
                  <w:r w:rsidR="00BE560B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Кропивницький, вул. Велика Перспективна, 3</w:t>
                  </w:r>
                  <w:r w:rsidR="00326A9D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3.</w:t>
                  </w:r>
                </w:p>
                <w:p w14:paraId="4E0A3132" w14:textId="77777777" w:rsidR="000F51F0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 </w:t>
                  </w:r>
                  <w:r w:rsidR="00B963B7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>начальника відділу оперативно-чергової служби</w:t>
                  </w:r>
                  <w:r w:rsidR="004F10E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Територіального управління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Служби судової охорони</w:t>
                  </w:r>
                  <w:r w:rsidR="0005381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у Кіровоградській області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поліції (частина третя статті 163 Закону України «Про судоустрій і статус суддів»).</w:t>
                  </w:r>
                </w:p>
                <w:p w14:paraId="780E381B" w14:textId="77777777"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5. Місце, дата та час початку проведення конкурсу: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14:paraId="548B680E" w14:textId="77777777" w:rsidR="00326A9D" w:rsidRPr="00326A9D" w:rsidRDefault="00326A9D" w:rsidP="00532D44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 Кропив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ницький, вул. </w:t>
                  </w:r>
                  <w:r w:rsidR="009B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Велика Перспективна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33,</w:t>
                  </w:r>
                  <w:r w:rsidR="002D125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532D4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05 квітня</w:t>
                  </w:r>
                  <w:r w:rsidR="00135ACF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E560B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202</w:t>
                  </w:r>
                  <w:r w:rsidR="00135ACF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</w:t>
                  </w:r>
                  <w:r w:rsidR="00BE560B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року з 08.</w:t>
                  </w:r>
                  <w:r w:rsidR="00CE024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="0002767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0. </w:t>
                  </w:r>
                </w:p>
              </w:tc>
            </w:tr>
          </w:tbl>
          <w:p w14:paraId="10368033" w14:textId="77777777" w:rsidR="00326A9D" w:rsidRPr="00326A9D" w:rsidRDefault="00326A9D" w:rsidP="007B69B9">
            <w:pPr>
              <w:spacing w:after="0" w:line="240" w:lineRule="auto"/>
              <w:ind w:right="27" w:firstLine="604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14:paraId="0EA3B6E8" w14:textId="77777777" w:rsidTr="007B69B9">
        <w:trPr>
          <w:trHeight w:val="408"/>
        </w:trPr>
        <w:tc>
          <w:tcPr>
            <w:tcW w:w="9639" w:type="dxa"/>
            <w:gridSpan w:val="2"/>
          </w:tcPr>
          <w:p w14:paraId="6E77FF47" w14:textId="77777777"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ind w:firstLine="462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14:paraId="0C892C66" w14:textId="77777777" w:rsidR="00326A9D" w:rsidRPr="00326A9D" w:rsidRDefault="00CE0245" w:rsidP="00326A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Філатьєва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Марина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Вячеславівна</w:t>
            </w:r>
            <w:proofErr w:type="spellEnd"/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CC79C8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="002043BF">
              <w:rPr>
                <w:rFonts w:ascii="Times New Roman" w:hAnsi="Times New Roman"/>
                <w:sz w:val="28"/>
                <w:szCs w:val="28"/>
                <w:lang w:eastAsia="ru-RU"/>
              </w:rPr>
              <w:t> -710-46-03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CC79C8" w:rsidRPr="00CC79C8">
              <w:rPr>
                <w:rFonts w:ascii="Times New Roman" w:hAnsi="Times New Roman"/>
                <w:b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="00CC79C8" w:rsidRPr="00CC79C8">
              <w:rPr>
                <w:rFonts w:ascii="Times New Roman" w:hAnsi="Times New Roman"/>
                <w:b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6" w:history="1">
              <w:r w:rsidR="00CC79C8" w:rsidRPr="00AA237B">
                <w:rPr>
                  <w:rStyle w:val="a3"/>
                  <w:rFonts w:ascii="Times New Roman" w:hAnsi="Times New Roman"/>
                  <w:b/>
                  <w:sz w:val="28"/>
                  <w:szCs w:val="28"/>
                  <w:lang w:val="en-US" w:eastAsia="ru-RU"/>
                </w:rPr>
                <w:t>kr</w:t>
              </w:r>
              <w:r w:rsidR="00CC79C8" w:rsidRPr="00AA237B">
                <w:rPr>
                  <w:rStyle w:val="a3"/>
                  <w:rFonts w:ascii="Times New Roman" w:hAnsi="Times New Roman"/>
                  <w:b/>
                  <w:sz w:val="28"/>
                  <w:szCs w:val="28"/>
                  <w:lang w:eastAsia="ru-RU"/>
                </w:rPr>
                <w:t>@sso.gov.ua</w:t>
              </w:r>
            </w:hyperlink>
          </w:p>
          <w:p w14:paraId="05790439" w14:textId="77777777"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326A9D" w:rsidRPr="00326A9D" w14:paraId="2E4D35E4" w14:textId="77777777" w:rsidTr="007B69B9">
        <w:trPr>
          <w:trHeight w:val="408"/>
        </w:trPr>
        <w:tc>
          <w:tcPr>
            <w:tcW w:w="9639" w:type="dxa"/>
            <w:gridSpan w:val="2"/>
          </w:tcPr>
          <w:p w14:paraId="39AC9E99" w14:textId="77777777"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26A9D" w:rsidRPr="00326A9D" w14:paraId="579EB051" w14:textId="77777777" w:rsidTr="007B69B9">
        <w:trPr>
          <w:trHeight w:val="408"/>
        </w:trPr>
        <w:tc>
          <w:tcPr>
            <w:tcW w:w="9639" w:type="dxa"/>
            <w:gridSpan w:val="2"/>
          </w:tcPr>
          <w:p w14:paraId="63192B4A" w14:textId="77777777"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14:paraId="28B5DA6B" w14:textId="77777777" w:rsidTr="007B69B9">
        <w:trPr>
          <w:trHeight w:val="408"/>
        </w:trPr>
        <w:tc>
          <w:tcPr>
            <w:tcW w:w="4111" w:type="dxa"/>
          </w:tcPr>
          <w:p w14:paraId="7DDEE59E" w14:textId="77777777"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528" w:type="dxa"/>
          </w:tcPr>
          <w:p w14:paraId="6B1BE890" w14:textId="77777777" w:rsidR="00326A9D" w:rsidRPr="00326A9D" w:rsidRDefault="00B963B7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Вища за однією з галузей знань</w:t>
            </w:r>
            <w:r w:rsidRPr="00B963B7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«Право», «Воєнні науки, національна безпека, безпека державного кордону», «Управління та адміністрування», «Цивільна безпека», «Інформаційні технології», ступінь вищої освіти - магістр</w:t>
            </w:r>
          </w:p>
        </w:tc>
      </w:tr>
      <w:tr w:rsidR="00326A9D" w:rsidRPr="00326A9D" w14:paraId="04BB3457" w14:textId="77777777" w:rsidTr="007B69B9">
        <w:trPr>
          <w:trHeight w:val="408"/>
        </w:trPr>
        <w:tc>
          <w:tcPr>
            <w:tcW w:w="4111" w:type="dxa"/>
          </w:tcPr>
          <w:p w14:paraId="63890952" w14:textId="77777777"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528" w:type="dxa"/>
          </w:tcPr>
          <w:p w14:paraId="1B376F73" w14:textId="77777777" w:rsid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проходження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служби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 </w:t>
            </w:r>
            <w:r w:rsidR="00B963B7">
              <w:rPr>
                <w:rFonts w:ascii="Times New Roman" w:hAnsi="Times New Roman"/>
                <w:sz w:val="28"/>
                <w:szCs w:val="28"/>
                <w:lang w:eastAsia="ru-RU"/>
              </w:rPr>
              <w:t>державних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органах</w:t>
            </w:r>
            <w:r w:rsidR="00B963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влади, органах системи правосуддя, правоохоронних органах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чи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військових формуваннях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-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менше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ніж </w:t>
            </w:r>
            <w:r w:rsidR="00B963B7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</w:t>
            </w:r>
            <w:r w:rsidR="00B963B7">
              <w:rPr>
                <w:rFonts w:ascii="Times New Roman" w:hAnsi="Times New Roman"/>
                <w:sz w:val="28"/>
                <w:szCs w:val="28"/>
                <w:lang w:eastAsia="ru-RU"/>
              </w:rPr>
              <w:t>ів</w:t>
            </w:r>
            <w:r w:rsidR="00B963B7" w:rsidRPr="00B963B7">
              <w:rPr>
                <w:rFonts w:ascii="Times New Roman" w:hAnsi="Times New Roman"/>
                <w:sz w:val="28"/>
                <w:szCs w:val="28"/>
                <w:lang w:val="ru-RU" w:eastAsia="ru-RU"/>
              </w:rPr>
              <w:t>;</w:t>
            </w:r>
          </w:p>
          <w:p w14:paraId="38BB4E64" w14:textId="77777777" w:rsidR="00326A9D" w:rsidRPr="00326A9D" w:rsidRDefault="00B963B7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керівних посадах за відповідним напрямком діяльності – не менше ніж 3 роки</w:t>
            </w:r>
          </w:p>
        </w:tc>
      </w:tr>
      <w:tr w:rsidR="00326A9D" w:rsidRPr="00326A9D" w14:paraId="7B45D68A" w14:textId="77777777" w:rsidTr="007B69B9">
        <w:trPr>
          <w:trHeight w:val="408"/>
        </w:trPr>
        <w:tc>
          <w:tcPr>
            <w:tcW w:w="4111" w:type="dxa"/>
          </w:tcPr>
          <w:p w14:paraId="1CD39133" w14:textId="77777777" w:rsidR="00326A9D" w:rsidRPr="00326A9D" w:rsidRDefault="00326A9D" w:rsidP="00326A9D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 мовою</w:t>
            </w:r>
          </w:p>
        </w:tc>
        <w:tc>
          <w:tcPr>
            <w:tcW w:w="5528" w:type="dxa"/>
          </w:tcPr>
          <w:p w14:paraId="7B760FB7" w14:textId="77777777"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  <w:r w:rsidR="004628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8F47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надати підтверджуючий документ </w:t>
            </w:r>
            <w:r w:rsidR="004628A3">
              <w:rPr>
                <w:rFonts w:ascii="Times New Roman" w:hAnsi="Times New Roman"/>
                <w:sz w:val="28"/>
                <w:szCs w:val="28"/>
                <w:lang w:eastAsia="ru-RU"/>
              </w:rPr>
              <w:t>державни</w:t>
            </w:r>
            <w:r w:rsidR="00991805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4628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сертифікат про рівень володіння державною мовою, що видається Національною комісією зі стандартів державної мови)</w:t>
            </w:r>
            <w:r w:rsidR="00DD0DE0" w:rsidRPr="00DD0DE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26A9D" w:rsidRPr="00326A9D" w14:paraId="76DAC98F" w14:textId="77777777" w:rsidTr="007B69B9">
        <w:trPr>
          <w:trHeight w:val="408"/>
        </w:trPr>
        <w:tc>
          <w:tcPr>
            <w:tcW w:w="9639" w:type="dxa"/>
            <w:gridSpan w:val="2"/>
          </w:tcPr>
          <w:p w14:paraId="41445E19" w14:textId="77777777"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14:paraId="5FAB6CA5" w14:textId="77777777" w:rsidTr="007B69B9">
        <w:trPr>
          <w:trHeight w:val="408"/>
        </w:trPr>
        <w:tc>
          <w:tcPr>
            <w:tcW w:w="9639" w:type="dxa"/>
            <w:gridSpan w:val="2"/>
          </w:tcPr>
          <w:p w14:paraId="4273630B" w14:textId="77777777" w:rsidR="00326A9D" w:rsidRPr="00326A9D" w:rsidRDefault="00326A9D" w:rsidP="00326A9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26A9D" w:rsidRPr="00326A9D" w14:paraId="6D59197E" w14:textId="77777777" w:rsidTr="007B69B9">
        <w:trPr>
          <w:trHeight w:val="408"/>
        </w:trPr>
        <w:tc>
          <w:tcPr>
            <w:tcW w:w="4111" w:type="dxa"/>
          </w:tcPr>
          <w:p w14:paraId="4E73D300" w14:textId="77777777"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Наявність лідерських якостей</w:t>
            </w:r>
          </w:p>
        </w:tc>
        <w:tc>
          <w:tcPr>
            <w:tcW w:w="5528" w:type="dxa"/>
            <w:shd w:val="clear" w:color="auto" w:fill="FFFFFF"/>
          </w:tcPr>
          <w:p w14:paraId="4C7297C4" w14:textId="77777777"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організація роботи та контроль;</w:t>
            </w:r>
          </w:p>
          <w:p w14:paraId="63352234" w14:textId="77777777"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людськими ресурсами;</w:t>
            </w:r>
          </w:p>
          <w:p w14:paraId="086E033B" w14:textId="77777777"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вміння мотивувати підлеглих;</w:t>
            </w:r>
          </w:p>
          <w:p w14:paraId="7F7E95D8" w14:textId="77777777"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багатофункціональність;</w:t>
            </w:r>
          </w:p>
          <w:p w14:paraId="36476E24" w14:textId="77777777"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досягнення кінцевих результатів.</w:t>
            </w:r>
          </w:p>
        </w:tc>
      </w:tr>
      <w:tr w:rsidR="00326A9D" w:rsidRPr="00326A9D" w14:paraId="3C5A9E8C" w14:textId="77777777" w:rsidTr="007B69B9">
        <w:trPr>
          <w:trHeight w:val="408"/>
        </w:trPr>
        <w:tc>
          <w:tcPr>
            <w:tcW w:w="4111" w:type="dxa"/>
          </w:tcPr>
          <w:p w14:paraId="0E33DC61" w14:textId="77777777"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Вміння працювати в колективі</w:t>
            </w:r>
          </w:p>
        </w:tc>
        <w:tc>
          <w:tcPr>
            <w:tcW w:w="5528" w:type="dxa"/>
            <w:shd w:val="clear" w:color="auto" w:fill="FFFFFF"/>
          </w:tcPr>
          <w:p w14:paraId="769A3466" w14:textId="77777777"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щирість та відкритість;</w:t>
            </w:r>
          </w:p>
          <w:p w14:paraId="14D931FB" w14:textId="77777777"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орієнтація на досягнення ефективного результату діяльності підрозділу;</w:t>
            </w:r>
          </w:p>
          <w:p w14:paraId="6B5F26A6" w14:textId="77777777" w:rsidR="00326A9D" w:rsidRPr="00326A9D" w:rsidRDefault="00326A9D" w:rsidP="002C7B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рівне ставлення та повага до колег. </w:t>
            </w:r>
          </w:p>
        </w:tc>
      </w:tr>
      <w:tr w:rsidR="00326A9D" w:rsidRPr="00326A9D" w14:paraId="2F22F843" w14:textId="77777777" w:rsidTr="007B69B9">
        <w:trPr>
          <w:trHeight w:val="408"/>
        </w:trPr>
        <w:tc>
          <w:tcPr>
            <w:tcW w:w="4111" w:type="dxa"/>
          </w:tcPr>
          <w:p w14:paraId="7B813E97" w14:textId="77777777"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Аналітичні здібності</w:t>
            </w:r>
          </w:p>
        </w:tc>
        <w:tc>
          <w:tcPr>
            <w:tcW w:w="5528" w:type="dxa"/>
            <w:shd w:val="clear" w:color="auto" w:fill="FFFFFF"/>
          </w:tcPr>
          <w:p w14:paraId="284B2FFA" w14:textId="77777777" w:rsidR="00326A9D" w:rsidRPr="00326A9D" w:rsidRDefault="00991805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датність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систематизувати, узагальнювати інформацію;</w:t>
            </w:r>
          </w:p>
          <w:p w14:paraId="677C4CE1" w14:textId="77777777"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гнучкість;</w:t>
            </w:r>
          </w:p>
          <w:p w14:paraId="269E4362" w14:textId="77777777"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проникливість.</w:t>
            </w:r>
          </w:p>
          <w:p w14:paraId="208BD2CE" w14:textId="77777777"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14:paraId="0258FAF4" w14:textId="77777777" w:rsidTr="007B69B9">
        <w:trPr>
          <w:trHeight w:val="408"/>
        </w:trPr>
        <w:tc>
          <w:tcPr>
            <w:tcW w:w="4111" w:type="dxa"/>
          </w:tcPr>
          <w:p w14:paraId="6B9AEA7E" w14:textId="77777777"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4. Особистісні компетенції</w:t>
            </w:r>
          </w:p>
        </w:tc>
        <w:tc>
          <w:tcPr>
            <w:tcW w:w="5528" w:type="dxa"/>
            <w:shd w:val="clear" w:color="auto" w:fill="FFFFFF"/>
          </w:tcPr>
          <w:p w14:paraId="3122E0E8" w14:textId="77777777"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14:paraId="221AE4F2" w14:textId="77777777"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системність;</w:t>
            </w:r>
          </w:p>
          <w:p w14:paraId="7CCDE862" w14:textId="77777777"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самоорганізація та саморозвиток;</w:t>
            </w:r>
          </w:p>
        </w:tc>
      </w:tr>
      <w:tr w:rsidR="00326A9D" w:rsidRPr="00326A9D" w14:paraId="248C9DE1" w14:textId="77777777" w:rsidTr="007B69B9">
        <w:trPr>
          <w:trHeight w:val="408"/>
        </w:trPr>
        <w:tc>
          <w:tcPr>
            <w:tcW w:w="4111" w:type="dxa"/>
            <w:shd w:val="clear" w:color="auto" w:fill="FFFFFF"/>
          </w:tcPr>
          <w:p w14:paraId="2AA02627" w14:textId="77777777"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5. Забезпечення охорони об’єктів системи правосуддя</w:t>
            </w:r>
          </w:p>
        </w:tc>
        <w:tc>
          <w:tcPr>
            <w:tcW w:w="5528" w:type="dxa"/>
            <w:shd w:val="clear" w:color="auto" w:fill="FFFFFF"/>
          </w:tcPr>
          <w:p w14:paraId="5CE472E5" w14:textId="77777777"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законодавства, яке регулює діяльність судових та правоохоронних органів;</w:t>
            </w:r>
          </w:p>
          <w:p w14:paraId="4318AC09" w14:textId="77777777"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</w:tc>
      </w:tr>
      <w:tr w:rsidR="00326A9D" w:rsidRPr="00326A9D" w14:paraId="2EA209B1" w14:textId="77777777" w:rsidTr="007B69B9">
        <w:trPr>
          <w:trHeight w:val="408"/>
        </w:trPr>
        <w:tc>
          <w:tcPr>
            <w:tcW w:w="9639" w:type="dxa"/>
            <w:gridSpan w:val="2"/>
          </w:tcPr>
          <w:p w14:paraId="41917497" w14:textId="77777777" w:rsidR="007B69B9" w:rsidRDefault="007B69B9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14:paraId="04329302" w14:textId="77777777" w:rsid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Професійні знання</w:t>
            </w:r>
          </w:p>
          <w:p w14:paraId="233E7883" w14:textId="77777777" w:rsidR="007B69B9" w:rsidRPr="00326A9D" w:rsidRDefault="007B69B9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14:paraId="5D6ED263" w14:textId="77777777" w:rsidTr="007B69B9">
        <w:trPr>
          <w:trHeight w:val="408"/>
        </w:trPr>
        <w:tc>
          <w:tcPr>
            <w:tcW w:w="4111" w:type="dxa"/>
          </w:tcPr>
          <w:p w14:paraId="195A8573" w14:textId="77777777"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Знання законодавства</w:t>
            </w:r>
          </w:p>
        </w:tc>
        <w:tc>
          <w:tcPr>
            <w:tcW w:w="5528" w:type="dxa"/>
          </w:tcPr>
          <w:p w14:paraId="40BE3E75" w14:textId="77777777"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</w:tc>
      </w:tr>
      <w:tr w:rsidR="00326A9D" w:rsidRPr="00326A9D" w14:paraId="6844E780" w14:textId="77777777" w:rsidTr="007B69B9">
        <w:trPr>
          <w:trHeight w:val="408"/>
        </w:trPr>
        <w:tc>
          <w:tcPr>
            <w:tcW w:w="4111" w:type="dxa"/>
          </w:tcPr>
          <w:p w14:paraId="7F8A0F88" w14:textId="77777777"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Знання спеціального законодавства </w:t>
            </w:r>
          </w:p>
        </w:tc>
        <w:tc>
          <w:tcPr>
            <w:tcW w:w="5528" w:type="dxa"/>
          </w:tcPr>
          <w:p w14:paraId="6E82C000" w14:textId="77777777" w:rsidR="00326A9D" w:rsidRPr="00326A9D" w:rsidRDefault="00326A9D" w:rsidP="00326A9D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14:paraId="290CB9E9" w14:textId="77777777" w:rsidR="00326A9D" w:rsidRPr="00326A9D" w:rsidRDefault="00326A9D" w:rsidP="007B69B9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r w:rsidRPr="00326A9D">
              <w:rPr>
                <w:rFonts w:ascii="Times New Roman" w:hAnsi="Times New Roman" w:cs="Calibri"/>
                <w:sz w:val="28"/>
              </w:rPr>
              <w:t>рішень Ради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</w:tc>
      </w:tr>
    </w:tbl>
    <w:p w14:paraId="3671FAC2" w14:textId="77777777" w:rsidR="00991805" w:rsidRDefault="00991805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p w14:paraId="4DADB579" w14:textId="77777777" w:rsidR="007B69B9" w:rsidRDefault="007B69B9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p w14:paraId="1C17CA5C" w14:textId="77777777" w:rsidR="002C7B59" w:rsidRPr="00991805" w:rsidRDefault="00532D44" w:rsidP="0099180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</w:t>
      </w:r>
      <w:r w:rsidR="00991805" w:rsidRPr="00991805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91805" w:rsidRPr="00991805">
        <w:rPr>
          <w:rFonts w:ascii="Times New Roman" w:hAnsi="Times New Roman"/>
          <w:sz w:val="28"/>
          <w:szCs w:val="28"/>
          <w:lang w:eastAsia="ru-RU"/>
        </w:rPr>
        <w:t xml:space="preserve"> ВРП ТУ ССО</w:t>
      </w:r>
    </w:p>
    <w:p w14:paraId="57BAF85F" w14:textId="77777777" w:rsidR="00991805" w:rsidRPr="00991805" w:rsidRDefault="00991805" w:rsidP="0099180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91805">
        <w:rPr>
          <w:rFonts w:ascii="Times New Roman" w:hAnsi="Times New Roman"/>
          <w:sz w:val="28"/>
          <w:szCs w:val="28"/>
          <w:lang w:eastAsia="ru-RU"/>
        </w:rPr>
        <w:t>у Кіровоградській області</w:t>
      </w:r>
    </w:p>
    <w:p w14:paraId="3AD74342" w14:textId="77777777" w:rsidR="00991805" w:rsidRPr="00991805" w:rsidRDefault="00991805" w:rsidP="0099180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91805">
        <w:rPr>
          <w:rFonts w:ascii="Times New Roman" w:hAnsi="Times New Roman"/>
          <w:sz w:val="28"/>
          <w:szCs w:val="28"/>
          <w:lang w:eastAsia="ru-RU"/>
        </w:rPr>
        <w:t>майор Служби судової охорони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</w:t>
      </w:r>
      <w:r w:rsidR="00532D4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="00532D44">
        <w:rPr>
          <w:rFonts w:ascii="Times New Roman" w:hAnsi="Times New Roman"/>
          <w:b/>
          <w:sz w:val="28"/>
          <w:szCs w:val="28"/>
          <w:lang w:eastAsia="ru-RU"/>
        </w:rPr>
        <w:t>Олександр ІОСІФОВ</w:t>
      </w:r>
    </w:p>
    <w:p w14:paraId="6F3C0048" w14:textId="77777777" w:rsidR="002C7B59" w:rsidRDefault="002C7B59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p w14:paraId="6BE3CB08" w14:textId="77777777" w:rsidR="002C7B59" w:rsidRDefault="002C7B59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sectPr w:rsidR="002C7B59" w:rsidSect="007B69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36FF6"/>
    <w:rsid w:val="00041E62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0F51F0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2729A"/>
    <w:rsid w:val="00130101"/>
    <w:rsid w:val="00134474"/>
    <w:rsid w:val="00135ACF"/>
    <w:rsid w:val="0014049B"/>
    <w:rsid w:val="00142269"/>
    <w:rsid w:val="00144B00"/>
    <w:rsid w:val="001530DB"/>
    <w:rsid w:val="001536B8"/>
    <w:rsid w:val="001543E3"/>
    <w:rsid w:val="00156770"/>
    <w:rsid w:val="001575D7"/>
    <w:rsid w:val="00160263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75C4"/>
    <w:rsid w:val="001D01C5"/>
    <w:rsid w:val="001D11CE"/>
    <w:rsid w:val="001D2336"/>
    <w:rsid w:val="001D2D8D"/>
    <w:rsid w:val="001D391C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3BF"/>
    <w:rsid w:val="00204E5B"/>
    <w:rsid w:val="00205F88"/>
    <w:rsid w:val="00212EAE"/>
    <w:rsid w:val="00213EC2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13C8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12A2"/>
    <w:rsid w:val="002B1CCC"/>
    <w:rsid w:val="002B38BA"/>
    <w:rsid w:val="002B6EEF"/>
    <w:rsid w:val="002C4571"/>
    <w:rsid w:val="002C7AD1"/>
    <w:rsid w:val="002C7B59"/>
    <w:rsid w:val="002D1259"/>
    <w:rsid w:val="002D2436"/>
    <w:rsid w:val="002D45E1"/>
    <w:rsid w:val="002E24E8"/>
    <w:rsid w:val="002E6BDD"/>
    <w:rsid w:val="002F2AA5"/>
    <w:rsid w:val="00302E80"/>
    <w:rsid w:val="003063BC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50EE"/>
    <w:rsid w:val="00366F00"/>
    <w:rsid w:val="00371894"/>
    <w:rsid w:val="00371E90"/>
    <w:rsid w:val="00374122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C00F3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7C96"/>
    <w:rsid w:val="00400E3A"/>
    <w:rsid w:val="00402047"/>
    <w:rsid w:val="0040251B"/>
    <w:rsid w:val="00404BB0"/>
    <w:rsid w:val="00404E9D"/>
    <w:rsid w:val="00406DA8"/>
    <w:rsid w:val="00412583"/>
    <w:rsid w:val="0041603F"/>
    <w:rsid w:val="0041667C"/>
    <w:rsid w:val="00416B46"/>
    <w:rsid w:val="00421E98"/>
    <w:rsid w:val="0042476B"/>
    <w:rsid w:val="004319AE"/>
    <w:rsid w:val="00432D30"/>
    <w:rsid w:val="00434856"/>
    <w:rsid w:val="00434CDC"/>
    <w:rsid w:val="00442A2B"/>
    <w:rsid w:val="00443B22"/>
    <w:rsid w:val="00445526"/>
    <w:rsid w:val="004505BB"/>
    <w:rsid w:val="00454828"/>
    <w:rsid w:val="00455DE2"/>
    <w:rsid w:val="004572C9"/>
    <w:rsid w:val="004628A3"/>
    <w:rsid w:val="00464A25"/>
    <w:rsid w:val="004651FF"/>
    <w:rsid w:val="00471657"/>
    <w:rsid w:val="00484395"/>
    <w:rsid w:val="00484CD5"/>
    <w:rsid w:val="004926D6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644D"/>
    <w:rsid w:val="00506C07"/>
    <w:rsid w:val="00507E26"/>
    <w:rsid w:val="00511638"/>
    <w:rsid w:val="00515A6D"/>
    <w:rsid w:val="00515C02"/>
    <w:rsid w:val="00523130"/>
    <w:rsid w:val="00525F73"/>
    <w:rsid w:val="00532D44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15C1"/>
    <w:rsid w:val="00562746"/>
    <w:rsid w:val="00563D85"/>
    <w:rsid w:val="005700F9"/>
    <w:rsid w:val="00571F4B"/>
    <w:rsid w:val="00571FEB"/>
    <w:rsid w:val="005723AC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7B3C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BD8"/>
    <w:rsid w:val="00670F2B"/>
    <w:rsid w:val="00673A84"/>
    <w:rsid w:val="00674AAA"/>
    <w:rsid w:val="0068104C"/>
    <w:rsid w:val="00685B0F"/>
    <w:rsid w:val="006955D9"/>
    <w:rsid w:val="006978FD"/>
    <w:rsid w:val="00697DFD"/>
    <w:rsid w:val="006A2EE8"/>
    <w:rsid w:val="006A41EE"/>
    <w:rsid w:val="006A7CBA"/>
    <w:rsid w:val="006B4CF7"/>
    <w:rsid w:val="006B6914"/>
    <w:rsid w:val="006C1951"/>
    <w:rsid w:val="006C2453"/>
    <w:rsid w:val="006C27D5"/>
    <w:rsid w:val="006C3CE8"/>
    <w:rsid w:val="006C5AFB"/>
    <w:rsid w:val="006C7BAE"/>
    <w:rsid w:val="006D0123"/>
    <w:rsid w:val="006D0298"/>
    <w:rsid w:val="006D23F3"/>
    <w:rsid w:val="006D351C"/>
    <w:rsid w:val="006D5577"/>
    <w:rsid w:val="006D66CF"/>
    <w:rsid w:val="006D72CB"/>
    <w:rsid w:val="006D77CC"/>
    <w:rsid w:val="006D7886"/>
    <w:rsid w:val="006E077B"/>
    <w:rsid w:val="006E1F17"/>
    <w:rsid w:val="006F144F"/>
    <w:rsid w:val="006F1752"/>
    <w:rsid w:val="006F2FBB"/>
    <w:rsid w:val="006F355F"/>
    <w:rsid w:val="006F5E49"/>
    <w:rsid w:val="006F7B77"/>
    <w:rsid w:val="0070062D"/>
    <w:rsid w:val="00700CE0"/>
    <w:rsid w:val="007015AA"/>
    <w:rsid w:val="00703B89"/>
    <w:rsid w:val="00705451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861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B69B9"/>
    <w:rsid w:val="007C068B"/>
    <w:rsid w:val="007C5BBE"/>
    <w:rsid w:val="007C7088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7F5EB8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44E73"/>
    <w:rsid w:val="00850ACA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5DEA"/>
    <w:rsid w:val="0087606F"/>
    <w:rsid w:val="00876199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0037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8F4743"/>
    <w:rsid w:val="00900A42"/>
    <w:rsid w:val="00902092"/>
    <w:rsid w:val="009049AF"/>
    <w:rsid w:val="00904A97"/>
    <w:rsid w:val="00906790"/>
    <w:rsid w:val="0091570F"/>
    <w:rsid w:val="00915917"/>
    <w:rsid w:val="00916B59"/>
    <w:rsid w:val="00922A6A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05"/>
    <w:rsid w:val="009918BE"/>
    <w:rsid w:val="00993C32"/>
    <w:rsid w:val="00994252"/>
    <w:rsid w:val="009A0C74"/>
    <w:rsid w:val="009A307F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2B77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42FA"/>
    <w:rsid w:val="00AC787B"/>
    <w:rsid w:val="00AD0571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3504"/>
    <w:rsid w:val="00AF4A67"/>
    <w:rsid w:val="00B0223C"/>
    <w:rsid w:val="00B02BEE"/>
    <w:rsid w:val="00B07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013B"/>
    <w:rsid w:val="00B719BE"/>
    <w:rsid w:val="00B727DC"/>
    <w:rsid w:val="00B74FBD"/>
    <w:rsid w:val="00B75CD8"/>
    <w:rsid w:val="00B77181"/>
    <w:rsid w:val="00B80464"/>
    <w:rsid w:val="00B819B7"/>
    <w:rsid w:val="00B85133"/>
    <w:rsid w:val="00B8583F"/>
    <w:rsid w:val="00B86CF3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950D1"/>
    <w:rsid w:val="00B963B7"/>
    <w:rsid w:val="00BA1940"/>
    <w:rsid w:val="00BA4936"/>
    <w:rsid w:val="00BB07B3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1236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3017"/>
    <w:rsid w:val="00C85B23"/>
    <w:rsid w:val="00C8601D"/>
    <w:rsid w:val="00C91B7E"/>
    <w:rsid w:val="00C94A7D"/>
    <w:rsid w:val="00C9595D"/>
    <w:rsid w:val="00C96F90"/>
    <w:rsid w:val="00CA1D0A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C79C8"/>
    <w:rsid w:val="00CD0512"/>
    <w:rsid w:val="00CD0C59"/>
    <w:rsid w:val="00CD3D23"/>
    <w:rsid w:val="00CD69A7"/>
    <w:rsid w:val="00CD738E"/>
    <w:rsid w:val="00CE0245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43DED"/>
    <w:rsid w:val="00D50650"/>
    <w:rsid w:val="00D54E9F"/>
    <w:rsid w:val="00D55334"/>
    <w:rsid w:val="00D55C85"/>
    <w:rsid w:val="00D55FE1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605"/>
    <w:rsid w:val="00DA7ACA"/>
    <w:rsid w:val="00DC22B4"/>
    <w:rsid w:val="00DC5BEF"/>
    <w:rsid w:val="00DC6391"/>
    <w:rsid w:val="00DC7308"/>
    <w:rsid w:val="00DD0DE0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07CD5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395E"/>
    <w:rsid w:val="00E545EC"/>
    <w:rsid w:val="00E54C1D"/>
    <w:rsid w:val="00E57A6E"/>
    <w:rsid w:val="00E61AEE"/>
    <w:rsid w:val="00E7475B"/>
    <w:rsid w:val="00E80689"/>
    <w:rsid w:val="00E842D6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05F31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1E67"/>
    <w:rsid w:val="00FB4358"/>
    <w:rsid w:val="00FC2C2B"/>
    <w:rsid w:val="00FC5E10"/>
    <w:rsid w:val="00FC61B2"/>
    <w:rsid w:val="00FD06EA"/>
    <w:rsid w:val="00FD1A49"/>
    <w:rsid w:val="00FD2736"/>
    <w:rsid w:val="00FD3225"/>
    <w:rsid w:val="00FD4847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698A148"/>
  <w15:docId w15:val="{4505EE20-443B-4680-B66D-423DA017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43"/>
    <w:rPr>
      <w:rFonts w:ascii="Segoe UI" w:eastAsia="Calibri" w:hAnsi="Segoe UI" w:cs="Segoe UI"/>
      <w:sz w:val="18"/>
      <w:szCs w:val="18"/>
      <w:lang w:val="uk-UA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C79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43D01C-31DC-4927-A6F3-75304498D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589</TotalTime>
  <Pages>4</Pages>
  <Words>1107</Words>
  <Characters>6316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kadry</cp:lastModifiedBy>
  <cp:revision>79</cp:revision>
  <cp:lastPrinted>2021-07-26T11:17:00Z</cp:lastPrinted>
  <dcterms:created xsi:type="dcterms:W3CDTF">2020-11-05T13:53:00Z</dcterms:created>
  <dcterms:modified xsi:type="dcterms:W3CDTF">2022-03-29T06:41:00Z</dcterms:modified>
</cp:coreProperties>
</file>